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D0A70" w:rsidRPr="0048507A" w:rsidRDefault="004774DF" w:rsidP="00202939">
      <w:pPr>
        <w:spacing w:line="360" w:lineRule="auto"/>
        <w:rPr>
          <w:rFonts w:ascii="Tahoma" w:hAnsi="Tahoma" w:cs="Tahoma"/>
          <w:sz w:val="20"/>
          <w:szCs w:val="20"/>
        </w:rPr>
      </w:pPr>
      <w:r w:rsidRPr="0048507A">
        <w:rPr>
          <w:rFonts w:ascii="Tahoma" w:hAnsi="Tahoma" w:cs="Tahoma"/>
          <w:sz w:val="20"/>
          <w:szCs w:val="20"/>
        </w:rPr>
        <w:t xml:space="preserve"> </w:t>
      </w:r>
    </w:p>
    <w:p w:rsidR="002D1A75" w:rsidRPr="0048507A" w:rsidRDefault="002D1A75" w:rsidP="002D1A75">
      <w:pPr>
        <w:tabs>
          <w:tab w:val="center" w:pos="6480"/>
        </w:tabs>
        <w:jc w:val="right"/>
        <w:rPr>
          <w:rFonts w:ascii="Tahoma" w:hAnsi="Tahoma" w:cs="Tahoma"/>
          <w:b/>
          <w:bCs/>
          <w:color w:val="000000"/>
          <w:sz w:val="20"/>
          <w:szCs w:val="20"/>
        </w:rPr>
      </w:pPr>
    </w:p>
    <w:p w:rsidR="002D1A75" w:rsidRPr="0048507A" w:rsidRDefault="002D1A75" w:rsidP="002D1A75">
      <w:pPr>
        <w:tabs>
          <w:tab w:val="center" w:pos="6480"/>
        </w:tabs>
        <w:jc w:val="right"/>
        <w:rPr>
          <w:rFonts w:ascii="Tahoma" w:hAnsi="Tahoma" w:cs="Tahoma"/>
          <w:b/>
          <w:bCs/>
          <w:color w:val="000000"/>
          <w:sz w:val="20"/>
          <w:szCs w:val="20"/>
        </w:rPr>
      </w:pPr>
      <w:r w:rsidRPr="0048507A">
        <w:rPr>
          <w:rFonts w:ascii="Tahoma" w:hAnsi="Tahoma" w:cs="Tahoma"/>
          <w:b/>
          <w:bCs/>
          <w:color w:val="000000"/>
          <w:sz w:val="20"/>
          <w:szCs w:val="20"/>
        </w:rPr>
        <w:t>Załącznik Nr 4</w:t>
      </w:r>
    </w:p>
    <w:p w:rsidR="00CD0A70" w:rsidRPr="0048507A" w:rsidRDefault="00CD0A70">
      <w:pPr>
        <w:spacing w:line="360" w:lineRule="auto"/>
        <w:jc w:val="center"/>
        <w:rPr>
          <w:rFonts w:ascii="Tahoma" w:hAnsi="Tahoma" w:cs="Tahoma"/>
          <w:sz w:val="20"/>
          <w:szCs w:val="20"/>
        </w:rPr>
      </w:pPr>
    </w:p>
    <w:p w:rsidR="00CD0A70" w:rsidRPr="0048507A" w:rsidRDefault="00D55D65" w:rsidP="001E670A">
      <w:pPr>
        <w:rPr>
          <w:rFonts w:ascii="Tahoma" w:hAnsi="Tahoma" w:cs="Tahoma"/>
          <w:b/>
          <w:sz w:val="20"/>
          <w:szCs w:val="20"/>
        </w:rPr>
      </w:pPr>
      <w:r>
        <w:rPr>
          <w:rFonts w:ascii="Tahoma" w:hAnsi="Tahoma" w:cs="Tahoma"/>
          <w:b/>
          <w:sz w:val="20"/>
          <w:szCs w:val="20"/>
        </w:rPr>
        <w:t xml:space="preserve">OPIS </w:t>
      </w:r>
      <w:r w:rsidR="00CD0A70" w:rsidRPr="0048507A">
        <w:rPr>
          <w:rFonts w:ascii="Tahoma" w:hAnsi="Tahoma" w:cs="Tahoma"/>
          <w:b/>
          <w:sz w:val="20"/>
          <w:szCs w:val="20"/>
        </w:rPr>
        <w:t>PRZEDMIOTU ZAMÓWIENIA – WYMAGANIA ZAMAWIAJĄCEGO</w:t>
      </w:r>
    </w:p>
    <w:p w:rsidR="00CD0A70" w:rsidRPr="0048507A" w:rsidRDefault="00CD0A70">
      <w:pPr>
        <w:tabs>
          <w:tab w:val="left" w:pos="540"/>
        </w:tabs>
        <w:jc w:val="both"/>
        <w:rPr>
          <w:rFonts w:ascii="Tahoma" w:hAnsi="Tahoma" w:cs="Tahoma"/>
          <w:b/>
          <w:bCs/>
          <w:sz w:val="20"/>
          <w:szCs w:val="20"/>
        </w:rPr>
      </w:pPr>
    </w:p>
    <w:p w:rsidR="00CD0A70" w:rsidRPr="0048507A" w:rsidRDefault="00CD0A70">
      <w:pPr>
        <w:tabs>
          <w:tab w:val="left" w:pos="180"/>
          <w:tab w:val="left" w:pos="360"/>
        </w:tabs>
        <w:jc w:val="both"/>
        <w:rPr>
          <w:rFonts w:ascii="Tahoma" w:hAnsi="Tahoma" w:cs="Tahoma"/>
          <w:sz w:val="20"/>
          <w:szCs w:val="20"/>
        </w:rPr>
      </w:pPr>
      <w:r w:rsidRPr="0048507A">
        <w:rPr>
          <w:rFonts w:ascii="Tahoma" w:hAnsi="Tahoma" w:cs="Tahoma"/>
          <w:sz w:val="20"/>
          <w:szCs w:val="20"/>
        </w:rPr>
        <w:t xml:space="preserve">                       </w:t>
      </w:r>
    </w:p>
    <w:p w:rsidR="00864091" w:rsidRPr="0048507A" w:rsidRDefault="00864091" w:rsidP="00864091">
      <w:pPr>
        <w:jc w:val="both"/>
        <w:rPr>
          <w:rFonts w:ascii="Tahoma" w:hAnsi="Tahoma" w:cs="Tahoma"/>
          <w:sz w:val="20"/>
          <w:szCs w:val="20"/>
        </w:rPr>
      </w:pPr>
      <w:r w:rsidRPr="0048507A">
        <w:rPr>
          <w:rFonts w:ascii="Tahoma" w:hAnsi="Tahoma" w:cs="Tahoma"/>
          <w:sz w:val="20"/>
          <w:szCs w:val="20"/>
        </w:rPr>
        <w:t xml:space="preserve">Przedmiotem </w:t>
      </w:r>
      <w:r w:rsidRPr="0048507A">
        <w:rPr>
          <w:rFonts w:ascii="Tahoma" w:hAnsi="Tahoma" w:cs="Tahoma"/>
          <w:bCs/>
          <w:sz w:val="20"/>
          <w:szCs w:val="20"/>
        </w:rPr>
        <w:t>zamówienia</w:t>
      </w:r>
      <w:r w:rsidRPr="0048507A">
        <w:rPr>
          <w:rFonts w:ascii="Tahoma" w:hAnsi="Tahoma" w:cs="Tahoma"/>
          <w:sz w:val="20"/>
          <w:szCs w:val="20"/>
        </w:rPr>
        <w:t xml:space="preserve"> jest </w:t>
      </w:r>
      <w:r w:rsidR="002D1A75" w:rsidRPr="0048507A">
        <w:rPr>
          <w:rFonts w:ascii="Tahoma" w:hAnsi="Tahoma" w:cs="Tahoma"/>
          <w:b/>
          <w:bCs/>
          <w:sz w:val="20"/>
          <w:szCs w:val="20"/>
        </w:rPr>
        <w:t>Kompleksowe ubezpieczenie mienia i odpowiedzialności cywilnej Powiatu Goleniowskiego wraz z jednostkami organizacyjnymi Powiatu</w:t>
      </w:r>
      <w:r w:rsidRPr="0048507A">
        <w:rPr>
          <w:rFonts w:ascii="Tahoma" w:hAnsi="Tahoma" w:cs="Tahoma"/>
          <w:sz w:val="20"/>
          <w:szCs w:val="20"/>
        </w:rPr>
        <w:t xml:space="preserve">, obejmujące 2 części: </w:t>
      </w:r>
    </w:p>
    <w:p w:rsidR="00864091" w:rsidRPr="0048507A" w:rsidRDefault="00864091" w:rsidP="00864091">
      <w:pPr>
        <w:pStyle w:val="Tekstpodstawowywcity"/>
        <w:spacing w:before="100"/>
        <w:ind w:left="0" w:firstLine="113"/>
        <w:jc w:val="both"/>
        <w:rPr>
          <w:rFonts w:ascii="Tahoma" w:hAnsi="Tahoma" w:cs="Tahoma"/>
          <w:sz w:val="20"/>
        </w:rPr>
      </w:pPr>
      <w:r w:rsidRPr="0048507A">
        <w:rPr>
          <w:rFonts w:ascii="Tahoma" w:hAnsi="Tahoma" w:cs="Tahoma"/>
          <w:sz w:val="20"/>
        </w:rPr>
        <w:t>I CZĘŚĆ ZAMÓWIENIA: UBEZPIECZENIE MIENIA I ODPOWIEDZIALNOŚCI CYWILNEJ</w:t>
      </w:r>
    </w:p>
    <w:p w:rsidR="00864091" w:rsidRPr="0048507A" w:rsidRDefault="00864091" w:rsidP="000654D9">
      <w:pPr>
        <w:numPr>
          <w:ilvl w:val="0"/>
          <w:numId w:val="66"/>
        </w:numPr>
        <w:spacing w:before="60"/>
        <w:jc w:val="both"/>
        <w:rPr>
          <w:rFonts w:ascii="Tahoma" w:hAnsi="Tahoma" w:cs="Tahoma"/>
          <w:sz w:val="20"/>
          <w:szCs w:val="20"/>
        </w:rPr>
      </w:pPr>
      <w:r w:rsidRPr="0048507A">
        <w:rPr>
          <w:rFonts w:ascii="Tahoma" w:hAnsi="Tahoma" w:cs="Tahoma"/>
          <w:sz w:val="20"/>
          <w:szCs w:val="20"/>
        </w:rPr>
        <w:t>ubezpieczenie odpowiedzialności cywilnej w związku z posiadanym mienie</w:t>
      </w:r>
      <w:r w:rsidR="004804C5" w:rsidRPr="0048507A">
        <w:rPr>
          <w:rFonts w:ascii="Tahoma" w:hAnsi="Tahoma" w:cs="Tahoma"/>
          <w:sz w:val="20"/>
          <w:szCs w:val="20"/>
        </w:rPr>
        <w:t>m i wykonywanymi zadaniami,</w:t>
      </w:r>
      <w:r w:rsidRPr="0048507A">
        <w:rPr>
          <w:rFonts w:ascii="Tahoma" w:hAnsi="Tahoma" w:cs="Tahoma"/>
          <w:sz w:val="20"/>
          <w:szCs w:val="20"/>
        </w:rPr>
        <w:t xml:space="preserve"> </w:t>
      </w:r>
    </w:p>
    <w:p w:rsidR="00864091" w:rsidRPr="0048507A" w:rsidRDefault="00864091" w:rsidP="000654D9">
      <w:pPr>
        <w:numPr>
          <w:ilvl w:val="0"/>
          <w:numId w:val="66"/>
        </w:numPr>
        <w:spacing w:before="60"/>
        <w:ind w:hanging="340"/>
        <w:jc w:val="both"/>
        <w:rPr>
          <w:rStyle w:val="Pogrubienie"/>
          <w:rFonts w:ascii="Tahoma" w:hAnsi="Tahoma" w:cs="Tahoma"/>
          <w:b w:val="0"/>
          <w:bCs w:val="0"/>
          <w:sz w:val="20"/>
          <w:szCs w:val="20"/>
        </w:rPr>
      </w:pPr>
      <w:r w:rsidRPr="0048507A">
        <w:rPr>
          <w:rFonts w:ascii="Tahoma" w:hAnsi="Tahoma" w:cs="Tahoma"/>
          <w:sz w:val="20"/>
          <w:szCs w:val="20"/>
        </w:rPr>
        <w:t>ubezpieczenie mienia od wszystkich ryzyk</w:t>
      </w:r>
      <w:r w:rsidRPr="0048507A">
        <w:rPr>
          <w:rStyle w:val="Pogrubienie"/>
          <w:rFonts w:ascii="Tahoma" w:hAnsi="Tahoma" w:cs="Tahoma"/>
          <w:b w:val="0"/>
          <w:sz w:val="20"/>
          <w:szCs w:val="20"/>
        </w:rPr>
        <w:t>,</w:t>
      </w:r>
      <w:r w:rsidRPr="0048507A">
        <w:rPr>
          <w:rFonts w:ascii="Tahoma" w:hAnsi="Tahoma" w:cs="Tahoma"/>
          <w:sz w:val="20"/>
          <w:szCs w:val="20"/>
        </w:rPr>
        <w:t xml:space="preserve"> </w:t>
      </w:r>
    </w:p>
    <w:p w:rsidR="00864091" w:rsidRPr="0048507A" w:rsidRDefault="00864091" w:rsidP="000654D9">
      <w:pPr>
        <w:numPr>
          <w:ilvl w:val="0"/>
          <w:numId w:val="66"/>
        </w:numPr>
        <w:spacing w:before="60"/>
        <w:ind w:hanging="340"/>
        <w:jc w:val="both"/>
        <w:rPr>
          <w:rFonts w:ascii="Tahoma" w:eastAsia="Batang" w:hAnsi="Tahoma" w:cs="Tahoma"/>
          <w:sz w:val="20"/>
          <w:szCs w:val="20"/>
        </w:rPr>
      </w:pPr>
      <w:r w:rsidRPr="0048507A">
        <w:rPr>
          <w:rFonts w:ascii="Tahoma" w:hAnsi="Tahoma" w:cs="Tahoma"/>
          <w:sz w:val="20"/>
          <w:szCs w:val="20"/>
        </w:rPr>
        <w:t xml:space="preserve">ubezpieczenie sprzętu elektronicznego od wszystkich ryzyk, </w:t>
      </w:r>
    </w:p>
    <w:p w:rsidR="00864091" w:rsidRDefault="00864091" w:rsidP="000654D9">
      <w:pPr>
        <w:numPr>
          <w:ilvl w:val="0"/>
          <w:numId w:val="66"/>
        </w:numPr>
        <w:spacing w:before="60"/>
        <w:ind w:hanging="340"/>
        <w:jc w:val="both"/>
        <w:rPr>
          <w:rFonts w:ascii="Tahoma" w:hAnsi="Tahoma" w:cs="Tahoma"/>
          <w:sz w:val="20"/>
          <w:szCs w:val="20"/>
        </w:rPr>
      </w:pPr>
      <w:r w:rsidRPr="0048507A">
        <w:rPr>
          <w:rFonts w:ascii="Tahoma" w:hAnsi="Tahoma" w:cs="Tahoma"/>
          <w:sz w:val="20"/>
          <w:szCs w:val="20"/>
        </w:rPr>
        <w:t xml:space="preserve">ubezpieczenie maszyn i urządzeń od </w:t>
      </w:r>
      <w:r w:rsidR="004804C5" w:rsidRPr="0048507A">
        <w:rPr>
          <w:rFonts w:ascii="Tahoma" w:hAnsi="Tahoma" w:cs="Tahoma"/>
          <w:sz w:val="20"/>
          <w:szCs w:val="20"/>
        </w:rPr>
        <w:t>awarii</w:t>
      </w:r>
      <w:r w:rsidR="00181A9A">
        <w:rPr>
          <w:rFonts w:ascii="Tahoma" w:hAnsi="Tahoma" w:cs="Tahoma"/>
          <w:sz w:val="20"/>
          <w:szCs w:val="20"/>
        </w:rPr>
        <w:t>,</w:t>
      </w:r>
    </w:p>
    <w:p w:rsidR="00181A9A" w:rsidRPr="00181A9A" w:rsidRDefault="00181A9A" w:rsidP="000654D9">
      <w:pPr>
        <w:numPr>
          <w:ilvl w:val="0"/>
          <w:numId w:val="66"/>
        </w:numPr>
        <w:rPr>
          <w:rFonts w:ascii="Tahoma" w:hAnsi="Tahoma" w:cs="Tahoma"/>
          <w:sz w:val="20"/>
          <w:szCs w:val="20"/>
        </w:rPr>
      </w:pPr>
      <w:r w:rsidRPr="00181A9A">
        <w:rPr>
          <w:rFonts w:ascii="Tahoma" w:hAnsi="Tahoma" w:cs="Tahoma"/>
          <w:sz w:val="20"/>
          <w:szCs w:val="20"/>
        </w:rPr>
        <w:t>ubezpieczenie następstw nieszczęśliwych wypadków osób sk</w:t>
      </w:r>
      <w:r w:rsidR="00BD3CD5">
        <w:rPr>
          <w:rFonts w:ascii="Tahoma" w:hAnsi="Tahoma" w:cs="Tahoma"/>
          <w:sz w:val="20"/>
          <w:szCs w:val="20"/>
        </w:rPr>
        <w:t>azanych;</w:t>
      </w:r>
    </w:p>
    <w:p w:rsidR="00864091" w:rsidRPr="0048507A" w:rsidRDefault="00864091" w:rsidP="00864091">
      <w:pPr>
        <w:pStyle w:val="Tekstpodstawowywcity"/>
        <w:spacing w:before="100"/>
        <w:ind w:left="227"/>
        <w:jc w:val="both"/>
        <w:rPr>
          <w:rFonts w:ascii="Tahoma" w:hAnsi="Tahoma" w:cs="Tahoma"/>
          <w:sz w:val="20"/>
        </w:rPr>
      </w:pPr>
    </w:p>
    <w:p w:rsidR="00864091" w:rsidRPr="00D77C94" w:rsidRDefault="00864091" w:rsidP="00864091">
      <w:pPr>
        <w:pStyle w:val="Tekstpodstawowywcity"/>
        <w:spacing w:before="100"/>
        <w:ind w:left="142"/>
        <w:jc w:val="both"/>
        <w:rPr>
          <w:rFonts w:ascii="Tahoma" w:hAnsi="Tahoma" w:cs="Tahoma"/>
          <w:sz w:val="20"/>
        </w:rPr>
      </w:pPr>
      <w:r w:rsidRPr="00D77C94">
        <w:rPr>
          <w:rFonts w:ascii="Tahoma" w:hAnsi="Tahoma" w:cs="Tahoma"/>
          <w:sz w:val="20"/>
        </w:rPr>
        <w:t>II CZĘŚĆ ZAMÓWIENIA:  UBEZPIECZENIA KOMUNIKACYJNE</w:t>
      </w:r>
    </w:p>
    <w:p w:rsidR="00864091" w:rsidRPr="00D77C94" w:rsidRDefault="00C42DEE" w:rsidP="00D77C94">
      <w:pPr>
        <w:ind w:left="142"/>
        <w:rPr>
          <w:rFonts w:ascii="Tahoma" w:eastAsia="Batang" w:hAnsi="Tahoma" w:cs="Tahoma"/>
          <w:sz w:val="20"/>
          <w:szCs w:val="20"/>
          <w:u w:val="words"/>
        </w:rPr>
      </w:pPr>
      <w:r w:rsidRPr="00D77C94">
        <w:rPr>
          <w:rFonts w:ascii="Tahoma" w:hAnsi="Tahoma" w:cs="Tahoma"/>
          <w:sz w:val="20"/>
          <w:szCs w:val="20"/>
        </w:rPr>
        <w:t>ubezpieczenia komunikacyjne</w:t>
      </w:r>
      <w:r w:rsidR="00B65A6E" w:rsidRPr="00D77C94">
        <w:rPr>
          <w:rFonts w:ascii="Tahoma" w:hAnsi="Tahoma" w:cs="Tahoma"/>
          <w:sz w:val="20"/>
          <w:szCs w:val="20"/>
        </w:rPr>
        <w:t xml:space="preserve">: </w:t>
      </w:r>
      <w:r w:rsidR="00D77C94" w:rsidRPr="00D77C94">
        <w:rPr>
          <w:rFonts w:ascii="Tahoma" w:hAnsi="Tahoma" w:cs="Tahoma"/>
          <w:bCs/>
          <w:sz w:val="20"/>
          <w:szCs w:val="20"/>
        </w:rPr>
        <w:t>OC, ZK, NNW, AC, ASS</w:t>
      </w:r>
      <w:r w:rsidR="00D77C94">
        <w:rPr>
          <w:rFonts w:ascii="Tahoma" w:hAnsi="Tahoma" w:cs="Tahoma"/>
          <w:sz w:val="20"/>
          <w:szCs w:val="20"/>
        </w:rPr>
        <w:t>.</w:t>
      </w:r>
    </w:p>
    <w:p w:rsidR="00864091" w:rsidRPr="00D77C94" w:rsidRDefault="00864091" w:rsidP="00864091">
      <w:pPr>
        <w:tabs>
          <w:tab w:val="left" w:pos="180"/>
        </w:tabs>
        <w:jc w:val="both"/>
        <w:rPr>
          <w:rFonts w:ascii="Tahoma" w:hAnsi="Tahoma" w:cs="Tahoma"/>
          <w:sz w:val="20"/>
          <w:szCs w:val="20"/>
        </w:rPr>
      </w:pPr>
    </w:p>
    <w:p w:rsidR="00864091" w:rsidRPr="0048507A" w:rsidRDefault="00864091">
      <w:pPr>
        <w:tabs>
          <w:tab w:val="left" w:pos="180"/>
          <w:tab w:val="left" w:pos="360"/>
        </w:tabs>
        <w:jc w:val="both"/>
        <w:rPr>
          <w:rFonts w:ascii="Tahoma" w:hAnsi="Tahoma" w:cs="Tahoma"/>
          <w:sz w:val="20"/>
          <w:szCs w:val="20"/>
        </w:rPr>
      </w:pPr>
    </w:p>
    <w:p w:rsidR="00864091" w:rsidRPr="0048507A" w:rsidRDefault="00864091">
      <w:pPr>
        <w:tabs>
          <w:tab w:val="left" w:pos="180"/>
          <w:tab w:val="left" w:pos="360"/>
        </w:tabs>
        <w:jc w:val="both"/>
        <w:rPr>
          <w:rFonts w:ascii="Tahoma" w:hAnsi="Tahoma" w:cs="Tahoma"/>
          <w:sz w:val="20"/>
          <w:szCs w:val="20"/>
          <w:highlight w:val="yellow"/>
        </w:rPr>
      </w:pPr>
    </w:p>
    <w:p w:rsidR="00864091" w:rsidRPr="0048507A" w:rsidRDefault="00864091">
      <w:pPr>
        <w:tabs>
          <w:tab w:val="left" w:pos="180"/>
          <w:tab w:val="left" w:pos="360"/>
        </w:tabs>
        <w:jc w:val="both"/>
        <w:rPr>
          <w:rFonts w:ascii="Tahoma" w:hAnsi="Tahoma" w:cs="Tahoma"/>
          <w:sz w:val="20"/>
          <w:szCs w:val="20"/>
          <w:highlight w:val="yellow"/>
        </w:rPr>
      </w:pPr>
    </w:p>
    <w:p w:rsidR="00CD0A70" w:rsidRPr="00783E46" w:rsidRDefault="00CD0A70">
      <w:pPr>
        <w:pStyle w:val="Nagwek4"/>
        <w:ind w:left="60"/>
        <w:rPr>
          <w:rFonts w:ascii="Tahoma" w:hAnsi="Tahoma" w:cs="Tahoma"/>
          <w:sz w:val="20"/>
        </w:rPr>
      </w:pPr>
      <w:r w:rsidRPr="00783E46">
        <w:rPr>
          <w:rFonts w:ascii="Tahoma" w:hAnsi="Tahoma" w:cs="Tahoma"/>
          <w:sz w:val="20"/>
        </w:rPr>
        <w:t>/</w:t>
      </w:r>
      <w:r w:rsidR="00BD38C4" w:rsidRPr="00783E46">
        <w:rPr>
          <w:rFonts w:ascii="Tahoma" w:hAnsi="Tahoma" w:cs="Tahoma"/>
          <w:sz w:val="20"/>
        </w:rPr>
        <w:t>I</w:t>
      </w:r>
      <w:r w:rsidRPr="00783E46">
        <w:rPr>
          <w:rFonts w:ascii="Tahoma" w:hAnsi="Tahoma" w:cs="Tahoma"/>
          <w:sz w:val="20"/>
        </w:rPr>
        <w:t>/ DANE O ZAMAWIAJĄCYM</w:t>
      </w:r>
    </w:p>
    <w:p w:rsidR="00CD0A70" w:rsidRPr="0048507A" w:rsidRDefault="00CD0A70">
      <w:pPr>
        <w:tabs>
          <w:tab w:val="left" w:pos="180"/>
        </w:tabs>
        <w:rPr>
          <w:rFonts w:ascii="Tahoma" w:hAnsi="Tahoma" w:cs="Tahoma"/>
          <w:b/>
          <w:bCs/>
          <w:sz w:val="20"/>
          <w:szCs w:val="20"/>
          <w:highlight w:val="yellow"/>
        </w:rPr>
      </w:pPr>
    </w:p>
    <w:p w:rsidR="00CD0A70" w:rsidRPr="00783E46" w:rsidRDefault="00CD0A70">
      <w:pPr>
        <w:ind w:left="360"/>
        <w:rPr>
          <w:rFonts w:ascii="Tahoma" w:hAnsi="Tahoma" w:cs="Tahoma"/>
          <w:b/>
          <w:sz w:val="20"/>
          <w:szCs w:val="20"/>
        </w:rPr>
      </w:pPr>
    </w:p>
    <w:p w:rsidR="00CD0A70" w:rsidRPr="00783E46" w:rsidRDefault="00CD0A70" w:rsidP="00400821">
      <w:pPr>
        <w:numPr>
          <w:ilvl w:val="0"/>
          <w:numId w:val="5"/>
        </w:numPr>
        <w:rPr>
          <w:rFonts w:ascii="Tahoma" w:hAnsi="Tahoma" w:cs="Tahoma"/>
          <w:sz w:val="20"/>
          <w:szCs w:val="20"/>
        </w:rPr>
      </w:pPr>
      <w:r w:rsidRPr="00783E46">
        <w:rPr>
          <w:rFonts w:ascii="Tahoma" w:hAnsi="Tahoma" w:cs="Tahoma"/>
          <w:b/>
          <w:sz w:val="20"/>
          <w:szCs w:val="20"/>
        </w:rPr>
        <w:t>Nazwa i adres, NIP, REGON</w:t>
      </w:r>
      <w:r w:rsidRPr="00783E46">
        <w:rPr>
          <w:rFonts w:ascii="Tahoma" w:hAnsi="Tahoma" w:cs="Tahoma"/>
          <w:sz w:val="20"/>
          <w:szCs w:val="20"/>
        </w:rPr>
        <w:t xml:space="preserve">: </w:t>
      </w:r>
      <w:r w:rsidRPr="00783E46">
        <w:rPr>
          <w:rFonts w:ascii="Tahoma" w:hAnsi="Tahoma" w:cs="Tahoma"/>
          <w:sz w:val="20"/>
          <w:szCs w:val="20"/>
        </w:rPr>
        <w:tab/>
        <w:t>Powiat Goleniowski</w:t>
      </w:r>
    </w:p>
    <w:p w:rsidR="00CD0A70" w:rsidRPr="00783E46" w:rsidRDefault="00CD0A70">
      <w:pPr>
        <w:ind w:left="3540" w:firstLine="708"/>
        <w:jc w:val="both"/>
        <w:rPr>
          <w:rFonts w:ascii="Tahoma" w:hAnsi="Tahoma" w:cs="Tahoma"/>
          <w:sz w:val="20"/>
          <w:szCs w:val="20"/>
        </w:rPr>
      </w:pPr>
      <w:r w:rsidRPr="00783E46">
        <w:rPr>
          <w:rFonts w:ascii="Tahoma" w:hAnsi="Tahoma" w:cs="Tahoma"/>
          <w:sz w:val="20"/>
          <w:szCs w:val="20"/>
        </w:rPr>
        <w:t>ul. Dworcowa 1</w:t>
      </w:r>
    </w:p>
    <w:p w:rsidR="00CD0A70" w:rsidRPr="00783E46" w:rsidRDefault="00CD0A70">
      <w:pPr>
        <w:ind w:left="3540" w:firstLine="708"/>
        <w:jc w:val="both"/>
        <w:rPr>
          <w:rFonts w:ascii="Tahoma" w:hAnsi="Tahoma" w:cs="Tahoma"/>
          <w:sz w:val="20"/>
          <w:szCs w:val="20"/>
        </w:rPr>
      </w:pPr>
      <w:r w:rsidRPr="00783E46">
        <w:rPr>
          <w:rFonts w:ascii="Tahoma" w:hAnsi="Tahoma" w:cs="Tahoma"/>
          <w:sz w:val="20"/>
          <w:szCs w:val="20"/>
        </w:rPr>
        <w:t>72-100 Goleniów</w:t>
      </w:r>
    </w:p>
    <w:p w:rsidR="00CD0A70" w:rsidRPr="00783E46" w:rsidRDefault="00CD0A70">
      <w:pPr>
        <w:ind w:left="360"/>
        <w:rPr>
          <w:rFonts w:ascii="Tahoma" w:hAnsi="Tahoma" w:cs="Tahoma"/>
          <w:bCs/>
          <w:sz w:val="20"/>
          <w:szCs w:val="20"/>
        </w:rPr>
      </w:pPr>
      <w:r w:rsidRPr="00783E46">
        <w:rPr>
          <w:rFonts w:ascii="Tahoma" w:hAnsi="Tahoma" w:cs="Tahoma"/>
          <w:b/>
          <w:sz w:val="20"/>
          <w:szCs w:val="20"/>
        </w:rPr>
        <w:t xml:space="preserve"> </w:t>
      </w:r>
      <w:r w:rsidRPr="00783E46">
        <w:rPr>
          <w:rFonts w:ascii="Tahoma" w:hAnsi="Tahoma" w:cs="Tahoma"/>
          <w:b/>
          <w:sz w:val="20"/>
          <w:szCs w:val="20"/>
        </w:rPr>
        <w:tab/>
      </w:r>
      <w:r w:rsidRPr="00783E46">
        <w:rPr>
          <w:rFonts w:ascii="Tahoma" w:hAnsi="Tahoma" w:cs="Tahoma"/>
          <w:b/>
          <w:sz w:val="20"/>
          <w:szCs w:val="20"/>
        </w:rPr>
        <w:tab/>
      </w:r>
      <w:r w:rsidRPr="00783E46">
        <w:rPr>
          <w:rFonts w:ascii="Tahoma" w:hAnsi="Tahoma" w:cs="Tahoma"/>
          <w:b/>
          <w:sz w:val="20"/>
          <w:szCs w:val="20"/>
        </w:rPr>
        <w:tab/>
      </w:r>
      <w:r w:rsidRPr="00783E46">
        <w:rPr>
          <w:rFonts w:ascii="Tahoma" w:hAnsi="Tahoma" w:cs="Tahoma"/>
          <w:b/>
          <w:sz w:val="20"/>
          <w:szCs w:val="20"/>
        </w:rPr>
        <w:tab/>
      </w:r>
      <w:r w:rsidRPr="00783E46">
        <w:rPr>
          <w:rFonts w:ascii="Tahoma" w:hAnsi="Tahoma" w:cs="Tahoma"/>
          <w:b/>
          <w:sz w:val="20"/>
          <w:szCs w:val="20"/>
        </w:rPr>
        <w:tab/>
      </w:r>
      <w:r w:rsidRPr="00783E46">
        <w:rPr>
          <w:rFonts w:ascii="Tahoma" w:hAnsi="Tahoma" w:cs="Tahoma"/>
          <w:b/>
          <w:sz w:val="20"/>
          <w:szCs w:val="20"/>
        </w:rPr>
        <w:tab/>
      </w:r>
      <w:r w:rsidRPr="00783E46">
        <w:rPr>
          <w:rFonts w:ascii="Tahoma" w:hAnsi="Tahoma" w:cs="Tahoma"/>
          <w:w w:val="95"/>
          <w:sz w:val="20"/>
          <w:szCs w:val="20"/>
        </w:rPr>
        <w:t>NIP 856-15-77-155,         REGON 811684120</w:t>
      </w:r>
      <w:r w:rsidRPr="00783E46">
        <w:rPr>
          <w:rFonts w:ascii="Tahoma" w:hAnsi="Tahoma" w:cs="Tahoma"/>
          <w:bCs/>
          <w:sz w:val="20"/>
          <w:szCs w:val="20"/>
        </w:rPr>
        <w:tab/>
      </w:r>
    </w:p>
    <w:p w:rsidR="00CD0A70" w:rsidRPr="00783E46" w:rsidRDefault="00CD0A70">
      <w:pPr>
        <w:ind w:left="3900" w:firstLine="348"/>
        <w:rPr>
          <w:rFonts w:ascii="Tahoma" w:hAnsi="Tahoma" w:cs="Tahoma"/>
          <w:bCs/>
          <w:sz w:val="20"/>
          <w:szCs w:val="20"/>
        </w:rPr>
      </w:pPr>
      <w:r w:rsidRPr="00783E46">
        <w:rPr>
          <w:rFonts w:ascii="Tahoma" w:hAnsi="Tahoma" w:cs="Tahoma"/>
          <w:bCs/>
          <w:sz w:val="20"/>
          <w:szCs w:val="20"/>
        </w:rPr>
        <w:tab/>
        <w:t xml:space="preserve"> </w:t>
      </w:r>
      <w:r w:rsidRPr="00783E46">
        <w:rPr>
          <w:rFonts w:ascii="Tahoma" w:hAnsi="Tahoma" w:cs="Tahoma"/>
          <w:bCs/>
          <w:sz w:val="20"/>
          <w:szCs w:val="20"/>
        </w:rPr>
        <w:tab/>
      </w:r>
      <w:r w:rsidRPr="00783E46">
        <w:rPr>
          <w:rFonts w:ascii="Tahoma" w:hAnsi="Tahoma" w:cs="Tahoma"/>
          <w:bCs/>
          <w:sz w:val="20"/>
          <w:szCs w:val="20"/>
        </w:rPr>
        <w:tab/>
      </w:r>
      <w:r w:rsidRPr="00783E46">
        <w:rPr>
          <w:rFonts w:ascii="Tahoma" w:hAnsi="Tahoma" w:cs="Tahoma"/>
          <w:bCs/>
          <w:sz w:val="20"/>
          <w:szCs w:val="20"/>
        </w:rPr>
        <w:tab/>
      </w:r>
    </w:p>
    <w:p w:rsidR="00CD0A70" w:rsidRPr="00783E46" w:rsidRDefault="00CD0A70" w:rsidP="00400821">
      <w:pPr>
        <w:numPr>
          <w:ilvl w:val="0"/>
          <w:numId w:val="5"/>
        </w:numPr>
        <w:rPr>
          <w:rFonts w:ascii="Tahoma" w:hAnsi="Tahoma" w:cs="Tahoma"/>
          <w:b/>
          <w:bCs/>
          <w:sz w:val="20"/>
          <w:szCs w:val="20"/>
        </w:rPr>
      </w:pPr>
      <w:r w:rsidRPr="00783E46">
        <w:rPr>
          <w:rFonts w:ascii="Tahoma" w:hAnsi="Tahoma" w:cs="Tahoma"/>
          <w:b/>
          <w:bCs/>
          <w:sz w:val="20"/>
          <w:szCs w:val="20"/>
        </w:rPr>
        <w:t>Podstawa działalności i zakres działania:</w:t>
      </w:r>
    </w:p>
    <w:p w:rsidR="00CD0A70" w:rsidRPr="00783E46" w:rsidRDefault="00CD0A70" w:rsidP="00400821">
      <w:pPr>
        <w:numPr>
          <w:ilvl w:val="0"/>
          <w:numId w:val="6"/>
        </w:numPr>
        <w:rPr>
          <w:rFonts w:ascii="Tahoma" w:hAnsi="Tahoma" w:cs="Tahoma"/>
          <w:sz w:val="20"/>
          <w:szCs w:val="20"/>
        </w:rPr>
      </w:pPr>
      <w:r w:rsidRPr="00783E46">
        <w:rPr>
          <w:rFonts w:ascii="Tahoma" w:hAnsi="Tahoma" w:cs="Tahoma"/>
          <w:sz w:val="20"/>
          <w:szCs w:val="20"/>
        </w:rPr>
        <w:t>Ustawa z 5 czerwca 1998 roku o samorządzie powiatowym,</w:t>
      </w:r>
    </w:p>
    <w:p w:rsidR="00CD0A70" w:rsidRPr="00783E46" w:rsidRDefault="00CD0A70" w:rsidP="00400821">
      <w:pPr>
        <w:numPr>
          <w:ilvl w:val="0"/>
          <w:numId w:val="6"/>
        </w:numPr>
        <w:rPr>
          <w:rFonts w:ascii="Tahoma" w:hAnsi="Tahoma" w:cs="Tahoma"/>
          <w:sz w:val="20"/>
          <w:szCs w:val="20"/>
        </w:rPr>
      </w:pPr>
      <w:r w:rsidRPr="00783E46">
        <w:rPr>
          <w:rFonts w:ascii="Tahoma" w:hAnsi="Tahoma" w:cs="Tahoma"/>
          <w:sz w:val="20"/>
          <w:szCs w:val="20"/>
        </w:rPr>
        <w:t>Statut Powiatu Goleniowskiego,</w:t>
      </w:r>
    </w:p>
    <w:p w:rsidR="00CD0A70" w:rsidRPr="000C674E" w:rsidRDefault="00CD0A70" w:rsidP="00400821">
      <w:pPr>
        <w:numPr>
          <w:ilvl w:val="0"/>
          <w:numId w:val="6"/>
        </w:numPr>
        <w:rPr>
          <w:rFonts w:ascii="Tahoma" w:hAnsi="Tahoma" w:cs="Tahoma"/>
          <w:sz w:val="20"/>
          <w:szCs w:val="20"/>
        </w:rPr>
      </w:pPr>
      <w:r w:rsidRPr="00783E46">
        <w:rPr>
          <w:rFonts w:ascii="Tahoma" w:hAnsi="Tahoma" w:cs="Tahoma"/>
          <w:sz w:val="20"/>
          <w:szCs w:val="20"/>
        </w:rPr>
        <w:t>Statuty i regulaminy poszczególnych je</w:t>
      </w:r>
      <w:r w:rsidR="00B00874">
        <w:rPr>
          <w:rFonts w:ascii="Tahoma" w:hAnsi="Tahoma" w:cs="Tahoma"/>
          <w:sz w:val="20"/>
          <w:szCs w:val="20"/>
        </w:rPr>
        <w:t>dnostek organizacyjnych powiatu</w:t>
      </w:r>
      <w:r w:rsidRPr="000C674E">
        <w:rPr>
          <w:rFonts w:ascii="Tahoma" w:hAnsi="Tahoma" w:cs="Tahoma"/>
          <w:sz w:val="20"/>
          <w:szCs w:val="20"/>
        </w:rPr>
        <w:t>.</w:t>
      </w:r>
    </w:p>
    <w:p w:rsidR="00CD0A70" w:rsidRPr="000C674E" w:rsidRDefault="00CD0A70">
      <w:pPr>
        <w:pStyle w:val="BodyText21"/>
        <w:widowControl/>
        <w:rPr>
          <w:rFonts w:ascii="Tahoma" w:hAnsi="Tahoma" w:cs="Tahoma"/>
          <w:snapToGrid/>
          <w:sz w:val="20"/>
        </w:rPr>
      </w:pPr>
      <w:r w:rsidRPr="000C674E">
        <w:rPr>
          <w:rFonts w:ascii="Tahoma" w:hAnsi="Tahoma" w:cs="Tahoma"/>
          <w:snapToGrid/>
          <w:sz w:val="20"/>
        </w:rPr>
        <w:tab/>
        <w:t xml:space="preserve">  </w:t>
      </w:r>
    </w:p>
    <w:p w:rsidR="00CD0A70" w:rsidRDefault="00CD0A70" w:rsidP="00400821">
      <w:pPr>
        <w:numPr>
          <w:ilvl w:val="0"/>
          <w:numId w:val="5"/>
        </w:numPr>
        <w:spacing w:before="120" w:after="120"/>
        <w:jc w:val="both"/>
        <w:rPr>
          <w:rFonts w:ascii="Tahoma" w:hAnsi="Tahoma" w:cs="Tahoma"/>
          <w:sz w:val="20"/>
          <w:szCs w:val="20"/>
        </w:rPr>
      </w:pPr>
      <w:r w:rsidRPr="000C674E">
        <w:rPr>
          <w:rFonts w:ascii="Tahoma" w:hAnsi="Tahoma" w:cs="Tahoma"/>
          <w:b/>
          <w:sz w:val="20"/>
          <w:szCs w:val="20"/>
        </w:rPr>
        <w:t xml:space="preserve">Wykaz nazw i adresów ubezpieczanych jednostek </w:t>
      </w:r>
      <w:r w:rsidRPr="000C674E">
        <w:rPr>
          <w:rFonts w:ascii="Tahoma" w:hAnsi="Tahoma" w:cs="Tahoma"/>
          <w:sz w:val="20"/>
          <w:szCs w:val="20"/>
        </w:rPr>
        <w:t>(je</w:t>
      </w:r>
      <w:r w:rsidR="00801728">
        <w:rPr>
          <w:rFonts w:ascii="Tahoma" w:hAnsi="Tahoma" w:cs="Tahoma"/>
          <w:sz w:val="20"/>
          <w:szCs w:val="20"/>
        </w:rPr>
        <w:t>dnostek organizacyjnych powiatu</w:t>
      </w:r>
      <w:r w:rsidRPr="000C674E">
        <w:rPr>
          <w:rFonts w:ascii="Tahoma" w:hAnsi="Tahoma" w:cs="Tahoma"/>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976"/>
        <w:gridCol w:w="2127"/>
        <w:gridCol w:w="3543"/>
      </w:tblGrid>
      <w:tr w:rsidR="00D4705F" w:rsidRPr="00D4705F" w:rsidTr="003F0751">
        <w:trPr>
          <w:trHeight w:val="329"/>
          <w:tblHeader/>
        </w:trPr>
        <w:tc>
          <w:tcPr>
            <w:tcW w:w="534" w:type="dxa"/>
            <w:shd w:val="clear" w:color="auto" w:fill="auto"/>
          </w:tcPr>
          <w:p w:rsidR="00D4705F" w:rsidRPr="00D4705F" w:rsidRDefault="00D4705F" w:rsidP="00D4705F">
            <w:pPr>
              <w:ind w:left="-142"/>
              <w:jc w:val="center"/>
              <w:rPr>
                <w:rFonts w:ascii="Tahoma" w:eastAsia="Calibri" w:hAnsi="Tahoma" w:cs="Tahoma"/>
                <w:b/>
                <w:sz w:val="20"/>
                <w:szCs w:val="20"/>
                <w:lang w:eastAsia="en-US"/>
              </w:rPr>
            </w:pPr>
            <w:r w:rsidRPr="00D4705F">
              <w:rPr>
                <w:rFonts w:ascii="Tahoma" w:eastAsia="Calibri" w:hAnsi="Tahoma" w:cs="Tahoma"/>
                <w:b/>
                <w:sz w:val="20"/>
                <w:szCs w:val="20"/>
                <w:lang w:eastAsia="en-US"/>
              </w:rPr>
              <w:t>L. p.</w:t>
            </w:r>
          </w:p>
        </w:tc>
        <w:tc>
          <w:tcPr>
            <w:tcW w:w="2976" w:type="dxa"/>
            <w:shd w:val="clear" w:color="auto" w:fill="auto"/>
          </w:tcPr>
          <w:p w:rsidR="00D4705F" w:rsidRPr="00D4705F" w:rsidRDefault="00D4705F" w:rsidP="00F80BB7">
            <w:pPr>
              <w:jc w:val="center"/>
              <w:rPr>
                <w:rFonts w:ascii="Tahoma" w:eastAsia="Calibri" w:hAnsi="Tahoma" w:cs="Tahoma"/>
                <w:b/>
                <w:sz w:val="20"/>
                <w:szCs w:val="20"/>
                <w:lang w:eastAsia="en-US"/>
              </w:rPr>
            </w:pPr>
            <w:r w:rsidRPr="00D4705F">
              <w:rPr>
                <w:rFonts w:ascii="Tahoma" w:eastAsia="Calibri" w:hAnsi="Tahoma" w:cs="Tahoma"/>
                <w:b/>
                <w:sz w:val="20"/>
                <w:szCs w:val="20"/>
                <w:lang w:eastAsia="en-US"/>
              </w:rPr>
              <w:t>Nazwa jednostki</w:t>
            </w:r>
          </w:p>
        </w:tc>
        <w:tc>
          <w:tcPr>
            <w:tcW w:w="2127" w:type="dxa"/>
            <w:shd w:val="clear" w:color="auto" w:fill="auto"/>
          </w:tcPr>
          <w:p w:rsidR="00D4705F" w:rsidRPr="00D4705F" w:rsidRDefault="00D4705F" w:rsidP="00F80BB7">
            <w:pPr>
              <w:jc w:val="center"/>
              <w:rPr>
                <w:rFonts w:ascii="Tahoma" w:eastAsia="Calibri" w:hAnsi="Tahoma" w:cs="Tahoma"/>
                <w:b/>
                <w:sz w:val="20"/>
                <w:szCs w:val="20"/>
                <w:lang w:eastAsia="en-US"/>
              </w:rPr>
            </w:pPr>
            <w:r w:rsidRPr="00D4705F">
              <w:rPr>
                <w:rFonts w:ascii="Tahoma" w:eastAsia="Calibri" w:hAnsi="Tahoma" w:cs="Tahoma"/>
                <w:b/>
                <w:sz w:val="20"/>
                <w:szCs w:val="20"/>
                <w:lang w:eastAsia="en-US"/>
              </w:rPr>
              <w:t>Adres siedziby</w:t>
            </w:r>
          </w:p>
        </w:tc>
        <w:tc>
          <w:tcPr>
            <w:tcW w:w="3543" w:type="dxa"/>
            <w:shd w:val="clear" w:color="auto" w:fill="auto"/>
          </w:tcPr>
          <w:p w:rsidR="00D4705F" w:rsidRPr="00D4705F" w:rsidRDefault="00D4705F" w:rsidP="00F80BB7">
            <w:pPr>
              <w:jc w:val="center"/>
              <w:rPr>
                <w:rFonts w:ascii="Tahoma" w:eastAsia="Calibri" w:hAnsi="Tahoma" w:cs="Tahoma"/>
                <w:b/>
                <w:sz w:val="20"/>
                <w:szCs w:val="20"/>
                <w:lang w:eastAsia="en-US"/>
              </w:rPr>
            </w:pPr>
            <w:r w:rsidRPr="00D4705F">
              <w:rPr>
                <w:rFonts w:ascii="Tahoma" w:eastAsia="Calibri" w:hAnsi="Tahoma" w:cs="Tahoma"/>
                <w:b/>
                <w:sz w:val="20"/>
                <w:szCs w:val="20"/>
                <w:lang w:eastAsia="en-US"/>
              </w:rPr>
              <w:t>Placówki jednostki</w:t>
            </w:r>
          </w:p>
        </w:tc>
      </w:tr>
      <w:tr w:rsidR="00D4705F" w:rsidRPr="00D4705F" w:rsidTr="00ED0CC6">
        <w:tc>
          <w:tcPr>
            <w:tcW w:w="534" w:type="dxa"/>
            <w:shd w:val="clear" w:color="auto" w:fill="auto"/>
          </w:tcPr>
          <w:p w:rsidR="00D4705F" w:rsidRPr="00D4705F" w:rsidRDefault="00D4705F" w:rsidP="00F80BB7">
            <w:pPr>
              <w:rPr>
                <w:rFonts w:ascii="Tahoma" w:eastAsia="Calibri" w:hAnsi="Tahoma" w:cs="Tahoma"/>
                <w:sz w:val="20"/>
                <w:szCs w:val="20"/>
                <w:lang w:eastAsia="en-US"/>
              </w:rPr>
            </w:pPr>
            <w:r w:rsidRPr="00D4705F">
              <w:rPr>
                <w:rFonts w:ascii="Tahoma" w:eastAsia="Calibri" w:hAnsi="Tahoma" w:cs="Tahoma"/>
                <w:sz w:val="20"/>
                <w:szCs w:val="20"/>
                <w:lang w:eastAsia="en-US"/>
              </w:rPr>
              <w:t>1.</w:t>
            </w:r>
          </w:p>
        </w:tc>
        <w:tc>
          <w:tcPr>
            <w:tcW w:w="2976" w:type="dxa"/>
            <w:shd w:val="clear" w:color="auto" w:fill="auto"/>
          </w:tcPr>
          <w:p w:rsidR="00D4705F" w:rsidRPr="00D4705F" w:rsidRDefault="00D4705F" w:rsidP="00F80BB7">
            <w:pPr>
              <w:rPr>
                <w:rFonts w:ascii="Tahoma" w:eastAsia="Calibri" w:hAnsi="Tahoma" w:cs="Tahoma"/>
                <w:sz w:val="20"/>
                <w:szCs w:val="20"/>
                <w:lang w:eastAsia="en-US"/>
              </w:rPr>
            </w:pPr>
            <w:r w:rsidRPr="00D4705F">
              <w:rPr>
                <w:rFonts w:ascii="Tahoma" w:eastAsia="Calibri" w:hAnsi="Tahoma" w:cs="Tahoma"/>
                <w:sz w:val="20"/>
                <w:szCs w:val="20"/>
                <w:lang w:eastAsia="en-US"/>
              </w:rPr>
              <w:t xml:space="preserve">Starostwo Powiatowe </w:t>
            </w:r>
          </w:p>
          <w:p w:rsidR="00D4705F" w:rsidRPr="00D4705F" w:rsidRDefault="00D4705F" w:rsidP="00F80BB7">
            <w:pPr>
              <w:rPr>
                <w:rFonts w:ascii="Tahoma" w:eastAsia="Calibri" w:hAnsi="Tahoma" w:cs="Tahoma"/>
                <w:sz w:val="20"/>
                <w:szCs w:val="20"/>
                <w:lang w:eastAsia="en-US"/>
              </w:rPr>
            </w:pPr>
            <w:r w:rsidRPr="00D4705F">
              <w:rPr>
                <w:rFonts w:ascii="Tahoma" w:eastAsia="Calibri" w:hAnsi="Tahoma" w:cs="Tahoma"/>
                <w:sz w:val="20"/>
                <w:szCs w:val="20"/>
                <w:lang w:eastAsia="en-US"/>
              </w:rPr>
              <w:t>w Goleniowie</w:t>
            </w:r>
          </w:p>
        </w:tc>
        <w:tc>
          <w:tcPr>
            <w:tcW w:w="2127" w:type="dxa"/>
            <w:shd w:val="clear" w:color="auto" w:fill="auto"/>
          </w:tcPr>
          <w:p w:rsidR="00ED0CC6" w:rsidRDefault="00ED0CC6" w:rsidP="00F80BB7">
            <w:pPr>
              <w:rPr>
                <w:rFonts w:ascii="Tahoma" w:eastAsia="Calibri" w:hAnsi="Tahoma" w:cs="Tahoma"/>
                <w:sz w:val="20"/>
                <w:szCs w:val="20"/>
                <w:lang w:eastAsia="en-US"/>
              </w:rPr>
            </w:pPr>
            <w:r w:rsidRPr="00D4705F">
              <w:rPr>
                <w:rFonts w:ascii="Tahoma" w:eastAsia="Calibri" w:hAnsi="Tahoma" w:cs="Tahoma"/>
                <w:sz w:val="20"/>
                <w:szCs w:val="20"/>
                <w:lang w:eastAsia="en-US"/>
              </w:rPr>
              <w:t>ul. Dworcowa 1</w:t>
            </w:r>
            <w:r>
              <w:rPr>
                <w:rFonts w:ascii="Tahoma" w:eastAsia="Calibri" w:hAnsi="Tahoma" w:cs="Tahoma"/>
                <w:sz w:val="20"/>
                <w:szCs w:val="20"/>
                <w:lang w:eastAsia="en-US"/>
              </w:rPr>
              <w:t xml:space="preserve">, </w:t>
            </w:r>
          </w:p>
          <w:p w:rsidR="00D4705F" w:rsidRPr="00D4705F" w:rsidRDefault="00D4705F" w:rsidP="00F80BB7">
            <w:pPr>
              <w:rPr>
                <w:rFonts w:ascii="Tahoma" w:eastAsia="Calibri" w:hAnsi="Tahoma" w:cs="Tahoma"/>
                <w:sz w:val="20"/>
                <w:szCs w:val="20"/>
                <w:lang w:eastAsia="en-US"/>
              </w:rPr>
            </w:pPr>
            <w:r w:rsidRPr="00D4705F">
              <w:rPr>
                <w:rFonts w:ascii="Tahoma" w:eastAsia="Calibri" w:hAnsi="Tahoma" w:cs="Tahoma"/>
                <w:sz w:val="20"/>
                <w:szCs w:val="20"/>
                <w:lang w:eastAsia="en-US"/>
              </w:rPr>
              <w:t>72-100 Goleniów</w:t>
            </w:r>
          </w:p>
          <w:p w:rsidR="00D4705F" w:rsidRPr="00D4705F" w:rsidRDefault="00D4705F" w:rsidP="00F80BB7">
            <w:pPr>
              <w:rPr>
                <w:rFonts w:ascii="Tahoma" w:eastAsia="Calibri" w:hAnsi="Tahoma" w:cs="Tahoma"/>
                <w:sz w:val="20"/>
                <w:szCs w:val="20"/>
                <w:lang w:eastAsia="en-US"/>
              </w:rPr>
            </w:pPr>
          </w:p>
        </w:tc>
        <w:tc>
          <w:tcPr>
            <w:tcW w:w="3543" w:type="dxa"/>
            <w:shd w:val="clear" w:color="auto" w:fill="auto"/>
          </w:tcPr>
          <w:p w:rsidR="00D4705F" w:rsidRPr="00ED0CC6" w:rsidRDefault="00ED0CC6" w:rsidP="00D4705F">
            <w:pPr>
              <w:rPr>
                <w:rFonts w:ascii="Arial" w:hAnsi="Arial" w:cs="Arial"/>
                <w:sz w:val="20"/>
                <w:szCs w:val="20"/>
              </w:rPr>
            </w:pPr>
            <w:r w:rsidRPr="00ED0CC6">
              <w:rPr>
                <w:rFonts w:ascii="Arial" w:hAnsi="Arial" w:cs="Arial"/>
                <w:sz w:val="20"/>
                <w:szCs w:val="20"/>
              </w:rPr>
              <w:t>1.</w:t>
            </w:r>
            <w:r w:rsidR="00D4705F" w:rsidRPr="00ED0CC6">
              <w:rPr>
                <w:rFonts w:ascii="Arial" w:hAnsi="Arial" w:cs="Arial"/>
                <w:sz w:val="20"/>
                <w:szCs w:val="20"/>
              </w:rPr>
              <w:t>Wydział Dróg Powiatowych</w:t>
            </w:r>
            <w:r w:rsidRPr="00ED0CC6">
              <w:rPr>
                <w:rFonts w:ascii="Tahoma" w:eastAsia="Calibri" w:hAnsi="Tahoma" w:cs="Tahoma"/>
                <w:sz w:val="20"/>
                <w:szCs w:val="20"/>
                <w:lang w:eastAsia="en-US"/>
              </w:rPr>
              <w:t xml:space="preserve"> i Inwestycji</w:t>
            </w:r>
            <w:r w:rsidR="00D4705F" w:rsidRPr="00ED0CC6">
              <w:rPr>
                <w:rFonts w:ascii="Arial" w:hAnsi="Arial" w:cs="Arial"/>
                <w:sz w:val="20"/>
                <w:szCs w:val="20"/>
              </w:rPr>
              <w:t xml:space="preserve"> (w strukturach Starostwa, </w:t>
            </w:r>
            <w:r w:rsidRPr="00ED0CC6">
              <w:rPr>
                <w:rFonts w:ascii="Arial" w:hAnsi="Arial" w:cs="Arial"/>
                <w:sz w:val="20"/>
                <w:szCs w:val="20"/>
              </w:rPr>
              <w:t xml:space="preserve">Obwody Drogowe, </w:t>
            </w:r>
            <w:r w:rsidR="00D4705F" w:rsidRPr="00ED0CC6">
              <w:rPr>
                <w:rFonts w:ascii="Arial" w:hAnsi="Arial" w:cs="Arial"/>
                <w:sz w:val="20"/>
                <w:szCs w:val="20"/>
              </w:rPr>
              <w:t xml:space="preserve">ul. Fabryczna 25, 72-100 Goleniów, Obwód Drogowy w Maszewie, </w:t>
            </w:r>
            <w:r w:rsidRPr="00ED0CC6">
              <w:rPr>
                <w:rFonts w:ascii="Arial" w:hAnsi="Arial" w:cs="Arial"/>
                <w:sz w:val="20"/>
                <w:szCs w:val="20"/>
              </w:rPr>
              <w:t>ul. Stargardzka 17,</w:t>
            </w:r>
            <w:r>
              <w:rPr>
                <w:rFonts w:ascii="Arial" w:hAnsi="Arial" w:cs="Arial"/>
                <w:sz w:val="20"/>
                <w:szCs w:val="20"/>
              </w:rPr>
              <w:br/>
            </w:r>
            <w:r w:rsidR="00D4705F" w:rsidRPr="00ED0CC6">
              <w:rPr>
                <w:rFonts w:ascii="Arial" w:hAnsi="Arial" w:cs="Arial"/>
                <w:sz w:val="20"/>
                <w:szCs w:val="20"/>
              </w:rPr>
              <w:t xml:space="preserve">72-130 Maszewo </w:t>
            </w:r>
          </w:p>
          <w:p w:rsidR="00D4705F" w:rsidRPr="00D4705F" w:rsidRDefault="00ED0CC6" w:rsidP="00ED0CC6">
            <w:pPr>
              <w:rPr>
                <w:rFonts w:ascii="Tahoma" w:eastAsia="Calibri" w:hAnsi="Tahoma" w:cs="Tahoma"/>
                <w:sz w:val="20"/>
                <w:szCs w:val="20"/>
                <w:lang w:eastAsia="en-US"/>
              </w:rPr>
            </w:pPr>
            <w:r w:rsidRPr="00ED0CC6">
              <w:rPr>
                <w:rFonts w:ascii="Arial" w:hAnsi="Arial" w:cs="Arial"/>
                <w:sz w:val="20"/>
                <w:szCs w:val="20"/>
              </w:rPr>
              <w:t xml:space="preserve">2. </w:t>
            </w:r>
            <w:r w:rsidR="00D4705F" w:rsidRPr="00ED0CC6">
              <w:rPr>
                <w:rFonts w:ascii="Arial" w:hAnsi="Arial" w:cs="Arial"/>
                <w:sz w:val="20"/>
                <w:szCs w:val="20"/>
              </w:rPr>
              <w:t xml:space="preserve">Wydział Komunikacji -  filia w Nowogardzie, </w:t>
            </w:r>
            <w:r w:rsidRPr="00ED0CC6">
              <w:rPr>
                <w:rFonts w:ascii="Arial" w:hAnsi="Arial" w:cs="Arial"/>
                <w:sz w:val="20"/>
                <w:szCs w:val="20"/>
              </w:rPr>
              <w:t>ul. Plac Wolności 9</w:t>
            </w:r>
            <w:r>
              <w:rPr>
                <w:rFonts w:ascii="Arial" w:hAnsi="Arial" w:cs="Arial"/>
                <w:sz w:val="20"/>
                <w:szCs w:val="20"/>
              </w:rPr>
              <w:t>,</w:t>
            </w:r>
            <w:r w:rsidRPr="00ED0CC6">
              <w:rPr>
                <w:rFonts w:ascii="Arial" w:hAnsi="Arial" w:cs="Arial"/>
                <w:sz w:val="20"/>
                <w:szCs w:val="20"/>
              </w:rPr>
              <w:t xml:space="preserve"> </w:t>
            </w:r>
            <w:r w:rsidR="00D4705F" w:rsidRPr="00ED0CC6">
              <w:rPr>
                <w:rFonts w:ascii="Arial" w:hAnsi="Arial" w:cs="Arial"/>
                <w:sz w:val="20"/>
                <w:szCs w:val="20"/>
              </w:rPr>
              <w:t>72-200 Nowogard, (budynek CISY)</w:t>
            </w:r>
          </w:p>
        </w:tc>
      </w:tr>
      <w:tr w:rsidR="00D4705F" w:rsidRPr="00D4705F" w:rsidTr="00ED0CC6">
        <w:tc>
          <w:tcPr>
            <w:tcW w:w="534" w:type="dxa"/>
            <w:shd w:val="clear" w:color="auto" w:fill="auto"/>
          </w:tcPr>
          <w:p w:rsidR="00D4705F" w:rsidRPr="00ED0CC6" w:rsidRDefault="00ED0CC6" w:rsidP="00F80BB7">
            <w:pPr>
              <w:rPr>
                <w:rFonts w:ascii="Tahoma" w:eastAsia="Calibri" w:hAnsi="Tahoma" w:cs="Tahoma"/>
                <w:sz w:val="20"/>
                <w:szCs w:val="20"/>
                <w:lang w:eastAsia="en-US"/>
              </w:rPr>
            </w:pPr>
            <w:r w:rsidRPr="00ED0CC6">
              <w:rPr>
                <w:rFonts w:ascii="Tahoma" w:eastAsia="Calibri" w:hAnsi="Tahoma" w:cs="Tahoma"/>
                <w:sz w:val="20"/>
                <w:szCs w:val="20"/>
                <w:lang w:eastAsia="en-US"/>
              </w:rPr>
              <w:t>2</w:t>
            </w:r>
            <w:r w:rsidR="00D4705F" w:rsidRPr="00ED0CC6">
              <w:rPr>
                <w:rFonts w:ascii="Tahoma" w:eastAsia="Calibri" w:hAnsi="Tahoma" w:cs="Tahoma"/>
                <w:sz w:val="20"/>
                <w:szCs w:val="20"/>
                <w:lang w:eastAsia="en-US"/>
              </w:rPr>
              <w:t>.</w:t>
            </w:r>
          </w:p>
        </w:tc>
        <w:tc>
          <w:tcPr>
            <w:tcW w:w="2976" w:type="dxa"/>
            <w:shd w:val="clear" w:color="auto" w:fill="auto"/>
          </w:tcPr>
          <w:p w:rsidR="00D4705F" w:rsidRPr="00ED0CC6" w:rsidRDefault="00D4705F" w:rsidP="00ED0CC6">
            <w:pPr>
              <w:rPr>
                <w:rFonts w:ascii="Tahoma" w:eastAsia="Calibri" w:hAnsi="Tahoma" w:cs="Tahoma"/>
                <w:sz w:val="20"/>
                <w:szCs w:val="20"/>
                <w:lang w:eastAsia="en-US"/>
              </w:rPr>
            </w:pPr>
            <w:r w:rsidRPr="00ED0CC6">
              <w:rPr>
                <w:rFonts w:ascii="Tahoma" w:eastAsia="Calibri" w:hAnsi="Tahoma" w:cs="Tahoma"/>
                <w:sz w:val="20"/>
                <w:szCs w:val="20"/>
                <w:lang w:eastAsia="en-US"/>
              </w:rPr>
              <w:t>Powiatowe Centrum Pomocy Rodzinie w Goleniowie</w:t>
            </w:r>
          </w:p>
        </w:tc>
        <w:tc>
          <w:tcPr>
            <w:tcW w:w="2127" w:type="dxa"/>
            <w:shd w:val="clear" w:color="auto" w:fill="auto"/>
          </w:tcPr>
          <w:p w:rsidR="00ED0CC6" w:rsidRDefault="00ED0CC6" w:rsidP="00F80BB7">
            <w:pPr>
              <w:rPr>
                <w:rFonts w:ascii="Tahoma" w:eastAsia="Calibri" w:hAnsi="Tahoma" w:cs="Tahoma"/>
                <w:sz w:val="20"/>
                <w:szCs w:val="20"/>
                <w:lang w:eastAsia="en-US"/>
              </w:rPr>
            </w:pPr>
            <w:r w:rsidRPr="00ED0CC6">
              <w:rPr>
                <w:rFonts w:ascii="Tahoma" w:eastAsia="Calibri" w:hAnsi="Tahoma" w:cs="Tahoma"/>
                <w:sz w:val="20"/>
                <w:szCs w:val="20"/>
                <w:lang w:eastAsia="en-US"/>
              </w:rPr>
              <w:t>Ul. Pocztowa 43,</w:t>
            </w:r>
          </w:p>
          <w:p w:rsidR="00D4705F" w:rsidRPr="00ED0CC6" w:rsidRDefault="00D4705F" w:rsidP="00F80BB7">
            <w:pPr>
              <w:rPr>
                <w:rFonts w:ascii="Tahoma" w:eastAsia="Calibri" w:hAnsi="Tahoma" w:cs="Tahoma"/>
                <w:sz w:val="20"/>
                <w:szCs w:val="20"/>
                <w:lang w:eastAsia="en-US"/>
              </w:rPr>
            </w:pPr>
            <w:r w:rsidRPr="00ED0CC6">
              <w:rPr>
                <w:rFonts w:ascii="Tahoma" w:eastAsia="Calibri" w:hAnsi="Tahoma" w:cs="Tahoma"/>
                <w:sz w:val="20"/>
                <w:szCs w:val="20"/>
                <w:lang w:eastAsia="en-US"/>
              </w:rPr>
              <w:t>72-100 Go</w:t>
            </w:r>
            <w:r w:rsidR="00DA1C2C">
              <w:rPr>
                <w:rFonts w:ascii="Tahoma" w:eastAsia="Calibri" w:hAnsi="Tahoma" w:cs="Tahoma"/>
                <w:sz w:val="20"/>
                <w:szCs w:val="20"/>
                <w:lang w:eastAsia="en-US"/>
              </w:rPr>
              <w:t>leniów</w:t>
            </w:r>
          </w:p>
          <w:p w:rsidR="00D4705F" w:rsidRPr="00ED0CC6" w:rsidRDefault="00D4705F" w:rsidP="00F80BB7">
            <w:pPr>
              <w:rPr>
                <w:rFonts w:ascii="Tahoma" w:eastAsia="Calibri" w:hAnsi="Tahoma" w:cs="Tahoma"/>
                <w:sz w:val="20"/>
                <w:szCs w:val="20"/>
                <w:highlight w:val="yellow"/>
                <w:lang w:eastAsia="en-US"/>
              </w:rPr>
            </w:pPr>
            <w:r w:rsidRPr="00ED0CC6">
              <w:rPr>
                <w:rFonts w:ascii="Tahoma" w:eastAsia="Calibri" w:hAnsi="Tahoma" w:cs="Tahoma"/>
                <w:sz w:val="20"/>
                <w:szCs w:val="20"/>
                <w:lang w:eastAsia="en-US"/>
              </w:rPr>
              <w:t>lok.11 i 13</w:t>
            </w:r>
          </w:p>
        </w:tc>
        <w:tc>
          <w:tcPr>
            <w:tcW w:w="3543" w:type="dxa"/>
            <w:shd w:val="clear" w:color="auto" w:fill="auto"/>
          </w:tcPr>
          <w:p w:rsidR="00D4705F" w:rsidRPr="00ED0CC6" w:rsidRDefault="00D4705F" w:rsidP="00F80BB7">
            <w:pPr>
              <w:rPr>
                <w:rFonts w:ascii="Tahoma" w:eastAsia="Calibri" w:hAnsi="Tahoma" w:cs="Tahoma"/>
                <w:sz w:val="20"/>
                <w:szCs w:val="20"/>
                <w:highlight w:val="yellow"/>
                <w:lang w:eastAsia="en-US"/>
              </w:rPr>
            </w:pPr>
          </w:p>
        </w:tc>
      </w:tr>
      <w:tr w:rsidR="00D4705F" w:rsidRPr="00D4705F" w:rsidTr="00ED0CC6">
        <w:tc>
          <w:tcPr>
            <w:tcW w:w="534" w:type="dxa"/>
            <w:shd w:val="clear" w:color="auto" w:fill="auto"/>
          </w:tcPr>
          <w:p w:rsidR="00D4705F" w:rsidRPr="00ED0CC6" w:rsidRDefault="00ED0CC6" w:rsidP="00F80BB7">
            <w:pPr>
              <w:rPr>
                <w:rFonts w:ascii="Tahoma" w:eastAsia="Calibri" w:hAnsi="Tahoma" w:cs="Tahoma"/>
                <w:sz w:val="20"/>
                <w:szCs w:val="20"/>
                <w:lang w:eastAsia="en-US"/>
              </w:rPr>
            </w:pPr>
            <w:r w:rsidRPr="00ED0CC6">
              <w:rPr>
                <w:rFonts w:ascii="Tahoma" w:eastAsia="Calibri" w:hAnsi="Tahoma" w:cs="Tahoma"/>
                <w:sz w:val="20"/>
                <w:szCs w:val="20"/>
                <w:lang w:eastAsia="en-US"/>
              </w:rPr>
              <w:t>3</w:t>
            </w:r>
            <w:r w:rsidR="00D4705F" w:rsidRPr="00ED0CC6">
              <w:rPr>
                <w:rFonts w:ascii="Tahoma" w:eastAsia="Calibri" w:hAnsi="Tahoma" w:cs="Tahoma"/>
                <w:sz w:val="20"/>
                <w:szCs w:val="20"/>
                <w:lang w:eastAsia="en-US"/>
              </w:rPr>
              <w:t>.</w:t>
            </w:r>
          </w:p>
        </w:tc>
        <w:tc>
          <w:tcPr>
            <w:tcW w:w="2976" w:type="dxa"/>
            <w:shd w:val="clear" w:color="auto" w:fill="auto"/>
          </w:tcPr>
          <w:p w:rsidR="00D4705F" w:rsidRPr="00ED0CC6" w:rsidRDefault="00D4705F" w:rsidP="00ED0CC6">
            <w:pPr>
              <w:rPr>
                <w:rFonts w:ascii="Tahoma" w:eastAsia="Calibri" w:hAnsi="Tahoma" w:cs="Tahoma"/>
                <w:sz w:val="20"/>
                <w:szCs w:val="20"/>
                <w:lang w:eastAsia="en-US"/>
              </w:rPr>
            </w:pPr>
            <w:r w:rsidRPr="00ED0CC6">
              <w:rPr>
                <w:rFonts w:ascii="Tahoma" w:eastAsia="Calibri" w:hAnsi="Tahoma" w:cs="Tahoma"/>
                <w:sz w:val="20"/>
                <w:szCs w:val="20"/>
                <w:lang w:eastAsia="en-US"/>
              </w:rPr>
              <w:t xml:space="preserve">Powiatowy Urząd Pracy </w:t>
            </w:r>
            <w:r w:rsidR="00ED0CC6">
              <w:rPr>
                <w:rFonts w:ascii="Tahoma" w:eastAsia="Calibri" w:hAnsi="Tahoma" w:cs="Tahoma"/>
                <w:sz w:val="20"/>
                <w:szCs w:val="20"/>
                <w:lang w:eastAsia="en-US"/>
              </w:rPr>
              <w:br/>
            </w:r>
            <w:r w:rsidRPr="00ED0CC6">
              <w:rPr>
                <w:rFonts w:ascii="Tahoma" w:eastAsia="Calibri" w:hAnsi="Tahoma" w:cs="Tahoma"/>
                <w:sz w:val="20"/>
                <w:szCs w:val="20"/>
                <w:lang w:eastAsia="en-US"/>
              </w:rPr>
              <w:t>w Goleniowie</w:t>
            </w:r>
          </w:p>
        </w:tc>
        <w:tc>
          <w:tcPr>
            <w:tcW w:w="2127" w:type="dxa"/>
            <w:shd w:val="clear" w:color="auto" w:fill="auto"/>
          </w:tcPr>
          <w:p w:rsidR="00ED0CC6" w:rsidRDefault="00ED0CC6" w:rsidP="00ED0CC6">
            <w:pPr>
              <w:rPr>
                <w:rFonts w:ascii="Tahoma" w:eastAsia="Calibri" w:hAnsi="Tahoma" w:cs="Tahoma"/>
                <w:sz w:val="20"/>
                <w:szCs w:val="20"/>
                <w:lang w:eastAsia="en-US"/>
              </w:rPr>
            </w:pPr>
            <w:r w:rsidRPr="00ED0CC6">
              <w:rPr>
                <w:rFonts w:ascii="Tahoma" w:eastAsia="Calibri" w:hAnsi="Tahoma" w:cs="Tahoma"/>
                <w:sz w:val="20"/>
                <w:szCs w:val="20"/>
                <w:lang w:eastAsia="en-US"/>
              </w:rPr>
              <w:t>ul. Zakładowa 3</w:t>
            </w:r>
            <w:r>
              <w:rPr>
                <w:rFonts w:ascii="Tahoma" w:eastAsia="Calibri" w:hAnsi="Tahoma" w:cs="Tahoma"/>
                <w:sz w:val="20"/>
                <w:szCs w:val="20"/>
                <w:lang w:eastAsia="en-US"/>
              </w:rPr>
              <w:t>,</w:t>
            </w:r>
          </w:p>
          <w:p w:rsidR="00D4705F" w:rsidRPr="00ED0CC6" w:rsidRDefault="00D4705F" w:rsidP="00ED0CC6">
            <w:pPr>
              <w:rPr>
                <w:rFonts w:ascii="Tahoma" w:eastAsia="Calibri" w:hAnsi="Tahoma" w:cs="Tahoma"/>
                <w:sz w:val="20"/>
                <w:szCs w:val="20"/>
                <w:highlight w:val="yellow"/>
                <w:lang w:eastAsia="en-US"/>
              </w:rPr>
            </w:pPr>
            <w:r w:rsidRPr="00ED0CC6">
              <w:rPr>
                <w:rFonts w:ascii="Tahoma" w:eastAsia="Calibri" w:hAnsi="Tahoma" w:cs="Tahoma"/>
                <w:sz w:val="20"/>
                <w:szCs w:val="20"/>
                <w:lang w:eastAsia="en-US"/>
              </w:rPr>
              <w:t>72-100 Goleniów</w:t>
            </w:r>
          </w:p>
        </w:tc>
        <w:tc>
          <w:tcPr>
            <w:tcW w:w="3543" w:type="dxa"/>
            <w:shd w:val="clear" w:color="auto" w:fill="auto"/>
          </w:tcPr>
          <w:p w:rsidR="00D4705F" w:rsidRPr="00ED0CC6" w:rsidRDefault="00D4705F" w:rsidP="007B536C">
            <w:pPr>
              <w:rPr>
                <w:rFonts w:ascii="Tahoma" w:eastAsia="Calibri" w:hAnsi="Tahoma" w:cs="Tahoma"/>
                <w:sz w:val="20"/>
                <w:szCs w:val="20"/>
                <w:highlight w:val="yellow"/>
                <w:lang w:eastAsia="en-US"/>
              </w:rPr>
            </w:pPr>
            <w:r w:rsidRPr="00ED0CC6">
              <w:rPr>
                <w:rFonts w:ascii="Tahoma" w:eastAsia="Calibri" w:hAnsi="Tahoma" w:cs="Tahoma"/>
                <w:sz w:val="20"/>
                <w:szCs w:val="20"/>
                <w:lang w:eastAsia="en-US"/>
              </w:rPr>
              <w:t>Filia</w:t>
            </w:r>
            <w:r w:rsidR="007B536C">
              <w:rPr>
                <w:rFonts w:ascii="Tahoma" w:eastAsia="Calibri" w:hAnsi="Tahoma" w:cs="Tahoma"/>
                <w:sz w:val="20"/>
                <w:szCs w:val="20"/>
                <w:lang w:eastAsia="en-US"/>
              </w:rPr>
              <w:t xml:space="preserve"> - </w:t>
            </w:r>
            <w:r w:rsidR="007B536C" w:rsidRPr="00ED0CC6">
              <w:rPr>
                <w:rFonts w:ascii="Tahoma" w:eastAsia="Calibri" w:hAnsi="Tahoma" w:cs="Tahoma"/>
                <w:sz w:val="20"/>
                <w:szCs w:val="20"/>
                <w:lang w:eastAsia="en-US"/>
              </w:rPr>
              <w:t>ul. Plac Wolności 9</w:t>
            </w:r>
            <w:r w:rsidR="007B536C">
              <w:rPr>
                <w:rFonts w:ascii="Tahoma" w:eastAsia="Calibri" w:hAnsi="Tahoma" w:cs="Tahoma"/>
                <w:sz w:val="20"/>
                <w:szCs w:val="20"/>
                <w:lang w:eastAsia="en-US"/>
              </w:rPr>
              <w:t xml:space="preserve">, </w:t>
            </w:r>
            <w:r w:rsidRPr="00ED0CC6">
              <w:rPr>
                <w:rFonts w:ascii="Tahoma" w:eastAsia="Calibri" w:hAnsi="Tahoma" w:cs="Tahoma"/>
                <w:sz w:val="20"/>
                <w:szCs w:val="20"/>
                <w:lang w:eastAsia="en-US"/>
              </w:rPr>
              <w:t xml:space="preserve">72-200 Nowogard, </w:t>
            </w:r>
          </w:p>
        </w:tc>
      </w:tr>
      <w:tr w:rsidR="00D4705F" w:rsidRPr="00D4705F" w:rsidTr="00ED0CC6">
        <w:tc>
          <w:tcPr>
            <w:tcW w:w="534" w:type="dxa"/>
            <w:shd w:val="clear" w:color="auto" w:fill="auto"/>
          </w:tcPr>
          <w:p w:rsidR="00D4705F" w:rsidRPr="00ED0CC6" w:rsidRDefault="00ED0CC6" w:rsidP="00F80BB7">
            <w:pPr>
              <w:rPr>
                <w:rFonts w:ascii="Tahoma" w:eastAsia="Calibri" w:hAnsi="Tahoma" w:cs="Tahoma"/>
                <w:sz w:val="20"/>
                <w:szCs w:val="20"/>
                <w:lang w:eastAsia="en-US"/>
              </w:rPr>
            </w:pPr>
            <w:r>
              <w:rPr>
                <w:rFonts w:ascii="Tahoma" w:eastAsia="Calibri" w:hAnsi="Tahoma" w:cs="Tahoma"/>
                <w:sz w:val="20"/>
                <w:szCs w:val="20"/>
                <w:lang w:eastAsia="en-US"/>
              </w:rPr>
              <w:lastRenderedPageBreak/>
              <w:t>4</w:t>
            </w:r>
            <w:r w:rsidR="00D4705F" w:rsidRPr="00ED0CC6">
              <w:rPr>
                <w:rFonts w:ascii="Tahoma" w:eastAsia="Calibri" w:hAnsi="Tahoma" w:cs="Tahoma"/>
                <w:sz w:val="20"/>
                <w:szCs w:val="20"/>
                <w:lang w:eastAsia="en-US"/>
              </w:rPr>
              <w:t xml:space="preserve">. </w:t>
            </w:r>
          </w:p>
        </w:tc>
        <w:tc>
          <w:tcPr>
            <w:tcW w:w="2976" w:type="dxa"/>
            <w:shd w:val="clear" w:color="auto" w:fill="auto"/>
          </w:tcPr>
          <w:p w:rsidR="00D4705F" w:rsidRPr="00ED0CC6" w:rsidRDefault="00D4705F" w:rsidP="00ED0CC6">
            <w:pPr>
              <w:rPr>
                <w:rFonts w:ascii="Tahoma" w:eastAsia="Calibri" w:hAnsi="Tahoma" w:cs="Tahoma"/>
                <w:sz w:val="20"/>
                <w:szCs w:val="20"/>
                <w:lang w:eastAsia="en-US"/>
              </w:rPr>
            </w:pPr>
            <w:r w:rsidRPr="00ED0CC6">
              <w:rPr>
                <w:rFonts w:ascii="Tahoma" w:eastAsia="Calibri" w:hAnsi="Tahoma" w:cs="Tahoma"/>
                <w:sz w:val="20"/>
                <w:szCs w:val="20"/>
                <w:lang w:eastAsia="en-US"/>
              </w:rPr>
              <w:t xml:space="preserve">Specjalistyczna Poradnia Terapeutyczna dla </w:t>
            </w:r>
            <w:r w:rsidR="00ED0CC6">
              <w:rPr>
                <w:rFonts w:ascii="Tahoma" w:eastAsia="Calibri" w:hAnsi="Tahoma" w:cs="Tahoma"/>
                <w:sz w:val="20"/>
                <w:szCs w:val="20"/>
                <w:lang w:eastAsia="en-US"/>
              </w:rPr>
              <w:t>Dzieci, Młodzieży i ich Rodzin</w:t>
            </w:r>
            <w:r w:rsidR="00ED0CC6">
              <w:rPr>
                <w:rFonts w:ascii="Tahoma" w:eastAsia="Calibri" w:hAnsi="Tahoma" w:cs="Tahoma"/>
                <w:sz w:val="20"/>
                <w:szCs w:val="20"/>
                <w:lang w:eastAsia="en-US"/>
              </w:rPr>
              <w:br/>
            </w:r>
            <w:r w:rsidRPr="00ED0CC6">
              <w:rPr>
                <w:rFonts w:ascii="Tahoma" w:eastAsia="Calibri" w:hAnsi="Tahoma" w:cs="Tahoma"/>
                <w:sz w:val="20"/>
                <w:szCs w:val="20"/>
                <w:lang w:eastAsia="en-US"/>
              </w:rPr>
              <w:t>w Nowogardzie</w:t>
            </w:r>
          </w:p>
        </w:tc>
        <w:tc>
          <w:tcPr>
            <w:tcW w:w="2127" w:type="dxa"/>
            <w:shd w:val="clear" w:color="auto" w:fill="auto"/>
          </w:tcPr>
          <w:p w:rsidR="00ED0CC6" w:rsidRDefault="00ED0CC6" w:rsidP="00F80BB7">
            <w:pPr>
              <w:rPr>
                <w:rFonts w:ascii="Tahoma" w:eastAsia="Calibri" w:hAnsi="Tahoma" w:cs="Tahoma"/>
                <w:sz w:val="20"/>
                <w:szCs w:val="20"/>
                <w:lang w:eastAsia="en-US"/>
              </w:rPr>
            </w:pPr>
            <w:r w:rsidRPr="00ED0CC6">
              <w:rPr>
                <w:rFonts w:ascii="Tahoma" w:eastAsia="Calibri" w:hAnsi="Tahoma" w:cs="Tahoma"/>
                <w:sz w:val="20"/>
                <w:szCs w:val="20"/>
                <w:lang w:eastAsia="en-US"/>
              </w:rPr>
              <w:t>Ul.</w:t>
            </w:r>
            <w:r>
              <w:rPr>
                <w:rFonts w:ascii="Tahoma" w:eastAsia="Calibri" w:hAnsi="Tahoma" w:cs="Tahoma"/>
                <w:sz w:val="20"/>
                <w:szCs w:val="20"/>
                <w:lang w:eastAsia="en-US"/>
              </w:rPr>
              <w:t xml:space="preserve"> </w:t>
            </w:r>
            <w:r w:rsidRPr="00ED0CC6">
              <w:rPr>
                <w:rFonts w:ascii="Tahoma" w:eastAsia="Calibri" w:hAnsi="Tahoma" w:cs="Tahoma"/>
                <w:sz w:val="20"/>
                <w:szCs w:val="20"/>
                <w:lang w:eastAsia="en-US"/>
              </w:rPr>
              <w:t>3 Maja 44</w:t>
            </w:r>
            <w:r>
              <w:rPr>
                <w:rFonts w:ascii="Tahoma" w:eastAsia="Calibri" w:hAnsi="Tahoma" w:cs="Tahoma"/>
                <w:sz w:val="20"/>
                <w:szCs w:val="20"/>
                <w:lang w:eastAsia="en-US"/>
              </w:rPr>
              <w:t xml:space="preserve">, </w:t>
            </w:r>
          </w:p>
          <w:p w:rsidR="00D4705F" w:rsidRPr="00ED0CC6" w:rsidRDefault="00D4705F" w:rsidP="00F80BB7">
            <w:pPr>
              <w:rPr>
                <w:rFonts w:ascii="Tahoma" w:eastAsia="Calibri" w:hAnsi="Tahoma" w:cs="Tahoma"/>
                <w:sz w:val="20"/>
                <w:szCs w:val="20"/>
                <w:lang w:eastAsia="en-US"/>
              </w:rPr>
            </w:pPr>
            <w:r w:rsidRPr="00ED0CC6">
              <w:rPr>
                <w:rFonts w:ascii="Tahoma" w:eastAsia="Calibri" w:hAnsi="Tahoma" w:cs="Tahoma"/>
                <w:sz w:val="20"/>
                <w:szCs w:val="20"/>
                <w:lang w:eastAsia="en-US"/>
              </w:rPr>
              <w:t>72-2</w:t>
            </w:r>
            <w:r w:rsidR="00DA1C2C">
              <w:rPr>
                <w:rFonts w:ascii="Tahoma" w:eastAsia="Calibri" w:hAnsi="Tahoma" w:cs="Tahoma"/>
                <w:sz w:val="20"/>
                <w:szCs w:val="20"/>
                <w:lang w:eastAsia="en-US"/>
              </w:rPr>
              <w:t>00 Nowogard</w:t>
            </w:r>
          </w:p>
        </w:tc>
        <w:tc>
          <w:tcPr>
            <w:tcW w:w="3543" w:type="dxa"/>
            <w:shd w:val="clear" w:color="auto" w:fill="auto"/>
          </w:tcPr>
          <w:p w:rsidR="00D4705F" w:rsidRPr="00ED0CC6" w:rsidRDefault="00D4705F" w:rsidP="00F80BB7">
            <w:pPr>
              <w:rPr>
                <w:rFonts w:ascii="Tahoma" w:eastAsia="Calibri" w:hAnsi="Tahoma" w:cs="Tahoma"/>
                <w:sz w:val="20"/>
                <w:szCs w:val="20"/>
                <w:highlight w:val="yellow"/>
                <w:lang w:eastAsia="en-US"/>
              </w:rPr>
            </w:pPr>
          </w:p>
        </w:tc>
      </w:tr>
      <w:tr w:rsidR="00D4705F" w:rsidRPr="00D4705F" w:rsidTr="00ED0CC6">
        <w:tc>
          <w:tcPr>
            <w:tcW w:w="534" w:type="dxa"/>
            <w:shd w:val="clear" w:color="auto" w:fill="auto"/>
          </w:tcPr>
          <w:p w:rsidR="00D4705F" w:rsidRPr="00ED0CC6" w:rsidRDefault="00ED0CC6" w:rsidP="00F80BB7">
            <w:pPr>
              <w:rPr>
                <w:rFonts w:ascii="Tahoma" w:eastAsia="Calibri" w:hAnsi="Tahoma" w:cs="Tahoma"/>
                <w:sz w:val="20"/>
                <w:szCs w:val="20"/>
                <w:highlight w:val="yellow"/>
                <w:lang w:eastAsia="en-US"/>
              </w:rPr>
            </w:pPr>
            <w:r w:rsidRPr="00ED0CC6">
              <w:rPr>
                <w:rFonts w:ascii="Tahoma" w:eastAsia="Calibri" w:hAnsi="Tahoma" w:cs="Tahoma"/>
                <w:sz w:val="20"/>
                <w:szCs w:val="20"/>
                <w:lang w:eastAsia="en-US"/>
              </w:rPr>
              <w:t>5</w:t>
            </w:r>
            <w:r w:rsidR="00D4705F" w:rsidRPr="00ED0CC6">
              <w:rPr>
                <w:rFonts w:ascii="Tahoma" w:eastAsia="Calibri" w:hAnsi="Tahoma" w:cs="Tahoma"/>
                <w:sz w:val="20"/>
                <w:szCs w:val="20"/>
                <w:lang w:eastAsia="en-US"/>
              </w:rPr>
              <w:t>.</w:t>
            </w:r>
          </w:p>
        </w:tc>
        <w:tc>
          <w:tcPr>
            <w:tcW w:w="2976" w:type="dxa"/>
            <w:shd w:val="clear" w:color="auto" w:fill="auto"/>
          </w:tcPr>
          <w:p w:rsidR="00D4705F" w:rsidRDefault="00D4705F" w:rsidP="00F80BB7">
            <w:pPr>
              <w:rPr>
                <w:rFonts w:ascii="Tahoma" w:eastAsia="Calibri" w:hAnsi="Tahoma" w:cs="Tahoma"/>
                <w:sz w:val="20"/>
                <w:szCs w:val="20"/>
                <w:lang w:eastAsia="en-US"/>
              </w:rPr>
            </w:pPr>
            <w:r w:rsidRPr="00ED0CC6">
              <w:rPr>
                <w:rFonts w:ascii="Tahoma" w:eastAsia="Calibri" w:hAnsi="Tahoma" w:cs="Tahoma"/>
                <w:sz w:val="20"/>
                <w:szCs w:val="20"/>
                <w:lang w:eastAsia="en-US"/>
              </w:rPr>
              <w:t>Centrum Obsługi Placówek Opiekuńczo-Wychowawczych              w Goleniowie</w:t>
            </w:r>
          </w:p>
          <w:p w:rsidR="00DA1C2C" w:rsidRDefault="00DA1C2C" w:rsidP="00DA1C2C">
            <w:pPr>
              <w:tabs>
                <w:tab w:val="left" w:pos="137"/>
              </w:tabs>
              <w:rPr>
                <w:rFonts w:ascii="Arial" w:hAnsi="Arial" w:cs="Arial"/>
                <w:sz w:val="20"/>
                <w:szCs w:val="20"/>
              </w:rPr>
            </w:pPr>
          </w:p>
          <w:p w:rsidR="00DA1C2C" w:rsidRPr="00DA1C2C" w:rsidRDefault="00DA1C2C" w:rsidP="00DA1C2C">
            <w:pPr>
              <w:tabs>
                <w:tab w:val="left" w:pos="137"/>
              </w:tabs>
              <w:rPr>
                <w:rFonts w:ascii="Arial" w:hAnsi="Arial" w:cs="Arial"/>
                <w:sz w:val="20"/>
                <w:szCs w:val="20"/>
              </w:rPr>
            </w:pPr>
            <w:r w:rsidRPr="00DA1C2C">
              <w:rPr>
                <w:rFonts w:ascii="Arial" w:hAnsi="Arial" w:cs="Arial"/>
                <w:sz w:val="20"/>
                <w:szCs w:val="20"/>
              </w:rPr>
              <w:t>Placówka Opiekuńczo – Wychowawcza Nr 1, ul. Wolińska 51, 72-100 Goleniów (POW1)</w:t>
            </w:r>
          </w:p>
          <w:p w:rsidR="00DA1C2C" w:rsidRPr="00DA1C2C" w:rsidRDefault="00DA1C2C" w:rsidP="00DA1C2C">
            <w:pPr>
              <w:tabs>
                <w:tab w:val="left" w:pos="137"/>
              </w:tabs>
              <w:rPr>
                <w:rFonts w:ascii="Arial" w:hAnsi="Arial" w:cs="Arial"/>
                <w:sz w:val="20"/>
                <w:szCs w:val="20"/>
              </w:rPr>
            </w:pPr>
          </w:p>
          <w:p w:rsidR="00DA1C2C" w:rsidRPr="00DA1C2C" w:rsidRDefault="00DA1C2C" w:rsidP="00DA1C2C">
            <w:pPr>
              <w:tabs>
                <w:tab w:val="left" w:pos="137"/>
              </w:tabs>
              <w:rPr>
                <w:rFonts w:ascii="Arial" w:hAnsi="Arial" w:cs="Arial"/>
                <w:sz w:val="20"/>
                <w:szCs w:val="20"/>
              </w:rPr>
            </w:pPr>
            <w:r w:rsidRPr="00DA1C2C">
              <w:rPr>
                <w:rFonts w:ascii="Arial" w:hAnsi="Arial" w:cs="Arial"/>
                <w:sz w:val="20"/>
                <w:szCs w:val="20"/>
              </w:rPr>
              <w:t>Placówka Opiekuńczo – Wychowawcza Nr 2, ul. Wolińska 53, 72-100 Goleniów (POW2)</w:t>
            </w:r>
          </w:p>
          <w:p w:rsidR="00DA1C2C" w:rsidRPr="00DA1C2C" w:rsidRDefault="00DA1C2C" w:rsidP="00DA1C2C">
            <w:pPr>
              <w:tabs>
                <w:tab w:val="left" w:pos="137"/>
              </w:tabs>
              <w:rPr>
                <w:rFonts w:ascii="Arial" w:hAnsi="Arial" w:cs="Arial"/>
                <w:sz w:val="20"/>
                <w:szCs w:val="20"/>
              </w:rPr>
            </w:pPr>
          </w:p>
          <w:p w:rsidR="00DA1C2C" w:rsidRPr="00DA1C2C" w:rsidRDefault="00DA1C2C" w:rsidP="00DA1C2C">
            <w:pPr>
              <w:tabs>
                <w:tab w:val="left" w:pos="137"/>
              </w:tabs>
              <w:rPr>
                <w:rFonts w:ascii="Arial" w:hAnsi="Arial" w:cs="Arial"/>
                <w:sz w:val="20"/>
                <w:szCs w:val="20"/>
              </w:rPr>
            </w:pPr>
            <w:r w:rsidRPr="00DA1C2C">
              <w:rPr>
                <w:rFonts w:ascii="Arial" w:hAnsi="Arial" w:cs="Arial"/>
                <w:sz w:val="20"/>
                <w:szCs w:val="20"/>
              </w:rPr>
              <w:t>Placówka Opiekuńczo – Wychowawcza Nr 3, ul. Chrobrego 21, 72-100 Goleniów (POW3)</w:t>
            </w:r>
          </w:p>
          <w:p w:rsidR="00DA1C2C" w:rsidRPr="00DA1C2C" w:rsidRDefault="00DA1C2C" w:rsidP="00DA1C2C">
            <w:pPr>
              <w:tabs>
                <w:tab w:val="left" w:pos="137"/>
              </w:tabs>
              <w:rPr>
                <w:rFonts w:ascii="Arial" w:hAnsi="Arial" w:cs="Arial"/>
                <w:sz w:val="20"/>
                <w:szCs w:val="20"/>
              </w:rPr>
            </w:pPr>
          </w:p>
          <w:p w:rsidR="00DA1C2C" w:rsidRPr="00DA1C2C" w:rsidRDefault="00DA1C2C" w:rsidP="00DA1C2C">
            <w:pPr>
              <w:tabs>
                <w:tab w:val="left" w:pos="137"/>
              </w:tabs>
              <w:rPr>
                <w:rFonts w:ascii="Arial" w:hAnsi="Arial" w:cs="Arial"/>
                <w:sz w:val="20"/>
                <w:szCs w:val="20"/>
              </w:rPr>
            </w:pPr>
            <w:r w:rsidRPr="00DA1C2C">
              <w:rPr>
                <w:rFonts w:ascii="Arial" w:hAnsi="Arial" w:cs="Arial"/>
                <w:sz w:val="20"/>
                <w:szCs w:val="20"/>
              </w:rPr>
              <w:t>Placówka Opiekuńczo – Wychowawcza Nr 4, ul. Jana Pawła II 1 , 72-200 Nowogard (POW4)</w:t>
            </w:r>
          </w:p>
          <w:p w:rsidR="00DA1C2C" w:rsidRPr="00DA1C2C" w:rsidRDefault="00DA1C2C" w:rsidP="00DA1C2C">
            <w:pPr>
              <w:tabs>
                <w:tab w:val="left" w:pos="137"/>
              </w:tabs>
              <w:rPr>
                <w:rFonts w:ascii="Arial" w:hAnsi="Arial" w:cs="Arial"/>
                <w:sz w:val="20"/>
                <w:szCs w:val="20"/>
              </w:rPr>
            </w:pPr>
          </w:p>
          <w:p w:rsidR="00DA1C2C" w:rsidRPr="00ED0CC6" w:rsidRDefault="00DA1C2C" w:rsidP="00DA1C2C">
            <w:pPr>
              <w:rPr>
                <w:rFonts w:ascii="Tahoma" w:eastAsia="Calibri" w:hAnsi="Tahoma" w:cs="Tahoma"/>
                <w:sz w:val="20"/>
                <w:szCs w:val="20"/>
                <w:highlight w:val="yellow"/>
                <w:lang w:eastAsia="en-US"/>
              </w:rPr>
            </w:pPr>
            <w:r w:rsidRPr="00DA1C2C">
              <w:rPr>
                <w:rFonts w:ascii="Arial" w:hAnsi="Arial" w:cs="Arial"/>
                <w:sz w:val="20"/>
                <w:szCs w:val="20"/>
              </w:rPr>
              <w:t>Placówka Opiekuńczo – Wychowawcza Nr 5, u. Jana Pawła II 1A, 72-200 Nowogard (POW5)</w:t>
            </w:r>
          </w:p>
        </w:tc>
        <w:tc>
          <w:tcPr>
            <w:tcW w:w="2127" w:type="dxa"/>
            <w:shd w:val="clear" w:color="auto" w:fill="auto"/>
          </w:tcPr>
          <w:p w:rsidR="00ED0CC6" w:rsidRDefault="00ED0CC6" w:rsidP="00F80BB7">
            <w:pPr>
              <w:rPr>
                <w:rFonts w:ascii="Tahoma" w:eastAsia="Calibri" w:hAnsi="Tahoma" w:cs="Tahoma"/>
                <w:sz w:val="20"/>
                <w:szCs w:val="20"/>
                <w:lang w:eastAsia="en-US"/>
              </w:rPr>
            </w:pPr>
            <w:r w:rsidRPr="00ED0CC6">
              <w:rPr>
                <w:rFonts w:ascii="Tahoma" w:eastAsia="Calibri" w:hAnsi="Tahoma" w:cs="Tahoma"/>
                <w:sz w:val="20"/>
                <w:szCs w:val="20"/>
                <w:lang w:eastAsia="en-US"/>
              </w:rPr>
              <w:t>Ul. Dworcowa 1</w:t>
            </w:r>
            <w:r>
              <w:rPr>
                <w:rFonts w:ascii="Tahoma" w:eastAsia="Calibri" w:hAnsi="Tahoma" w:cs="Tahoma"/>
                <w:sz w:val="20"/>
                <w:szCs w:val="20"/>
                <w:lang w:eastAsia="en-US"/>
              </w:rPr>
              <w:t>,</w:t>
            </w:r>
          </w:p>
          <w:p w:rsidR="00D4705F" w:rsidRDefault="00DA1C2C" w:rsidP="00F80BB7">
            <w:pPr>
              <w:rPr>
                <w:rFonts w:ascii="Tahoma" w:eastAsia="Calibri" w:hAnsi="Tahoma" w:cs="Tahoma"/>
                <w:sz w:val="20"/>
                <w:szCs w:val="20"/>
                <w:lang w:eastAsia="en-US"/>
              </w:rPr>
            </w:pPr>
            <w:r>
              <w:rPr>
                <w:rFonts w:ascii="Tahoma" w:eastAsia="Calibri" w:hAnsi="Tahoma" w:cs="Tahoma"/>
                <w:sz w:val="20"/>
                <w:szCs w:val="20"/>
                <w:lang w:eastAsia="en-US"/>
              </w:rPr>
              <w:t>72-100 Goleniów</w:t>
            </w:r>
          </w:p>
          <w:p w:rsidR="00D4705F" w:rsidRPr="00ED0CC6" w:rsidRDefault="00D4705F" w:rsidP="004B0525">
            <w:pPr>
              <w:rPr>
                <w:rFonts w:ascii="Tahoma" w:eastAsia="Calibri" w:hAnsi="Tahoma" w:cs="Tahoma"/>
                <w:sz w:val="20"/>
                <w:szCs w:val="20"/>
                <w:highlight w:val="yellow"/>
                <w:lang w:eastAsia="en-US"/>
              </w:rPr>
            </w:pPr>
          </w:p>
        </w:tc>
        <w:tc>
          <w:tcPr>
            <w:tcW w:w="3543" w:type="dxa"/>
            <w:shd w:val="clear" w:color="auto" w:fill="auto"/>
          </w:tcPr>
          <w:p w:rsidR="00D4705F" w:rsidRPr="00ED0CC6" w:rsidRDefault="00ED0CC6" w:rsidP="00F80BB7">
            <w:pPr>
              <w:rPr>
                <w:rFonts w:ascii="Tahoma" w:eastAsia="Calibri" w:hAnsi="Tahoma" w:cs="Tahoma"/>
                <w:sz w:val="20"/>
                <w:szCs w:val="20"/>
                <w:lang w:eastAsia="en-US"/>
              </w:rPr>
            </w:pPr>
            <w:r>
              <w:rPr>
                <w:rFonts w:ascii="Tahoma" w:eastAsia="Calibri" w:hAnsi="Tahoma" w:cs="Tahoma"/>
                <w:b/>
                <w:i/>
                <w:sz w:val="20"/>
                <w:szCs w:val="20"/>
                <w:lang w:eastAsia="en-US"/>
              </w:rPr>
              <w:t>Placówka</w:t>
            </w:r>
            <w:r w:rsidRPr="00ED0CC6">
              <w:rPr>
                <w:rFonts w:ascii="Tahoma" w:eastAsia="Calibri" w:hAnsi="Tahoma" w:cs="Tahoma"/>
                <w:b/>
                <w:i/>
                <w:sz w:val="20"/>
                <w:szCs w:val="20"/>
                <w:lang w:eastAsia="en-US"/>
              </w:rPr>
              <w:t xml:space="preserve"> </w:t>
            </w:r>
            <w:r w:rsidR="00D4705F" w:rsidRPr="00ED0CC6">
              <w:rPr>
                <w:rFonts w:ascii="Tahoma" w:eastAsia="Calibri" w:hAnsi="Tahoma" w:cs="Tahoma"/>
                <w:b/>
                <w:i/>
                <w:sz w:val="20"/>
                <w:szCs w:val="20"/>
                <w:lang w:eastAsia="en-US"/>
              </w:rPr>
              <w:t>nr 1</w:t>
            </w:r>
          </w:p>
          <w:p w:rsidR="00D4705F" w:rsidRPr="00ED0CC6" w:rsidRDefault="00D4705F" w:rsidP="00F80BB7">
            <w:pPr>
              <w:rPr>
                <w:rFonts w:ascii="Tahoma" w:eastAsia="Calibri" w:hAnsi="Tahoma" w:cs="Tahoma"/>
                <w:sz w:val="20"/>
                <w:szCs w:val="20"/>
                <w:lang w:eastAsia="en-US"/>
              </w:rPr>
            </w:pPr>
            <w:r w:rsidRPr="00ED0CC6">
              <w:rPr>
                <w:rFonts w:ascii="Tahoma" w:eastAsia="Calibri" w:hAnsi="Tahoma" w:cs="Tahoma"/>
                <w:sz w:val="20"/>
                <w:szCs w:val="20"/>
                <w:lang w:eastAsia="en-US"/>
              </w:rPr>
              <w:t>Budynek A</w:t>
            </w:r>
          </w:p>
          <w:p w:rsidR="00D4705F" w:rsidRPr="00ED0CC6" w:rsidRDefault="00DA1C2C" w:rsidP="00F80BB7">
            <w:pPr>
              <w:rPr>
                <w:rFonts w:ascii="Tahoma" w:eastAsia="Calibri" w:hAnsi="Tahoma" w:cs="Tahoma"/>
                <w:sz w:val="20"/>
                <w:szCs w:val="20"/>
                <w:lang w:eastAsia="en-US"/>
              </w:rPr>
            </w:pPr>
            <w:r w:rsidRPr="00ED0CC6">
              <w:rPr>
                <w:rFonts w:ascii="Tahoma" w:eastAsia="Calibri" w:hAnsi="Tahoma" w:cs="Tahoma"/>
                <w:sz w:val="20"/>
                <w:szCs w:val="20"/>
                <w:lang w:eastAsia="en-US"/>
              </w:rPr>
              <w:t>ul. Wolińska 51</w:t>
            </w:r>
            <w:r>
              <w:rPr>
                <w:rFonts w:ascii="Tahoma" w:eastAsia="Calibri" w:hAnsi="Tahoma" w:cs="Tahoma"/>
                <w:sz w:val="20"/>
                <w:szCs w:val="20"/>
                <w:lang w:eastAsia="en-US"/>
              </w:rPr>
              <w:t xml:space="preserve">, </w:t>
            </w:r>
            <w:r w:rsidR="00D4705F" w:rsidRPr="00ED0CC6">
              <w:rPr>
                <w:rFonts w:ascii="Tahoma" w:eastAsia="Calibri" w:hAnsi="Tahoma" w:cs="Tahoma"/>
                <w:sz w:val="20"/>
                <w:szCs w:val="20"/>
                <w:lang w:eastAsia="en-US"/>
              </w:rPr>
              <w:t>72-100 Goleniów</w:t>
            </w:r>
          </w:p>
          <w:p w:rsidR="00DA1C2C" w:rsidRDefault="00DA1C2C" w:rsidP="00F80BB7">
            <w:pPr>
              <w:rPr>
                <w:rFonts w:ascii="Tahoma" w:eastAsia="Calibri" w:hAnsi="Tahoma" w:cs="Tahoma"/>
                <w:b/>
                <w:i/>
                <w:sz w:val="20"/>
                <w:szCs w:val="20"/>
                <w:lang w:eastAsia="en-US"/>
              </w:rPr>
            </w:pPr>
          </w:p>
          <w:p w:rsidR="00D4705F" w:rsidRPr="00DA1C2C" w:rsidRDefault="00D4705F" w:rsidP="00F80BB7">
            <w:pPr>
              <w:rPr>
                <w:rFonts w:ascii="Tahoma" w:eastAsia="Calibri" w:hAnsi="Tahoma" w:cs="Tahoma"/>
                <w:sz w:val="20"/>
                <w:szCs w:val="20"/>
                <w:lang w:eastAsia="en-US"/>
              </w:rPr>
            </w:pPr>
            <w:r w:rsidRPr="00DA1C2C">
              <w:rPr>
                <w:rFonts w:ascii="Tahoma" w:eastAsia="Calibri" w:hAnsi="Tahoma" w:cs="Tahoma"/>
                <w:b/>
                <w:i/>
                <w:sz w:val="20"/>
                <w:szCs w:val="20"/>
                <w:lang w:eastAsia="en-US"/>
              </w:rPr>
              <w:t>Placówka nr 2</w:t>
            </w:r>
          </w:p>
          <w:p w:rsidR="00D4705F" w:rsidRPr="00DA1C2C" w:rsidRDefault="00D4705F" w:rsidP="00F80BB7">
            <w:pPr>
              <w:rPr>
                <w:rFonts w:ascii="Tahoma" w:eastAsia="Calibri" w:hAnsi="Tahoma" w:cs="Tahoma"/>
                <w:sz w:val="20"/>
                <w:szCs w:val="20"/>
                <w:lang w:eastAsia="en-US"/>
              </w:rPr>
            </w:pPr>
            <w:r w:rsidRPr="00DA1C2C">
              <w:rPr>
                <w:rFonts w:ascii="Tahoma" w:eastAsia="Calibri" w:hAnsi="Tahoma" w:cs="Tahoma"/>
                <w:sz w:val="20"/>
                <w:szCs w:val="20"/>
                <w:lang w:eastAsia="en-US"/>
              </w:rPr>
              <w:t>Budynek B</w:t>
            </w:r>
          </w:p>
          <w:p w:rsidR="00D4705F" w:rsidRDefault="00DA1C2C" w:rsidP="00F80BB7">
            <w:pPr>
              <w:rPr>
                <w:rFonts w:ascii="Tahoma" w:eastAsia="Calibri" w:hAnsi="Tahoma" w:cs="Tahoma"/>
                <w:sz w:val="20"/>
                <w:szCs w:val="20"/>
                <w:lang w:eastAsia="en-US"/>
              </w:rPr>
            </w:pPr>
            <w:r w:rsidRPr="00DA1C2C">
              <w:rPr>
                <w:rFonts w:ascii="Tahoma" w:eastAsia="Calibri" w:hAnsi="Tahoma" w:cs="Tahoma"/>
                <w:sz w:val="20"/>
                <w:szCs w:val="20"/>
                <w:lang w:eastAsia="en-US"/>
              </w:rPr>
              <w:t>Ul. Wolińska 53</w:t>
            </w:r>
            <w:r>
              <w:rPr>
                <w:rFonts w:ascii="Tahoma" w:eastAsia="Calibri" w:hAnsi="Tahoma" w:cs="Tahoma"/>
                <w:sz w:val="20"/>
                <w:szCs w:val="20"/>
                <w:lang w:eastAsia="en-US"/>
              </w:rPr>
              <w:t>, 72-100 Goleniów</w:t>
            </w:r>
          </w:p>
          <w:p w:rsidR="00DA1C2C" w:rsidRPr="00DA1C2C" w:rsidRDefault="00DA1C2C" w:rsidP="00F80BB7">
            <w:pPr>
              <w:rPr>
                <w:rFonts w:ascii="Tahoma" w:eastAsia="Calibri" w:hAnsi="Tahoma" w:cs="Tahoma"/>
                <w:sz w:val="20"/>
                <w:szCs w:val="20"/>
                <w:lang w:eastAsia="en-US"/>
              </w:rPr>
            </w:pPr>
          </w:p>
          <w:p w:rsidR="00D4705F" w:rsidRPr="00DA1C2C" w:rsidRDefault="00D4705F" w:rsidP="00F80BB7">
            <w:pPr>
              <w:rPr>
                <w:rFonts w:ascii="Tahoma" w:eastAsia="Calibri" w:hAnsi="Tahoma" w:cs="Tahoma"/>
                <w:b/>
                <w:i/>
                <w:sz w:val="20"/>
                <w:szCs w:val="20"/>
                <w:lang w:eastAsia="en-US"/>
              </w:rPr>
            </w:pPr>
            <w:r w:rsidRPr="00DA1C2C">
              <w:rPr>
                <w:rFonts w:ascii="Tahoma" w:eastAsia="Calibri" w:hAnsi="Tahoma" w:cs="Tahoma"/>
                <w:b/>
                <w:i/>
                <w:sz w:val="20"/>
                <w:szCs w:val="20"/>
                <w:lang w:eastAsia="en-US"/>
              </w:rPr>
              <w:t>Placówka nr 3</w:t>
            </w:r>
          </w:p>
          <w:p w:rsidR="00DA1C2C" w:rsidRPr="00DA1C2C" w:rsidRDefault="00DA1C2C" w:rsidP="00DA1C2C">
            <w:pPr>
              <w:rPr>
                <w:rFonts w:ascii="Tahoma" w:eastAsia="Calibri" w:hAnsi="Tahoma" w:cs="Tahoma"/>
                <w:sz w:val="20"/>
                <w:szCs w:val="20"/>
                <w:lang w:eastAsia="en-US"/>
              </w:rPr>
            </w:pPr>
            <w:r w:rsidRPr="00DA1C2C">
              <w:rPr>
                <w:rFonts w:ascii="Tahoma" w:eastAsia="Calibri" w:hAnsi="Tahoma" w:cs="Tahoma"/>
                <w:sz w:val="20"/>
                <w:szCs w:val="20"/>
                <w:lang w:eastAsia="en-US"/>
              </w:rPr>
              <w:t>Ul. Chrobrego 21</w:t>
            </w:r>
            <w:r>
              <w:rPr>
                <w:rFonts w:ascii="Tahoma" w:eastAsia="Calibri" w:hAnsi="Tahoma" w:cs="Tahoma"/>
                <w:sz w:val="20"/>
                <w:szCs w:val="20"/>
                <w:lang w:eastAsia="en-US"/>
              </w:rPr>
              <w:t>,</w:t>
            </w:r>
            <w:r w:rsidRPr="00DA1C2C">
              <w:rPr>
                <w:rFonts w:ascii="Tahoma" w:eastAsia="Calibri" w:hAnsi="Tahoma" w:cs="Tahoma"/>
                <w:sz w:val="20"/>
                <w:szCs w:val="20"/>
                <w:lang w:eastAsia="en-US"/>
              </w:rPr>
              <w:t xml:space="preserve"> os. Helenów</w:t>
            </w:r>
            <w:r>
              <w:rPr>
                <w:rFonts w:ascii="Tahoma" w:eastAsia="Calibri" w:hAnsi="Tahoma" w:cs="Tahoma"/>
                <w:sz w:val="20"/>
                <w:szCs w:val="20"/>
                <w:lang w:eastAsia="en-US"/>
              </w:rPr>
              <w:t>,</w:t>
            </w:r>
          </w:p>
          <w:p w:rsidR="00D4705F" w:rsidRPr="00DA1C2C" w:rsidRDefault="00DA1C2C" w:rsidP="00F80BB7">
            <w:pPr>
              <w:rPr>
                <w:rFonts w:ascii="Tahoma" w:eastAsia="Calibri" w:hAnsi="Tahoma" w:cs="Tahoma"/>
                <w:sz w:val="20"/>
                <w:szCs w:val="20"/>
                <w:lang w:eastAsia="en-US"/>
              </w:rPr>
            </w:pPr>
            <w:r>
              <w:rPr>
                <w:rFonts w:ascii="Tahoma" w:eastAsia="Calibri" w:hAnsi="Tahoma" w:cs="Tahoma"/>
                <w:sz w:val="20"/>
                <w:szCs w:val="20"/>
                <w:lang w:eastAsia="en-US"/>
              </w:rPr>
              <w:t>72-100 Goleniów</w:t>
            </w:r>
          </w:p>
          <w:p w:rsidR="00D4705F" w:rsidRPr="00DA1C2C" w:rsidRDefault="00D4705F" w:rsidP="00F80BB7">
            <w:pPr>
              <w:rPr>
                <w:rFonts w:ascii="Tahoma" w:eastAsia="Calibri" w:hAnsi="Tahoma" w:cs="Tahoma"/>
                <w:sz w:val="20"/>
                <w:szCs w:val="20"/>
                <w:lang w:eastAsia="en-US"/>
              </w:rPr>
            </w:pPr>
            <w:r w:rsidRPr="00DA1C2C">
              <w:rPr>
                <w:rFonts w:ascii="Tahoma" w:eastAsia="Calibri" w:hAnsi="Tahoma" w:cs="Tahoma"/>
                <w:sz w:val="20"/>
                <w:szCs w:val="20"/>
                <w:lang w:eastAsia="en-US"/>
              </w:rPr>
              <w:t>oraz</w:t>
            </w:r>
          </w:p>
          <w:p w:rsidR="00DA1C2C" w:rsidRPr="00DA1C2C" w:rsidRDefault="00D4705F" w:rsidP="00DA1C2C">
            <w:pPr>
              <w:rPr>
                <w:rFonts w:ascii="Tahoma" w:eastAsia="Calibri" w:hAnsi="Tahoma" w:cs="Tahoma"/>
                <w:sz w:val="20"/>
                <w:szCs w:val="20"/>
                <w:lang w:eastAsia="en-US"/>
              </w:rPr>
            </w:pPr>
            <w:r w:rsidRPr="00DA1C2C">
              <w:rPr>
                <w:rFonts w:ascii="Tahoma" w:eastAsia="Calibri" w:hAnsi="Tahoma" w:cs="Tahoma"/>
                <w:sz w:val="20"/>
                <w:szCs w:val="20"/>
                <w:lang w:eastAsia="en-US"/>
              </w:rPr>
              <w:t>Budyne</w:t>
            </w:r>
            <w:r w:rsidR="00DA1C2C" w:rsidRPr="00DA1C2C">
              <w:rPr>
                <w:rFonts w:ascii="Tahoma" w:eastAsia="Calibri" w:hAnsi="Tahoma" w:cs="Tahoma"/>
                <w:sz w:val="20"/>
                <w:szCs w:val="20"/>
                <w:lang w:eastAsia="en-US"/>
              </w:rPr>
              <w:t xml:space="preserve">k gospodarczo-garażowy A przy </w:t>
            </w:r>
            <w:r w:rsidRPr="00DA1C2C">
              <w:rPr>
                <w:rFonts w:ascii="Tahoma" w:eastAsia="Calibri" w:hAnsi="Tahoma" w:cs="Tahoma"/>
                <w:sz w:val="20"/>
                <w:szCs w:val="20"/>
                <w:lang w:eastAsia="en-US"/>
              </w:rPr>
              <w:t>ul. Chrobrego 21</w:t>
            </w:r>
            <w:r w:rsidR="00DA1C2C">
              <w:rPr>
                <w:rFonts w:ascii="Tahoma" w:eastAsia="Calibri" w:hAnsi="Tahoma" w:cs="Tahoma"/>
                <w:sz w:val="20"/>
                <w:szCs w:val="20"/>
                <w:lang w:eastAsia="en-US"/>
              </w:rPr>
              <w:t xml:space="preserve">, </w:t>
            </w:r>
            <w:r w:rsidR="00DA1C2C" w:rsidRPr="00DA1C2C">
              <w:rPr>
                <w:rFonts w:ascii="Tahoma" w:eastAsia="Calibri" w:hAnsi="Tahoma" w:cs="Tahoma"/>
                <w:sz w:val="20"/>
                <w:szCs w:val="20"/>
                <w:lang w:eastAsia="en-US"/>
              </w:rPr>
              <w:t>os. Helenów</w:t>
            </w:r>
            <w:r w:rsidR="00DA1C2C">
              <w:rPr>
                <w:rFonts w:ascii="Tahoma" w:eastAsia="Calibri" w:hAnsi="Tahoma" w:cs="Tahoma"/>
                <w:sz w:val="20"/>
                <w:szCs w:val="20"/>
                <w:lang w:eastAsia="en-US"/>
              </w:rPr>
              <w:t>,</w:t>
            </w:r>
          </w:p>
          <w:p w:rsidR="00DA1C2C" w:rsidRPr="00DA1C2C" w:rsidRDefault="00DA1C2C" w:rsidP="00DA1C2C">
            <w:pPr>
              <w:rPr>
                <w:rFonts w:ascii="Tahoma" w:eastAsia="Calibri" w:hAnsi="Tahoma" w:cs="Tahoma"/>
                <w:sz w:val="20"/>
                <w:szCs w:val="20"/>
                <w:lang w:eastAsia="en-US"/>
              </w:rPr>
            </w:pPr>
            <w:r>
              <w:rPr>
                <w:rFonts w:ascii="Tahoma" w:eastAsia="Calibri" w:hAnsi="Tahoma" w:cs="Tahoma"/>
                <w:sz w:val="20"/>
                <w:szCs w:val="20"/>
                <w:lang w:eastAsia="en-US"/>
              </w:rPr>
              <w:t>72-100 Goleniów</w:t>
            </w:r>
          </w:p>
          <w:p w:rsidR="00D4705F" w:rsidRPr="00DA1C2C" w:rsidRDefault="00D4705F" w:rsidP="00F80BB7">
            <w:pPr>
              <w:rPr>
                <w:rFonts w:ascii="Tahoma" w:eastAsia="Calibri" w:hAnsi="Tahoma" w:cs="Tahoma"/>
                <w:sz w:val="20"/>
                <w:szCs w:val="20"/>
                <w:lang w:eastAsia="en-US"/>
              </w:rPr>
            </w:pPr>
          </w:p>
          <w:p w:rsidR="00D4705F" w:rsidRPr="00DA1C2C" w:rsidRDefault="00D4705F" w:rsidP="00F80BB7">
            <w:pPr>
              <w:rPr>
                <w:rFonts w:ascii="Tahoma" w:eastAsia="Calibri" w:hAnsi="Tahoma" w:cs="Tahoma"/>
                <w:b/>
                <w:i/>
                <w:sz w:val="20"/>
                <w:szCs w:val="20"/>
                <w:lang w:eastAsia="en-US"/>
              </w:rPr>
            </w:pPr>
            <w:r w:rsidRPr="00DA1C2C">
              <w:rPr>
                <w:rFonts w:ascii="Tahoma" w:eastAsia="Calibri" w:hAnsi="Tahoma" w:cs="Tahoma"/>
                <w:b/>
                <w:i/>
                <w:sz w:val="20"/>
                <w:szCs w:val="20"/>
                <w:lang w:eastAsia="en-US"/>
              </w:rPr>
              <w:t>Placówka nr 4</w:t>
            </w:r>
          </w:p>
          <w:p w:rsidR="00DA1C2C" w:rsidRPr="00DA1C2C" w:rsidRDefault="00DA1C2C" w:rsidP="00DA1C2C">
            <w:pPr>
              <w:rPr>
                <w:rFonts w:ascii="Tahoma" w:eastAsia="Calibri" w:hAnsi="Tahoma" w:cs="Tahoma"/>
                <w:sz w:val="20"/>
                <w:szCs w:val="20"/>
                <w:lang w:eastAsia="en-US"/>
              </w:rPr>
            </w:pPr>
            <w:r w:rsidRPr="00DA1C2C">
              <w:rPr>
                <w:rFonts w:ascii="Tahoma" w:eastAsia="Calibri" w:hAnsi="Tahoma" w:cs="Tahoma"/>
                <w:sz w:val="20"/>
                <w:szCs w:val="20"/>
                <w:lang w:eastAsia="en-US"/>
              </w:rPr>
              <w:t>Budynek A</w:t>
            </w:r>
          </w:p>
          <w:p w:rsidR="00DA1C2C" w:rsidRPr="00DA1C2C" w:rsidRDefault="00DA1C2C" w:rsidP="00F80BB7">
            <w:pPr>
              <w:rPr>
                <w:rFonts w:ascii="Tahoma" w:eastAsia="Calibri" w:hAnsi="Tahoma" w:cs="Tahoma"/>
                <w:sz w:val="20"/>
                <w:szCs w:val="20"/>
                <w:lang w:eastAsia="en-US"/>
              </w:rPr>
            </w:pPr>
            <w:r w:rsidRPr="00DA1C2C">
              <w:rPr>
                <w:rFonts w:ascii="Tahoma" w:eastAsia="Calibri" w:hAnsi="Tahoma" w:cs="Tahoma"/>
                <w:sz w:val="20"/>
                <w:szCs w:val="20"/>
                <w:lang w:eastAsia="en-US"/>
              </w:rPr>
              <w:t>Ul. Jana Pawła II 1,</w:t>
            </w:r>
          </w:p>
          <w:p w:rsidR="00D4705F" w:rsidRPr="00DA1C2C" w:rsidRDefault="00DA1C2C" w:rsidP="00F80BB7">
            <w:pPr>
              <w:rPr>
                <w:rFonts w:ascii="Tahoma" w:eastAsia="Calibri" w:hAnsi="Tahoma" w:cs="Tahoma"/>
                <w:sz w:val="20"/>
                <w:szCs w:val="20"/>
                <w:lang w:eastAsia="en-US"/>
              </w:rPr>
            </w:pPr>
            <w:r>
              <w:rPr>
                <w:rFonts w:ascii="Tahoma" w:eastAsia="Calibri" w:hAnsi="Tahoma" w:cs="Tahoma"/>
                <w:sz w:val="20"/>
                <w:szCs w:val="20"/>
                <w:lang w:eastAsia="en-US"/>
              </w:rPr>
              <w:t>72-200 Nowogard</w:t>
            </w:r>
          </w:p>
          <w:p w:rsidR="00DA1C2C" w:rsidRDefault="00DA1C2C" w:rsidP="00F80BB7">
            <w:pPr>
              <w:rPr>
                <w:rFonts w:ascii="Tahoma" w:eastAsia="Calibri" w:hAnsi="Tahoma" w:cs="Tahoma"/>
                <w:b/>
                <w:i/>
                <w:sz w:val="20"/>
                <w:szCs w:val="20"/>
                <w:highlight w:val="yellow"/>
                <w:lang w:eastAsia="en-US"/>
              </w:rPr>
            </w:pPr>
          </w:p>
          <w:p w:rsidR="00D4705F" w:rsidRPr="004B0525" w:rsidRDefault="00D4705F" w:rsidP="00F80BB7">
            <w:pPr>
              <w:rPr>
                <w:rFonts w:ascii="Tahoma" w:eastAsia="Calibri" w:hAnsi="Tahoma" w:cs="Tahoma"/>
                <w:b/>
                <w:i/>
                <w:sz w:val="20"/>
                <w:szCs w:val="20"/>
                <w:lang w:eastAsia="en-US"/>
              </w:rPr>
            </w:pPr>
            <w:r w:rsidRPr="004B0525">
              <w:rPr>
                <w:rFonts w:ascii="Tahoma" w:eastAsia="Calibri" w:hAnsi="Tahoma" w:cs="Tahoma"/>
                <w:b/>
                <w:i/>
                <w:sz w:val="20"/>
                <w:szCs w:val="20"/>
                <w:lang w:eastAsia="en-US"/>
              </w:rPr>
              <w:t>Placówka nr 5</w:t>
            </w:r>
          </w:p>
          <w:p w:rsidR="00DA1C2C" w:rsidRPr="004B0525" w:rsidRDefault="00DA1C2C" w:rsidP="00DA1C2C">
            <w:pPr>
              <w:rPr>
                <w:rFonts w:ascii="Tahoma" w:eastAsia="Calibri" w:hAnsi="Tahoma" w:cs="Tahoma"/>
                <w:sz w:val="20"/>
                <w:szCs w:val="20"/>
                <w:lang w:eastAsia="en-US"/>
              </w:rPr>
            </w:pPr>
            <w:r w:rsidRPr="004B0525">
              <w:rPr>
                <w:rFonts w:ascii="Tahoma" w:eastAsia="Calibri" w:hAnsi="Tahoma" w:cs="Tahoma"/>
                <w:sz w:val="20"/>
                <w:szCs w:val="20"/>
                <w:lang w:eastAsia="en-US"/>
              </w:rPr>
              <w:t xml:space="preserve">Budynek B, </w:t>
            </w:r>
          </w:p>
          <w:p w:rsidR="00DA1C2C" w:rsidRPr="004B0525" w:rsidRDefault="00DA1C2C" w:rsidP="00F80BB7">
            <w:pPr>
              <w:rPr>
                <w:rFonts w:ascii="Tahoma" w:eastAsia="Calibri" w:hAnsi="Tahoma" w:cs="Tahoma"/>
                <w:sz w:val="20"/>
                <w:szCs w:val="20"/>
                <w:lang w:eastAsia="en-US"/>
              </w:rPr>
            </w:pPr>
            <w:r w:rsidRPr="004B0525">
              <w:rPr>
                <w:rFonts w:ascii="Tahoma" w:eastAsia="Calibri" w:hAnsi="Tahoma" w:cs="Tahoma"/>
                <w:sz w:val="20"/>
                <w:szCs w:val="20"/>
                <w:lang w:eastAsia="en-US"/>
              </w:rPr>
              <w:t>ul. Jana Pawła II 1a,</w:t>
            </w:r>
          </w:p>
          <w:p w:rsidR="00D4705F" w:rsidRDefault="004B0525" w:rsidP="00F80BB7">
            <w:pPr>
              <w:rPr>
                <w:rFonts w:ascii="Tahoma" w:eastAsia="Calibri" w:hAnsi="Tahoma" w:cs="Tahoma"/>
                <w:sz w:val="20"/>
                <w:szCs w:val="20"/>
                <w:lang w:eastAsia="en-US"/>
              </w:rPr>
            </w:pPr>
            <w:r w:rsidRPr="004B0525">
              <w:rPr>
                <w:rFonts w:ascii="Tahoma" w:eastAsia="Calibri" w:hAnsi="Tahoma" w:cs="Tahoma"/>
                <w:sz w:val="20"/>
                <w:szCs w:val="20"/>
                <w:lang w:eastAsia="en-US"/>
              </w:rPr>
              <w:t>72-200 Nowogard</w:t>
            </w:r>
          </w:p>
          <w:p w:rsidR="004B0525" w:rsidRPr="004B0525" w:rsidRDefault="004B0525" w:rsidP="00F80BB7">
            <w:pPr>
              <w:rPr>
                <w:rFonts w:ascii="Tahoma" w:eastAsia="Calibri" w:hAnsi="Tahoma" w:cs="Tahoma"/>
                <w:sz w:val="20"/>
                <w:szCs w:val="20"/>
                <w:lang w:eastAsia="en-US"/>
              </w:rPr>
            </w:pPr>
            <w:r>
              <w:rPr>
                <w:rFonts w:ascii="Tahoma" w:eastAsia="Calibri" w:hAnsi="Tahoma" w:cs="Tahoma"/>
                <w:sz w:val="20"/>
                <w:szCs w:val="20"/>
                <w:lang w:eastAsia="en-US"/>
              </w:rPr>
              <w:t>oraz</w:t>
            </w:r>
          </w:p>
          <w:p w:rsidR="00D4705F" w:rsidRPr="004B0525" w:rsidRDefault="00D4705F" w:rsidP="004B0525">
            <w:pPr>
              <w:rPr>
                <w:rFonts w:ascii="Tahoma" w:eastAsia="Calibri" w:hAnsi="Tahoma" w:cs="Tahoma"/>
                <w:sz w:val="20"/>
                <w:szCs w:val="20"/>
                <w:lang w:eastAsia="en-US"/>
              </w:rPr>
            </w:pPr>
            <w:r w:rsidRPr="004B0525">
              <w:rPr>
                <w:rFonts w:ascii="Tahoma" w:eastAsia="Calibri" w:hAnsi="Tahoma" w:cs="Tahoma"/>
                <w:sz w:val="20"/>
                <w:szCs w:val="20"/>
                <w:lang w:eastAsia="en-US"/>
              </w:rPr>
              <w:t>Budynek gospodarczo-garażowy B przy  ul. Jana Pawła II 1a</w:t>
            </w:r>
            <w:r w:rsidR="004B0525" w:rsidRPr="004B0525">
              <w:rPr>
                <w:rFonts w:ascii="Tahoma" w:eastAsia="Calibri" w:hAnsi="Tahoma" w:cs="Tahoma"/>
                <w:sz w:val="20"/>
                <w:szCs w:val="20"/>
                <w:lang w:eastAsia="en-US"/>
              </w:rPr>
              <w:t>, 72-200 Nowogard</w:t>
            </w:r>
          </w:p>
        </w:tc>
      </w:tr>
      <w:tr w:rsidR="00D4705F" w:rsidRPr="00D4705F" w:rsidTr="00ED0CC6">
        <w:tc>
          <w:tcPr>
            <w:tcW w:w="534" w:type="dxa"/>
            <w:shd w:val="clear" w:color="auto" w:fill="auto"/>
          </w:tcPr>
          <w:p w:rsidR="00D4705F" w:rsidRPr="004B0525" w:rsidRDefault="004B0525" w:rsidP="00F80BB7">
            <w:pPr>
              <w:rPr>
                <w:rFonts w:ascii="Tahoma" w:eastAsia="Calibri" w:hAnsi="Tahoma" w:cs="Tahoma"/>
                <w:sz w:val="20"/>
                <w:szCs w:val="20"/>
                <w:lang w:eastAsia="en-US"/>
              </w:rPr>
            </w:pPr>
            <w:r w:rsidRPr="004B0525">
              <w:rPr>
                <w:rFonts w:ascii="Tahoma" w:eastAsia="Calibri" w:hAnsi="Tahoma" w:cs="Tahoma"/>
                <w:sz w:val="20"/>
                <w:szCs w:val="20"/>
                <w:lang w:eastAsia="en-US"/>
              </w:rPr>
              <w:t>6</w:t>
            </w:r>
            <w:r w:rsidR="00D4705F" w:rsidRPr="004B0525">
              <w:rPr>
                <w:rFonts w:ascii="Tahoma" w:eastAsia="Calibri" w:hAnsi="Tahoma" w:cs="Tahoma"/>
                <w:sz w:val="20"/>
                <w:szCs w:val="20"/>
                <w:lang w:eastAsia="en-US"/>
              </w:rPr>
              <w:t>.</w:t>
            </w:r>
          </w:p>
        </w:tc>
        <w:tc>
          <w:tcPr>
            <w:tcW w:w="2976" w:type="dxa"/>
            <w:shd w:val="clear" w:color="auto" w:fill="auto"/>
          </w:tcPr>
          <w:p w:rsidR="00D4705F" w:rsidRPr="004B0525" w:rsidRDefault="00D4705F" w:rsidP="004B0525">
            <w:pPr>
              <w:rPr>
                <w:rFonts w:ascii="Tahoma" w:eastAsia="Calibri" w:hAnsi="Tahoma" w:cs="Tahoma"/>
                <w:sz w:val="20"/>
                <w:szCs w:val="20"/>
                <w:lang w:eastAsia="en-US"/>
              </w:rPr>
            </w:pPr>
            <w:r w:rsidRPr="004B0525">
              <w:rPr>
                <w:rFonts w:ascii="Tahoma" w:eastAsia="Calibri" w:hAnsi="Tahoma" w:cs="Tahoma"/>
                <w:sz w:val="20"/>
                <w:szCs w:val="20"/>
                <w:lang w:eastAsia="en-US"/>
              </w:rPr>
              <w:t>Specjalny Ośrodek Szkolno-Wychowawczy w Nowogardzie</w:t>
            </w:r>
          </w:p>
        </w:tc>
        <w:tc>
          <w:tcPr>
            <w:tcW w:w="2127" w:type="dxa"/>
            <w:shd w:val="clear" w:color="auto" w:fill="auto"/>
          </w:tcPr>
          <w:p w:rsidR="004B0525" w:rsidRPr="004B0525" w:rsidRDefault="00D4705F" w:rsidP="004B0525">
            <w:pPr>
              <w:rPr>
                <w:rFonts w:ascii="Tahoma" w:eastAsia="Calibri" w:hAnsi="Tahoma" w:cs="Tahoma"/>
                <w:sz w:val="20"/>
                <w:szCs w:val="20"/>
                <w:lang w:eastAsia="en-US"/>
              </w:rPr>
            </w:pPr>
            <w:r w:rsidRPr="004B0525">
              <w:rPr>
                <w:rFonts w:ascii="Tahoma" w:eastAsia="Calibri" w:hAnsi="Tahoma" w:cs="Tahoma"/>
                <w:sz w:val="20"/>
                <w:szCs w:val="20"/>
                <w:lang w:eastAsia="en-US"/>
              </w:rPr>
              <w:t>Ul. Ks. J. Poniatowskiego 17</w:t>
            </w:r>
            <w:r w:rsidR="004B0525" w:rsidRPr="004B0525">
              <w:rPr>
                <w:rFonts w:ascii="Tahoma" w:eastAsia="Calibri" w:hAnsi="Tahoma" w:cs="Tahoma"/>
                <w:sz w:val="20"/>
                <w:szCs w:val="20"/>
                <w:lang w:eastAsia="en-US"/>
              </w:rPr>
              <w:t>,</w:t>
            </w:r>
          </w:p>
          <w:p w:rsidR="004B0525" w:rsidRPr="004B0525" w:rsidRDefault="004B0525" w:rsidP="004B0525">
            <w:pPr>
              <w:rPr>
                <w:rFonts w:ascii="Tahoma" w:eastAsia="Calibri" w:hAnsi="Tahoma" w:cs="Tahoma"/>
                <w:sz w:val="20"/>
                <w:szCs w:val="20"/>
                <w:lang w:eastAsia="en-US"/>
              </w:rPr>
            </w:pPr>
            <w:r w:rsidRPr="004B0525">
              <w:rPr>
                <w:rFonts w:ascii="Tahoma" w:eastAsia="Calibri" w:hAnsi="Tahoma" w:cs="Tahoma"/>
                <w:sz w:val="20"/>
                <w:szCs w:val="20"/>
                <w:lang w:eastAsia="en-US"/>
              </w:rPr>
              <w:t>72-200 Nowogard</w:t>
            </w:r>
          </w:p>
          <w:p w:rsidR="00D4705F" w:rsidRPr="00ED0CC6" w:rsidRDefault="00D4705F" w:rsidP="00F80BB7">
            <w:pPr>
              <w:rPr>
                <w:rFonts w:ascii="Tahoma" w:eastAsia="Calibri" w:hAnsi="Tahoma" w:cs="Tahoma"/>
                <w:sz w:val="20"/>
                <w:szCs w:val="20"/>
                <w:highlight w:val="yellow"/>
                <w:lang w:eastAsia="en-US"/>
              </w:rPr>
            </w:pPr>
          </w:p>
        </w:tc>
        <w:tc>
          <w:tcPr>
            <w:tcW w:w="3543" w:type="dxa"/>
            <w:shd w:val="clear" w:color="auto" w:fill="auto"/>
          </w:tcPr>
          <w:p w:rsidR="00D4705F" w:rsidRPr="004B0525" w:rsidRDefault="00D4705F" w:rsidP="000654D9">
            <w:pPr>
              <w:numPr>
                <w:ilvl w:val="0"/>
                <w:numId w:val="94"/>
              </w:numPr>
              <w:contextualSpacing/>
              <w:rPr>
                <w:rFonts w:ascii="Tahoma" w:eastAsia="Calibri" w:hAnsi="Tahoma" w:cs="Tahoma"/>
                <w:sz w:val="20"/>
                <w:szCs w:val="20"/>
                <w:lang w:eastAsia="en-US"/>
              </w:rPr>
            </w:pPr>
            <w:r w:rsidRPr="004B0525">
              <w:rPr>
                <w:rFonts w:ascii="Tahoma" w:eastAsia="Calibri" w:hAnsi="Tahoma" w:cs="Tahoma"/>
                <w:sz w:val="20"/>
                <w:szCs w:val="20"/>
                <w:lang w:eastAsia="en-US"/>
              </w:rPr>
              <w:t>Szkoła Podstawowa Specjalna   w Goleniowie</w:t>
            </w:r>
          </w:p>
          <w:p w:rsidR="00D4705F" w:rsidRPr="004B0525" w:rsidRDefault="00D4705F" w:rsidP="000654D9">
            <w:pPr>
              <w:numPr>
                <w:ilvl w:val="0"/>
                <w:numId w:val="94"/>
              </w:numPr>
              <w:contextualSpacing/>
              <w:rPr>
                <w:rFonts w:ascii="Tahoma" w:eastAsia="Calibri" w:hAnsi="Tahoma" w:cs="Tahoma"/>
                <w:sz w:val="20"/>
                <w:szCs w:val="20"/>
                <w:lang w:eastAsia="en-US"/>
              </w:rPr>
            </w:pPr>
            <w:r w:rsidRPr="004B0525">
              <w:rPr>
                <w:rFonts w:ascii="Tahoma" w:eastAsia="Calibri" w:hAnsi="Tahoma" w:cs="Tahoma"/>
                <w:sz w:val="20"/>
                <w:szCs w:val="20"/>
                <w:lang w:eastAsia="en-US"/>
              </w:rPr>
              <w:t>Branżowa Szkoła I Stopnia Specjalna nr 1 w Nowogardzie</w:t>
            </w:r>
          </w:p>
          <w:p w:rsidR="00D4705F" w:rsidRPr="004B0525" w:rsidRDefault="00D4705F" w:rsidP="000654D9">
            <w:pPr>
              <w:numPr>
                <w:ilvl w:val="0"/>
                <w:numId w:val="94"/>
              </w:numPr>
              <w:contextualSpacing/>
              <w:rPr>
                <w:rFonts w:ascii="Tahoma" w:eastAsia="Calibri" w:hAnsi="Tahoma" w:cs="Tahoma"/>
                <w:sz w:val="20"/>
                <w:szCs w:val="20"/>
                <w:lang w:eastAsia="en-US"/>
              </w:rPr>
            </w:pPr>
            <w:r w:rsidRPr="004B0525">
              <w:rPr>
                <w:rFonts w:ascii="Tahoma" w:eastAsia="Calibri" w:hAnsi="Tahoma" w:cs="Tahoma"/>
                <w:sz w:val="20"/>
                <w:szCs w:val="20"/>
                <w:lang w:eastAsia="en-US"/>
              </w:rPr>
              <w:t>Szkoła Specjalna Przysposabiająca do Pracy w Nowogardzie</w:t>
            </w:r>
          </w:p>
          <w:p w:rsidR="00D4705F" w:rsidRPr="004B0525" w:rsidRDefault="00D4705F" w:rsidP="000654D9">
            <w:pPr>
              <w:numPr>
                <w:ilvl w:val="0"/>
                <w:numId w:val="94"/>
              </w:numPr>
              <w:contextualSpacing/>
              <w:rPr>
                <w:rFonts w:ascii="Tahoma" w:eastAsia="Calibri" w:hAnsi="Tahoma" w:cs="Tahoma"/>
                <w:sz w:val="20"/>
                <w:szCs w:val="20"/>
                <w:lang w:eastAsia="en-US"/>
              </w:rPr>
            </w:pPr>
            <w:r w:rsidRPr="007B536C">
              <w:rPr>
                <w:rFonts w:ascii="Tahoma" w:eastAsia="Calibri" w:hAnsi="Tahoma" w:cs="Tahoma"/>
                <w:sz w:val="20"/>
                <w:szCs w:val="20"/>
                <w:lang w:eastAsia="en-US"/>
              </w:rPr>
              <w:t>Internat</w:t>
            </w:r>
            <w:r w:rsidR="004B0525">
              <w:rPr>
                <w:rFonts w:ascii="Tahoma" w:eastAsia="Calibri" w:hAnsi="Tahoma" w:cs="Tahoma"/>
                <w:sz w:val="20"/>
                <w:szCs w:val="20"/>
                <w:lang w:eastAsia="en-US"/>
              </w:rPr>
              <w:t xml:space="preserve"> </w:t>
            </w:r>
          </w:p>
        </w:tc>
      </w:tr>
      <w:tr w:rsidR="00D4705F" w:rsidRPr="00D4705F" w:rsidTr="00ED0CC6">
        <w:tc>
          <w:tcPr>
            <w:tcW w:w="534" w:type="dxa"/>
            <w:shd w:val="clear" w:color="auto" w:fill="auto"/>
          </w:tcPr>
          <w:p w:rsidR="00D4705F" w:rsidRPr="004B0525" w:rsidRDefault="004B0525" w:rsidP="00F80BB7">
            <w:pPr>
              <w:rPr>
                <w:rFonts w:ascii="Tahoma" w:eastAsia="Calibri" w:hAnsi="Tahoma" w:cs="Tahoma"/>
                <w:sz w:val="20"/>
                <w:szCs w:val="20"/>
                <w:lang w:eastAsia="en-US"/>
              </w:rPr>
            </w:pPr>
            <w:r w:rsidRPr="004B0525">
              <w:rPr>
                <w:rFonts w:ascii="Tahoma" w:eastAsia="Calibri" w:hAnsi="Tahoma" w:cs="Tahoma"/>
                <w:sz w:val="20"/>
                <w:szCs w:val="20"/>
                <w:lang w:eastAsia="en-US"/>
              </w:rPr>
              <w:t>7</w:t>
            </w:r>
            <w:r w:rsidR="00D4705F" w:rsidRPr="004B0525">
              <w:rPr>
                <w:rFonts w:ascii="Tahoma" w:eastAsia="Calibri" w:hAnsi="Tahoma" w:cs="Tahoma"/>
                <w:sz w:val="20"/>
                <w:szCs w:val="20"/>
                <w:lang w:eastAsia="en-US"/>
              </w:rPr>
              <w:t>.</w:t>
            </w:r>
          </w:p>
        </w:tc>
        <w:tc>
          <w:tcPr>
            <w:tcW w:w="2976" w:type="dxa"/>
            <w:shd w:val="clear" w:color="auto" w:fill="auto"/>
          </w:tcPr>
          <w:p w:rsidR="00D4705F" w:rsidRPr="004B0525" w:rsidRDefault="00D4705F" w:rsidP="004B0525">
            <w:pPr>
              <w:rPr>
                <w:rFonts w:ascii="Tahoma" w:eastAsia="Calibri" w:hAnsi="Tahoma" w:cs="Tahoma"/>
                <w:sz w:val="20"/>
                <w:szCs w:val="20"/>
                <w:lang w:eastAsia="en-US"/>
              </w:rPr>
            </w:pPr>
            <w:r w:rsidRPr="004B0525">
              <w:rPr>
                <w:rFonts w:ascii="Tahoma" w:eastAsia="Calibri" w:hAnsi="Tahoma" w:cs="Tahoma"/>
                <w:sz w:val="20"/>
                <w:szCs w:val="20"/>
                <w:lang w:eastAsia="en-US"/>
              </w:rPr>
              <w:t>Porad</w:t>
            </w:r>
            <w:r w:rsidR="004B0525">
              <w:rPr>
                <w:rFonts w:ascii="Tahoma" w:eastAsia="Calibri" w:hAnsi="Tahoma" w:cs="Tahoma"/>
                <w:sz w:val="20"/>
                <w:szCs w:val="20"/>
                <w:lang w:eastAsia="en-US"/>
              </w:rPr>
              <w:t>nia Psychologiczno-Pedagogiczna</w:t>
            </w:r>
            <w:r w:rsidRPr="004B0525">
              <w:rPr>
                <w:rFonts w:ascii="Tahoma" w:eastAsia="Calibri" w:hAnsi="Tahoma" w:cs="Tahoma"/>
                <w:sz w:val="20"/>
                <w:szCs w:val="20"/>
                <w:lang w:eastAsia="en-US"/>
              </w:rPr>
              <w:t xml:space="preserve"> w Goleniowie</w:t>
            </w:r>
          </w:p>
        </w:tc>
        <w:tc>
          <w:tcPr>
            <w:tcW w:w="2127" w:type="dxa"/>
            <w:shd w:val="clear" w:color="auto" w:fill="auto"/>
          </w:tcPr>
          <w:p w:rsidR="004B0525" w:rsidRPr="004B0525" w:rsidRDefault="004B0525" w:rsidP="00F80BB7">
            <w:pPr>
              <w:rPr>
                <w:rFonts w:ascii="Tahoma" w:eastAsia="Calibri" w:hAnsi="Tahoma" w:cs="Tahoma"/>
                <w:sz w:val="20"/>
                <w:szCs w:val="20"/>
                <w:lang w:eastAsia="en-US"/>
              </w:rPr>
            </w:pPr>
            <w:r w:rsidRPr="004B0525">
              <w:rPr>
                <w:rFonts w:ascii="Tahoma" w:eastAsia="Calibri" w:hAnsi="Tahoma" w:cs="Tahoma"/>
                <w:sz w:val="20"/>
                <w:szCs w:val="20"/>
                <w:lang w:eastAsia="en-US"/>
              </w:rPr>
              <w:t>Ul. Maszewska 2,</w:t>
            </w:r>
          </w:p>
          <w:p w:rsidR="00D4705F" w:rsidRPr="004B0525" w:rsidRDefault="004B0525" w:rsidP="00F80BB7">
            <w:pPr>
              <w:rPr>
                <w:rFonts w:ascii="Tahoma" w:eastAsia="Calibri" w:hAnsi="Tahoma" w:cs="Tahoma"/>
                <w:sz w:val="20"/>
                <w:szCs w:val="20"/>
                <w:lang w:eastAsia="en-US"/>
              </w:rPr>
            </w:pPr>
            <w:r w:rsidRPr="004B0525">
              <w:rPr>
                <w:rFonts w:ascii="Tahoma" w:eastAsia="Calibri" w:hAnsi="Tahoma" w:cs="Tahoma"/>
                <w:sz w:val="20"/>
                <w:szCs w:val="20"/>
                <w:lang w:eastAsia="en-US"/>
              </w:rPr>
              <w:t>72-100 Goleniów</w:t>
            </w:r>
          </w:p>
          <w:p w:rsidR="00D4705F" w:rsidRPr="004B0525" w:rsidRDefault="00D4705F" w:rsidP="00F80BB7">
            <w:pPr>
              <w:rPr>
                <w:rFonts w:ascii="Tahoma" w:eastAsia="Calibri" w:hAnsi="Tahoma" w:cs="Tahoma"/>
                <w:sz w:val="20"/>
                <w:szCs w:val="20"/>
                <w:lang w:eastAsia="en-US"/>
              </w:rPr>
            </w:pPr>
          </w:p>
        </w:tc>
        <w:tc>
          <w:tcPr>
            <w:tcW w:w="3543" w:type="dxa"/>
            <w:shd w:val="clear" w:color="auto" w:fill="auto"/>
          </w:tcPr>
          <w:p w:rsidR="00D4705F" w:rsidRPr="00ED0CC6" w:rsidRDefault="00D4705F" w:rsidP="00F80BB7">
            <w:pPr>
              <w:rPr>
                <w:rFonts w:ascii="Tahoma" w:eastAsia="Calibri" w:hAnsi="Tahoma" w:cs="Tahoma"/>
                <w:sz w:val="20"/>
                <w:szCs w:val="20"/>
                <w:highlight w:val="yellow"/>
                <w:lang w:eastAsia="en-US"/>
              </w:rPr>
            </w:pPr>
          </w:p>
        </w:tc>
      </w:tr>
      <w:tr w:rsidR="00F63947" w:rsidRPr="00D4705F" w:rsidTr="00ED0CC6">
        <w:tc>
          <w:tcPr>
            <w:tcW w:w="534" w:type="dxa"/>
            <w:shd w:val="clear" w:color="auto" w:fill="auto"/>
          </w:tcPr>
          <w:p w:rsidR="00F63947" w:rsidRPr="004B0525" w:rsidRDefault="00F63947" w:rsidP="00F80BB7">
            <w:pPr>
              <w:rPr>
                <w:rFonts w:ascii="Tahoma" w:eastAsia="Calibri" w:hAnsi="Tahoma" w:cs="Tahoma"/>
                <w:sz w:val="20"/>
                <w:szCs w:val="20"/>
                <w:lang w:eastAsia="en-US"/>
              </w:rPr>
            </w:pPr>
            <w:r w:rsidRPr="004B0525">
              <w:rPr>
                <w:rFonts w:ascii="Tahoma" w:eastAsia="Calibri" w:hAnsi="Tahoma" w:cs="Tahoma"/>
                <w:sz w:val="20"/>
                <w:szCs w:val="20"/>
                <w:lang w:eastAsia="en-US"/>
              </w:rPr>
              <w:t>8.</w:t>
            </w:r>
          </w:p>
        </w:tc>
        <w:tc>
          <w:tcPr>
            <w:tcW w:w="2976" w:type="dxa"/>
            <w:shd w:val="clear" w:color="auto" w:fill="auto"/>
          </w:tcPr>
          <w:p w:rsidR="00F63947" w:rsidRPr="00376500" w:rsidRDefault="00F63947" w:rsidP="00F80BB7">
            <w:pPr>
              <w:rPr>
                <w:rFonts w:ascii="Tahoma" w:eastAsia="Calibri" w:hAnsi="Tahoma" w:cs="Tahoma"/>
                <w:sz w:val="20"/>
                <w:szCs w:val="20"/>
                <w:lang w:eastAsia="en-US"/>
              </w:rPr>
            </w:pPr>
            <w:r w:rsidRPr="00376500">
              <w:rPr>
                <w:rFonts w:ascii="Tahoma" w:eastAsia="Calibri" w:hAnsi="Tahoma" w:cs="Tahoma"/>
                <w:sz w:val="20"/>
                <w:szCs w:val="20"/>
                <w:lang w:eastAsia="en-US"/>
              </w:rPr>
              <w:t>Dom Pomocy Społecznej w Nowogardzie</w:t>
            </w:r>
          </w:p>
        </w:tc>
        <w:tc>
          <w:tcPr>
            <w:tcW w:w="2127" w:type="dxa"/>
            <w:shd w:val="clear" w:color="auto" w:fill="auto"/>
          </w:tcPr>
          <w:p w:rsidR="00F63947" w:rsidRPr="00376500" w:rsidRDefault="00F63947" w:rsidP="00F80BB7">
            <w:pPr>
              <w:rPr>
                <w:rFonts w:ascii="Tahoma" w:eastAsia="Calibri" w:hAnsi="Tahoma" w:cs="Tahoma"/>
                <w:sz w:val="20"/>
                <w:szCs w:val="20"/>
                <w:lang w:eastAsia="en-US"/>
              </w:rPr>
            </w:pPr>
            <w:r w:rsidRPr="00376500">
              <w:rPr>
                <w:rFonts w:ascii="Tahoma" w:eastAsia="Calibri" w:hAnsi="Tahoma" w:cs="Tahoma"/>
                <w:sz w:val="20"/>
                <w:szCs w:val="20"/>
                <w:lang w:eastAsia="en-US"/>
              </w:rPr>
              <w:t xml:space="preserve"> ul. </w:t>
            </w:r>
            <w:proofErr w:type="spellStart"/>
            <w:r w:rsidRPr="00376500">
              <w:rPr>
                <w:rFonts w:ascii="Tahoma" w:eastAsia="Calibri" w:hAnsi="Tahoma" w:cs="Tahoma"/>
                <w:sz w:val="20"/>
                <w:szCs w:val="20"/>
                <w:lang w:eastAsia="en-US"/>
              </w:rPr>
              <w:t>Smużyny</w:t>
            </w:r>
            <w:proofErr w:type="spellEnd"/>
            <w:r w:rsidRPr="00376500">
              <w:rPr>
                <w:rFonts w:ascii="Tahoma" w:eastAsia="Calibri" w:hAnsi="Tahoma" w:cs="Tahoma"/>
                <w:sz w:val="20"/>
                <w:szCs w:val="20"/>
                <w:lang w:eastAsia="en-US"/>
              </w:rPr>
              <w:t xml:space="preserve">  2,</w:t>
            </w:r>
          </w:p>
          <w:p w:rsidR="00F63947" w:rsidRPr="00376500" w:rsidRDefault="00F63947" w:rsidP="00F80BB7">
            <w:pPr>
              <w:rPr>
                <w:rFonts w:ascii="Tahoma" w:eastAsia="Calibri" w:hAnsi="Tahoma" w:cs="Tahoma"/>
                <w:sz w:val="20"/>
                <w:szCs w:val="20"/>
                <w:lang w:eastAsia="en-US"/>
              </w:rPr>
            </w:pPr>
            <w:r w:rsidRPr="00376500">
              <w:rPr>
                <w:rFonts w:ascii="Tahoma" w:eastAsia="Calibri" w:hAnsi="Tahoma" w:cs="Tahoma"/>
                <w:sz w:val="20"/>
                <w:szCs w:val="20"/>
                <w:lang w:eastAsia="en-US"/>
              </w:rPr>
              <w:t xml:space="preserve">72-200 Nowogard </w:t>
            </w:r>
          </w:p>
        </w:tc>
        <w:tc>
          <w:tcPr>
            <w:tcW w:w="3543" w:type="dxa"/>
            <w:shd w:val="clear" w:color="auto" w:fill="auto"/>
          </w:tcPr>
          <w:p w:rsidR="00F63947" w:rsidRPr="00376500" w:rsidRDefault="00F63947" w:rsidP="00F80BB7">
            <w:pPr>
              <w:rPr>
                <w:rFonts w:ascii="Tahoma" w:eastAsia="Calibri" w:hAnsi="Tahoma" w:cs="Tahoma"/>
                <w:sz w:val="20"/>
                <w:szCs w:val="20"/>
                <w:lang w:eastAsia="en-US"/>
              </w:rPr>
            </w:pPr>
            <w:r w:rsidRPr="00376500">
              <w:rPr>
                <w:rFonts w:ascii="Tahoma" w:eastAsia="Calibri" w:hAnsi="Tahoma" w:cs="Tahoma"/>
                <w:sz w:val="20"/>
                <w:szCs w:val="20"/>
                <w:lang w:eastAsia="en-US"/>
              </w:rPr>
              <w:t>Filia ul. Piłsudskiego 9, 72-200 Nowogard</w:t>
            </w:r>
          </w:p>
        </w:tc>
      </w:tr>
      <w:tr w:rsidR="00F63947" w:rsidRPr="00D4705F" w:rsidTr="00ED0CC6">
        <w:tc>
          <w:tcPr>
            <w:tcW w:w="534" w:type="dxa"/>
            <w:shd w:val="clear" w:color="auto" w:fill="auto"/>
          </w:tcPr>
          <w:p w:rsidR="00F63947" w:rsidRPr="004B0525" w:rsidRDefault="00F63947" w:rsidP="00F80BB7">
            <w:pPr>
              <w:rPr>
                <w:rFonts w:ascii="Tahoma" w:eastAsia="Calibri" w:hAnsi="Tahoma" w:cs="Tahoma"/>
                <w:sz w:val="20"/>
                <w:szCs w:val="20"/>
                <w:lang w:eastAsia="en-US"/>
              </w:rPr>
            </w:pPr>
            <w:r>
              <w:rPr>
                <w:rFonts w:ascii="Tahoma" w:eastAsia="Calibri" w:hAnsi="Tahoma" w:cs="Tahoma"/>
                <w:sz w:val="20"/>
                <w:szCs w:val="20"/>
                <w:lang w:eastAsia="en-US"/>
              </w:rPr>
              <w:t>9</w:t>
            </w:r>
            <w:r w:rsidRPr="004B0525">
              <w:rPr>
                <w:rFonts w:ascii="Tahoma" w:eastAsia="Calibri" w:hAnsi="Tahoma" w:cs="Tahoma"/>
                <w:sz w:val="20"/>
                <w:szCs w:val="20"/>
                <w:lang w:eastAsia="en-US"/>
              </w:rPr>
              <w:t>.</w:t>
            </w:r>
          </w:p>
        </w:tc>
        <w:tc>
          <w:tcPr>
            <w:tcW w:w="2976" w:type="dxa"/>
            <w:shd w:val="clear" w:color="auto" w:fill="auto"/>
          </w:tcPr>
          <w:p w:rsidR="00F63947" w:rsidRPr="004B0525" w:rsidRDefault="00F63947" w:rsidP="004B0525">
            <w:pPr>
              <w:rPr>
                <w:rFonts w:ascii="Tahoma" w:eastAsia="Calibri" w:hAnsi="Tahoma" w:cs="Tahoma"/>
                <w:sz w:val="20"/>
                <w:szCs w:val="20"/>
                <w:lang w:eastAsia="en-US"/>
              </w:rPr>
            </w:pPr>
            <w:r w:rsidRPr="004B0525">
              <w:rPr>
                <w:rFonts w:ascii="Tahoma" w:eastAsia="Calibri" w:hAnsi="Tahoma" w:cs="Tahoma"/>
                <w:sz w:val="20"/>
                <w:szCs w:val="20"/>
                <w:lang w:eastAsia="en-US"/>
              </w:rPr>
              <w:t>I Liceum Ogólnokształcące im. ppor. Emilii Gierczak</w:t>
            </w:r>
            <w:r w:rsidRPr="004B0525">
              <w:rPr>
                <w:rFonts w:ascii="Tahoma" w:eastAsia="Calibri" w:hAnsi="Tahoma" w:cs="Tahoma"/>
                <w:sz w:val="20"/>
                <w:szCs w:val="20"/>
                <w:lang w:eastAsia="en-US"/>
              </w:rPr>
              <w:br/>
              <w:t>w Nowogardzie</w:t>
            </w:r>
          </w:p>
        </w:tc>
        <w:tc>
          <w:tcPr>
            <w:tcW w:w="2127" w:type="dxa"/>
            <w:shd w:val="clear" w:color="auto" w:fill="auto"/>
          </w:tcPr>
          <w:p w:rsidR="00F63947" w:rsidRPr="00B63A76" w:rsidRDefault="00F63947" w:rsidP="004B0525">
            <w:pPr>
              <w:rPr>
                <w:rFonts w:ascii="Tahoma" w:eastAsia="Calibri" w:hAnsi="Tahoma" w:cs="Tahoma"/>
                <w:i/>
                <w:color w:val="FF0000"/>
                <w:sz w:val="20"/>
                <w:szCs w:val="20"/>
                <w:lang w:eastAsia="en-US"/>
              </w:rPr>
            </w:pPr>
            <w:r w:rsidRPr="004B0525">
              <w:rPr>
                <w:rFonts w:ascii="Tahoma" w:eastAsia="Calibri" w:hAnsi="Tahoma" w:cs="Tahoma"/>
                <w:sz w:val="20"/>
                <w:szCs w:val="20"/>
                <w:lang w:eastAsia="en-US"/>
              </w:rPr>
              <w:t xml:space="preserve">Ul. Wojska Polskiego </w:t>
            </w:r>
            <w:r w:rsidRPr="00B63A76">
              <w:rPr>
                <w:rFonts w:ascii="Tahoma" w:eastAsia="Calibri" w:hAnsi="Tahoma" w:cs="Tahoma"/>
                <w:sz w:val="20"/>
                <w:szCs w:val="20"/>
                <w:lang w:eastAsia="en-US"/>
              </w:rPr>
              <w:t>6</w:t>
            </w:r>
            <w:r w:rsidR="00734E90">
              <w:rPr>
                <w:rFonts w:ascii="Tahoma" w:eastAsia="Calibri" w:hAnsi="Tahoma" w:cs="Tahoma"/>
                <w:sz w:val="20"/>
                <w:szCs w:val="20"/>
                <w:lang w:eastAsia="en-US"/>
              </w:rPr>
              <w:t>,</w:t>
            </w:r>
          </w:p>
          <w:p w:rsidR="00F63947" w:rsidRPr="00ED0CC6" w:rsidRDefault="00F63947" w:rsidP="00F80BB7">
            <w:pPr>
              <w:rPr>
                <w:rFonts w:ascii="Tahoma" w:eastAsia="Calibri" w:hAnsi="Tahoma" w:cs="Tahoma"/>
                <w:sz w:val="20"/>
                <w:szCs w:val="20"/>
                <w:highlight w:val="yellow"/>
                <w:lang w:eastAsia="en-US"/>
              </w:rPr>
            </w:pPr>
            <w:r w:rsidRPr="00B63A76">
              <w:rPr>
                <w:rFonts w:ascii="Tahoma" w:eastAsia="Calibri" w:hAnsi="Tahoma" w:cs="Tahoma"/>
                <w:sz w:val="20"/>
                <w:szCs w:val="20"/>
                <w:lang w:eastAsia="en-US"/>
              </w:rPr>
              <w:t>72-</w:t>
            </w:r>
            <w:r w:rsidRPr="004B0525">
              <w:rPr>
                <w:rFonts w:ascii="Tahoma" w:eastAsia="Calibri" w:hAnsi="Tahoma" w:cs="Tahoma"/>
                <w:sz w:val="20"/>
                <w:szCs w:val="20"/>
                <w:lang w:eastAsia="en-US"/>
              </w:rPr>
              <w:t>200 Nowogard</w:t>
            </w:r>
          </w:p>
        </w:tc>
        <w:tc>
          <w:tcPr>
            <w:tcW w:w="3543" w:type="dxa"/>
            <w:shd w:val="clear" w:color="auto" w:fill="auto"/>
          </w:tcPr>
          <w:p w:rsidR="00F63947" w:rsidRPr="00ED0CC6" w:rsidRDefault="00F63947" w:rsidP="00F80BB7">
            <w:pPr>
              <w:rPr>
                <w:rFonts w:ascii="Tahoma" w:eastAsia="Calibri" w:hAnsi="Tahoma" w:cs="Tahoma"/>
                <w:sz w:val="20"/>
                <w:szCs w:val="20"/>
                <w:highlight w:val="yellow"/>
                <w:lang w:eastAsia="en-US"/>
              </w:rPr>
            </w:pPr>
            <w:r w:rsidRPr="004B0525">
              <w:rPr>
                <w:rFonts w:ascii="Tahoma" w:eastAsia="Calibri" w:hAnsi="Tahoma" w:cs="Tahoma"/>
                <w:sz w:val="20"/>
                <w:szCs w:val="20"/>
                <w:lang w:eastAsia="en-US"/>
              </w:rPr>
              <w:t>Budynek Sali gimnastycznej ul. Szkolna 1, Nowogard</w:t>
            </w:r>
          </w:p>
        </w:tc>
      </w:tr>
      <w:tr w:rsidR="00F63947" w:rsidRPr="00D4705F" w:rsidTr="00ED0CC6">
        <w:tc>
          <w:tcPr>
            <w:tcW w:w="534" w:type="dxa"/>
            <w:shd w:val="clear" w:color="auto" w:fill="auto"/>
          </w:tcPr>
          <w:p w:rsidR="00F63947" w:rsidRPr="004B0525" w:rsidRDefault="00F63947" w:rsidP="00F80BB7">
            <w:pPr>
              <w:rPr>
                <w:rFonts w:ascii="Tahoma" w:eastAsia="Calibri" w:hAnsi="Tahoma" w:cs="Tahoma"/>
                <w:sz w:val="20"/>
                <w:szCs w:val="20"/>
                <w:lang w:eastAsia="en-US"/>
              </w:rPr>
            </w:pPr>
            <w:r w:rsidRPr="00583D90">
              <w:rPr>
                <w:rFonts w:ascii="Tahoma" w:eastAsia="Calibri" w:hAnsi="Tahoma" w:cs="Tahoma"/>
                <w:sz w:val="20"/>
                <w:szCs w:val="20"/>
                <w:lang w:val="en-US" w:eastAsia="en-US"/>
              </w:rPr>
              <w:t>10.</w:t>
            </w:r>
          </w:p>
        </w:tc>
        <w:tc>
          <w:tcPr>
            <w:tcW w:w="2976" w:type="dxa"/>
            <w:shd w:val="clear" w:color="auto" w:fill="auto"/>
          </w:tcPr>
          <w:p w:rsidR="00F63947" w:rsidRPr="004B0525" w:rsidRDefault="00F63947" w:rsidP="004B0525">
            <w:pPr>
              <w:rPr>
                <w:rFonts w:ascii="Tahoma" w:eastAsia="Calibri" w:hAnsi="Tahoma" w:cs="Tahoma"/>
                <w:sz w:val="20"/>
                <w:szCs w:val="20"/>
                <w:lang w:eastAsia="en-US"/>
              </w:rPr>
            </w:pPr>
            <w:r w:rsidRPr="004B0525">
              <w:rPr>
                <w:rFonts w:ascii="Tahoma" w:eastAsia="Calibri" w:hAnsi="Tahoma" w:cs="Tahoma"/>
                <w:sz w:val="20"/>
                <w:szCs w:val="20"/>
                <w:lang w:eastAsia="en-US"/>
              </w:rPr>
              <w:t>Zespół Szkół nr 1 w Goleniowie</w:t>
            </w:r>
          </w:p>
        </w:tc>
        <w:tc>
          <w:tcPr>
            <w:tcW w:w="2127" w:type="dxa"/>
            <w:shd w:val="clear" w:color="auto" w:fill="auto"/>
          </w:tcPr>
          <w:p w:rsidR="00F63947" w:rsidRDefault="00F63947" w:rsidP="00F80BB7">
            <w:pPr>
              <w:rPr>
                <w:rFonts w:ascii="Tahoma" w:eastAsia="Calibri" w:hAnsi="Tahoma" w:cs="Tahoma"/>
                <w:sz w:val="20"/>
                <w:szCs w:val="20"/>
                <w:lang w:eastAsia="en-US"/>
              </w:rPr>
            </w:pPr>
            <w:r w:rsidRPr="009B7890">
              <w:rPr>
                <w:rFonts w:ascii="Tahoma" w:eastAsia="Calibri" w:hAnsi="Tahoma" w:cs="Tahoma"/>
                <w:sz w:val="20"/>
                <w:szCs w:val="20"/>
                <w:lang w:eastAsia="en-US"/>
              </w:rPr>
              <w:t>Ul. Maszewska 6</w:t>
            </w:r>
            <w:r>
              <w:rPr>
                <w:rFonts w:ascii="Tahoma" w:eastAsia="Calibri" w:hAnsi="Tahoma" w:cs="Tahoma"/>
                <w:sz w:val="20"/>
                <w:szCs w:val="20"/>
                <w:lang w:eastAsia="en-US"/>
              </w:rPr>
              <w:t>,</w:t>
            </w:r>
          </w:p>
          <w:p w:rsidR="00F63947" w:rsidRPr="009B7890" w:rsidRDefault="00F63947" w:rsidP="00F80BB7">
            <w:pPr>
              <w:rPr>
                <w:rFonts w:ascii="Tahoma" w:eastAsia="Calibri" w:hAnsi="Tahoma" w:cs="Tahoma"/>
                <w:sz w:val="20"/>
                <w:szCs w:val="20"/>
                <w:lang w:eastAsia="en-US"/>
              </w:rPr>
            </w:pPr>
            <w:r w:rsidRPr="009B7890">
              <w:rPr>
                <w:rFonts w:ascii="Tahoma" w:eastAsia="Calibri" w:hAnsi="Tahoma" w:cs="Tahoma"/>
                <w:sz w:val="20"/>
                <w:szCs w:val="20"/>
                <w:lang w:eastAsia="en-US"/>
              </w:rPr>
              <w:t>72-100 Goleniów,</w:t>
            </w:r>
          </w:p>
          <w:p w:rsidR="00F63947" w:rsidRPr="00ED0CC6" w:rsidRDefault="00F63947" w:rsidP="00F80BB7">
            <w:pPr>
              <w:rPr>
                <w:rFonts w:ascii="Tahoma" w:eastAsia="Calibri" w:hAnsi="Tahoma" w:cs="Tahoma"/>
                <w:sz w:val="20"/>
                <w:szCs w:val="20"/>
                <w:highlight w:val="yellow"/>
                <w:lang w:eastAsia="en-US"/>
              </w:rPr>
            </w:pPr>
          </w:p>
        </w:tc>
        <w:tc>
          <w:tcPr>
            <w:tcW w:w="3543" w:type="dxa"/>
            <w:shd w:val="clear" w:color="auto" w:fill="auto"/>
          </w:tcPr>
          <w:p w:rsidR="00F63947" w:rsidRPr="009B7890" w:rsidRDefault="00F63947" w:rsidP="000654D9">
            <w:pPr>
              <w:numPr>
                <w:ilvl w:val="0"/>
                <w:numId w:val="95"/>
              </w:numPr>
              <w:contextualSpacing/>
              <w:rPr>
                <w:rFonts w:ascii="Tahoma" w:eastAsia="Calibri" w:hAnsi="Tahoma" w:cs="Tahoma"/>
                <w:sz w:val="20"/>
                <w:szCs w:val="20"/>
                <w:lang w:eastAsia="en-US"/>
              </w:rPr>
            </w:pPr>
            <w:r w:rsidRPr="009B7890">
              <w:rPr>
                <w:rFonts w:ascii="Tahoma" w:eastAsia="Calibri" w:hAnsi="Tahoma" w:cs="Tahoma"/>
                <w:sz w:val="20"/>
                <w:szCs w:val="20"/>
                <w:lang w:eastAsia="en-US"/>
              </w:rPr>
              <w:t>I Liceum Ogólnokształcące im. Stefana Żeromskiego w Goleniowie</w:t>
            </w:r>
            <w:r w:rsidR="00B63A76">
              <w:rPr>
                <w:rFonts w:ascii="Arial" w:hAnsi="Arial" w:cs="Arial"/>
                <w:sz w:val="20"/>
                <w:szCs w:val="20"/>
              </w:rPr>
              <w:t>, u</w:t>
            </w:r>
            <w:r w:rsidR="00B63A76" w:rsidRPr="00B63A76">
              <w:rPr>
                <w:rFonts w:ascii="Tahoma" w:eastAsia="Calibri" w:hAnsi="Tahoma" w:cs="Tahoma"/>
                <w:sz w:val="20"/>
                <w:szCs w:val="20"/>
                <w:lang w:eastAsia="en-US"/>
              </w:rPr>
              <w:t>l. Niepodległości 1, 72-100 Goleniów</w:t>
            </w:r>
          </w:p>
          <w:p w:rsidR="00B63A76" w:rsidRPr="00B63A76" w:rsidRDefault="00F63947" w:rsidP="000654D9">
            <w:pPr>
              <w:numPr>
                <w:ilvl w:val="0"/>
                <w:numId w:val="95"/>
              </w:numPr>
              <w:contextualSpacing/>
              <w:rPr>
                <w:rFonts w:ascii="Tahoma" w:eastAsia="Calibri" w:hAnsi="Tahoma" w:cs="Tahoma"/>
                <w:sz w:val="20"/>
                <w:szCs w:val="20"/>
                <w:lang w:eastAsia="en-US"/>
              </w:rPr>
            </w:pPr>
            <w:r w:rsidRPr="009B7890">
              <w:rPr>
                <w:rFonts w:ascii="Tahoma" w:eastAsia="Calibri" w:hAnsi="Tahoma" w:cs="Tahoma"/>
                <w:sz w:val="20"/>
                <w:szCs w:val="20"/>
                <w:lang w:eastAsia="en-US"/>
              </w:rPr>
              <w:t>Technikum nr 1 w Goleniowie</w:t>
            </w:r>
            <w:r w:rsidR="00B63A76">
              <w:rPr>
                <w:rFonts w:ascii="Tahoma" w:eastAsia="Calibri" w:hAnsi="Tahoma" w:cs="Tahoma"/>
                <w:sz w:val="20"/>
                <w:szCs w:val="20"/>
                <w:lang w:eastAsia="en-US"/>
              </w:rPr>
              <w:t>, ul.</w:t>
            </w:r>
            <w:r w:rsidR="00B63A76" w:rsidRPr="00B63A76">
              <w:rPr>
                <w:rFonts w:ascii="Tahoma" w:eastAsia="Calibri" w:hAnsi="Tahoma" w:cs="Tahoma"/>
                <w:sz w:val="20"/>
                <w:szCs w:val="20"/>
                <w:lang w:eastAsia="en-US"/>
              </w:rPr>
              <w:t xml:space="preserve"> Maszewska 6,</w:t>
            </w:r>
          </w:p>
          <w:p w:rsidR="00F63947" w:rsidRPr="00B63A76" w:rsidRDefault="00F63947" w:rsidP="000654D9">
            <w:pPr>
              <w:numPr>
                <w:ilvl w:val="0"/>
                <w:numId w:val="95"/>
              </w:numPr>
              <w:contextualSpacing/>
              <w:rPr>
                <w:rFonts w:ascii="Tahoma" w:eastAsia="Calibri" w:hAnsi="Tahoma" w:cs="Tahoma"/>
                <w:sz w:val="20"/>
                <w:szCs w:val="20"/>
                <w:lang w:eastAsia="en-US"/>
              </w:rPr>
            </w:pPr>
            <w:r w:rsidRPr="009B7890">
              <w:rPr>
                <w:rFonts w:ascii="Tahoma" w:eastAsia="Calibri" w:hAnsi="Tahoma" w:cs="Tahoma"/>
                <w:sz w:val="20"/>
                <w:szCs w:val="20"/>
                <w:lang w:eastAsia="en-US"/>
              </w:rPr>
              <w:t xml:space="preserve">Branżowa Szkoła I Stopnia w </w:t>
            </w:r>
            <w:r w:rsidRPr="009B7890">
              <w:rPr>
                <w:rFonts w:ascii="Tahoma" w:eastAsia="Calibri" w:hAnsi="Tahoma" w:cs="Tahoma"/>
                <w:sz w:val="20"/>
                <w:szCs w:val="20"/>
                <w:lang w:eastAsia="en-US"/>
              </w:rPr>
              <w:lastRenderedPageBreak/>
              <w:t>Goleniowie</w:t>
            </w:r>
            <w:r w:rsidR="00B63A76">
              <w:rPr>
                <w:rFonts w:ascii="Tahoma" w:eastAsia="Calibri" w:hAnsi="Tahoma" w:cs="Tahoma"/>
                <w:sz w:val="20"/>
                <w:szCs w:val="20"/>
                <w:lang w:eastAsia="en-US"/>
              </w:rPr>
              <w:t>, ul</w:t>
            </w:r>
            <w:r w:rsidR="00B63A76" w:rsidRPr="00B63A76">
              <w:rPr>
                <w:rFonts w:ascii="Tahoma" w:eastAsia="Calibri" w:hAnsi="Tahoma" w:cs="Tahoma"/>
                <w:sz w:val="20"/>
                <w:szCs w:val="20"/>
                <w:lang w:eastAsia="en-US"/>
              </w:rPr>
              <w:t>. Maszewska 6,</w:t>
            </w:r>
          </w:p>
        </w:tc>
      </w:tr>
      <w:tr w:rsidR="00F63947" w:rsidRPr="00D4705F" w:rsidTr="00ED0CC6">
        <w:tc>
          <w:tcPr>
            <w:tcW w:w="534" w:type="dxa"/>
            <w:shd w:val="clear" w:color="auto" w:fill="auto"/>
          </w:tcPr>
          <w:p w:rsidR="00F63947" w:rsidRPr="00583D90" w:rsidRDefault="00F63947" w:rsidP="00F80BB7">
            <w:pPr>
              <w:rPr>
                <w:rFonts w:ascii="Tahoma" w:eastAsia="Calibri" w:hAnsi="Tahoma" w:cs="Tahoma"/>
                <w:sz w:val="20"/>
                <w:szCs w:val="20"/>
                <w:lang w:eastAsia="en-US"/>
              </w:rPr>
            </w:pPr>
            <w:r w:rsidRPr="00583D90">
              <w:rPr>
                <w:rFonts w:ascii="Tahoma" w:eastAsia="Calibri" w:hAnsi="Tahoma" w:cs="Tahoma"/>
                <w:sz w:val="20"/>
                <w:szCs w:val="20"/>
                <w:lang w:eastAsia="en-US"/>
              </w:rPr>
              <w:lastRenderedPageBreak/>
              <w:t>11.</w:t>
            </w:r>
          </w:p>
        </w:tc>
        <w:tc>
          <w:tcPr>
            <w:tcW w:w="2976" w:type="dxa"/>
            <w:shd w:val="clear" w:color="auto" w:fill="auto"/>
          </w:tcPr>
          <w:p w:rsidR="00F63947" w:rsidRPr="00583D90" w:rsidRDefault="00F63947" w:rsidP="00F80BB7">
            <w:pPr>
              <w:rPr>
                <w:rFonts w:ascii="Tahoma" w:eastAsia="Calibri" w:hAnsi="Tahoma" w:cs="Tahoma"/>
                <w:sz w:val="20"/>
                <w:szCs w:val="20"/>
                <w:lang w:eastAsia="en-US"/>
              </w:rPr>
            </w:pPr>
            <w:r w:rsidRPr="00583D90">
              <w:rPr>
                <w:rFonts w:ascii="Tahoma" w:eastAsia="Calibri" w:hAnsi="Tahoma" w:cs="Tahoma"/>
                <w:sz w:val="20"/>
                <w:szCs w:val="20"/>
                <w:lang w:eastAsia="en-US"/>
              </w:rPr>
              <w:t>Zespół  Szkół Specjalnych w Goleniowie</w:t>
            </w:r>
          </w:p>
        </w:tc>
        <w:tc>
          <w:tcPr>
            <w:tcW w:w="2127" w:type="dxa"/>
            <w:shd w:val="clear" w:color="auto" w:fill="auto"/>
          </w:tcPr>
          <w:p w:rsidR="00F63947" w:rsidRPr="00583D90" w:rsidRDefault="00F63947" w:rsidP="00F80BB7">
            <w:pPr>
              <w:rPr>
                <w:rFonts w:ascii="Tahoma" w:eastAsia="Calibri" w:hAnsi="Tahoma" w:cs="Tahoma"/>
                <w:sz w:val="20"/>
                <w:szCs w:val="20"/>
                <w:lang w:eastAsia="en-US"/>
              </w:rPr>
            </w:pPr>
            <w:r w:rsidRPr="00583D90">
              <w:rPr>
                <w:rFonts w:ascii="Tahoma" w:eastAsia="Calibri" w:hAnsi="Tahoma" w:cs="Tahoma"/>
                <w:sz w:val="20"/>
                <w:szCs w:val="20"/>
                <w:lang w:eastAsia="en-US"/>
              </w:rPr>
              <w:t>72-100 Goleniów,</w:t>
            </w:r>
          </w:p>
          <w:p w:rsidR="00F63947" w:rsidRPr="00583D90" w:rsidRDefault="00F63947" w:rsidP="00F80BB7">
            <w:pPr>
              <w:rPr>
                <w:rFonts w:ascii="Tahoma" w:eastAsia="Calibri" w:hAnsi="Tahoma" w:cs="Tahoma"/>
                <w:sz w:val="20"/>
                <w:szCs w:val="20"/>
                <w:lang w:eastAsia="en-US"/>
              </w:rPr>
            </w:pPr>
            <w:r w:rsidRPr="00583D90">
              <w:rPr>
                <w:rFonts w:ascii="Tahoma" w:eastAsia="Calibri" w:hAnsi="Tahoma" w:cs="Tahoma"/>
                <w:sz w:val="20"/>
                <w:szCs w:val="20"/>
                <w:lang w:eastAsia="en-US"/>
              </w:rPr>
              <w:t>Ul. Niepodległości 1 B</w:t>
            </w:r>
          </w:p>
        </w:tc>
        <w:tc>
          <w:tcPr>
            <w:tcW w:w="3543" w:type="dxa"/>
            <w:shd w:val="clear" w:color="auto" w:fill="auto"/>
          </w:tcPr>
          <w:p w:rsidR="00F63947" w:rsidRPr="00583D90" w:rsidRDefault="00F63947" w:rsidP="000654D9">
            <w:pPr>
              <w:numPr>
                <w:ilvl w:val="0"/>
                <w:numId w:val="96"/>
              </w:numPr>
              <w:contextualSpacing/>
              <w:rPr>
                <w:rFonts w:ascii="Tahoma" w:eastAsia="Calibri" w:hAnsi="Tahoma" w:cs="Tahoma"/>
                <w:sz w:val="20"/>
                <w:szCs w:val="20"/>
                <w:lang w:eastAsia="en-US"/>
              </w:rPr>
            </w:pPr>
            <w:r w:rsidRPr="00583D90">
              <w:rPr>
                <w:rFonts w:ascii="Tahoma" w:eastAsia="Calibri" w:hAnsi="Tahoma" w:cs="Tahoma"/>
                <w:sz w:val="20"/>
                <w:szCs w:val="20"/>
                <w:lang w:eastAsia="en-US"/>
              </w:rPr>
              <w:t>Szkoła Podstawowa Specjalna w Goleniowie</w:t>
            </w:r>
          </w:p>
          <w:p w:rsidR="00F63947" w:rsidRPr="00583D90" w:rsidRDefault="00F63947" w:rsidP="000654D9">
            <w:pPr>
              <w:numPr>
                <w:ilvl w:val="0"/>
                <w:numId w:val="96"/>
              </w:numPr>
              <w:contextualSpacing/>
              <w:rPr>
                <w:rFonts w:ascii="Tahoma" w:eastAsia="Calibri" w:hAnsi="Tahoma" w:cs="Tahoma"/>
                <w:sz w:val="20"/>
                <w:szCs w:val="20"/>
                <w:lang w:eastAsia="en-US"/>
              </w:rPr>
            </w:pPr>
            <w:r w:rsidRPr="00583D90">
              <w:rPr>
                <w:rFonts w:ascii="Tahoma" w:eastAsia="Calibri" w:hAnsi="Tahoma" w:cs="Tahoma"/>
                <w:sz w:val="20"/>
                <w:szCs w:val="20"/>
                <w:lang w:eastAsia="en-US"/>
              </w:rPr>
              <w:t>Branżowa Szkoła I Stopnia Specjalna nr 1 w Goleniowie</w:t>
            </w:r>
          </w:p>
          <w:p w:rsidR="00F63947" w:rsidRPr="00583D90" w:rsidRDefault="00F63947" w:rsidP="000654D9">
            <w:pPr>
              <w:numPr>
                <w:ilvl w:val="0"/>
                <w:numId w:val="96"/>
              </w:numPr>
              <w:contextualSpacing/>
              <w:rPr>
                <w:rFonts w:ascii="Tahoma" w:eastAsia="Calibri" w:hAnsi="Tahoma" w:cs="Tahoma"/>
                <w:sz w:val="20"/>
                <w:szCs w:val="20"/>
                <w:lang w:eastAsia="en-US"/>
              </w:rPr>
            </w:pPr>
            <w:r w:rsidRPr="00583D90">
              <w:rPr>
                <w:rFonts w:ascii="Tahoma" w:eastAsia="Calibri" w:hAnsi="Tahoma" w:cs="Tahoma"/>
                <w:sz w:val="20"/>
                <w:szCs w:val="20"/>
                <w:lang w:eastAsia="en-US"/>
              </w:rPr>
              <w:t>Szkoła Specjalna Przysposabiająca do Pracy w Goleniowie</w:t>
            </w:r>
          </w:p>
        </w:tc>
      </w:tr>
      <w:tr w:rsidR="00F63947" w:rsidRPr="00D4705F" w:rsidTr="00ED0CC6">
        <w:tc>
          <w:tcPr>
            <w:tcW w:w="534" w:type="dxa"/>
            <w:shd w:val="clear" w:color="auto" w:fill="auto"/>
          </w:tcPr>
          <w:p w:rsidR="00F63947" w:rsidRPr="00583D90" w:rsidRDefault="00F63947" w:rsidP="00F80BB7">
            <w:pPr>
              <w:rPr>
                <w:rFonts w:ascii="Tahoma" w:eastAsia="Calibri" w:hAnsi="Tahoma" w:cs="Tahoma"/>
                <w:sz w:val="20"/>
                <w:szCs w:val="20"/>
                <w:lang w:eastAsia="en-US"/>
              </w:rPr>
            </w:pPr>
            <w:r w:rsidRPr="00583D90">
              <w:rPr>
                <w:rFonts w:ascii="Tahoma" w:eastAsia="Calibri" w:hAnsi="Tahoma" w:cs="Tahoma"/>
                <w:sz w:val="20"/>
                <w:szCs w:val="20"/>
                <w:lang w:eastAsia="en-US"/>
              </w:rPr>
              <w:t>12.</w:t>
            </w:r>
          </w:p>
        </w:tc>
        <w:tc>
          <w:tcPr>
            <w:tcW w:w="2976" w:type="dxa"/>
            <w:shd w:val="clear" w:color="auto" w:fill="auto"/>
          </w:tcPr>
          <w:p w:rsidR="00F63947" w:rsidRPr="00583D90" w:rsidRDefault="00F63947" w:rsidP="00F80BB7">
            <w:pPr>
              <w:rPr>
                <w:rFonts w:ascii="Tahoma" w:eastAsia="Calibri" w:hAnsi="Tahoma" w:cs="Tahoma"/>
                <w:sz w:val="20"/>
                <w:szCs w:val="20"/>
                <w:lang w:eastAsia="en-US"/>
              </w:rPr>
            </w:pPr>
            <w:r w:rsidRPr="00583D90">
              <w:rPr>
                <w:rFonts w:ascii="Tahoma" w:eastAsia="Calibri" w:hAnsi="Tahoma" w:cs="Tahoma"/>
                <w:sz w:val="20"/>
                <w:szCs w:val="20"/>
                <w:lang w:eastAsia="en-US"/>
              </w:rPr>
              <w:t>Szkoła Muzyczna I Stopnia w Goleniowie</w:t>
            </w:r>
          </w:p>
        </w:tc>
        <w:tc>
          <w:tcPr>
            <w:tcW w:w="2127" w:type="dxa"/>
            <w:shd w:val="clear" w:color="auto" w:fill="auto"/>
          </w:tcPr>
          <w:p w:rsidR="00F63947" w:rsidRPr="00583D90" w:rsidRDefault="00F63947" w:rsidP="00583D90">
            <w:pPr>
              <w:rPr>
                <w:rFonts w:ascii="Tahoma" w:eastAsia="Calibri" w:hAnsi="Tahoma" w:cs="Tahoma"/>
                <w:sz w:val="20"/>
                <w:szCs w:val="20"/>
                <w:lang w:eastAsia="en-US"/>
              </w:rPr>
            </w:pPr>
            <w:r w:rsidRPr="00583D90">
              <w:rPr>
                <w:rFonts w:ascii="Tahoma" w:eastAsia="Calibri" w:hAnsi="Tahoma" w:cs="Tahoma"/>
                <w:sz w:val="20"/>
                <w:szCs w:val="20"/>
                <w:lang w:eastAsia="en-US"/>
              </w:rPr>
              <w:t>ul. Niepodległości 1</w:t>
            </w:r>
            <w:r>
              <w:rPr>
                <w:rFonts w:ascii="Tahoma" w:eastAsia="Calibri" w:hAnsi="Tahoma" w:cs="Tahoma"/>
                <w:sz w:val="20"/>
                <w:szCs w:val="20"/>
                <w:lang w:eastAsia="en-US"/>
              </w:rPr>
              <w:t xml:space="preserve">, </w:t>
            </w:r>
            <w:r w:rsidRPr="00583D90">
              <w:rPr>
                <w:rFonts w:ascii="Tahoma" w:eastAsia="Calibri" w:hAnsi="Tahoma" w:cs="Tahoma"/>
                <w:sz w:val="20"/>
                <w:szCs w:val="20"/>
                <w:lang w:eastAsia="en-US"/>
              </w:rPr>
              <w:t xml:space="preserve">72-100 Goleniów, </w:t>
            </w:r>
          </w:p>
        </w:tc>
        <w:tc>
          <w:tcPr>
            <w:tcW w:w="3543" w:type="dxa"/>
            <w:shd w:val="clear" w:color="auto" w:fill="auto"/>
          </w:tcPr>
          <w:p w:rsidR="00F63947" w:rsidRPr="00583D90" w:rsidRDefault="00F63947" w:rsidP="00F80BB7">
            <w:pPr>
              <w:rPr>
                <w:rFonts w:ascii="Tahoma" w:eastAsia="Calibri" w:hAnsi="Tahoma" w:cs="Tahoma"/>
                <w:sz w:val="20"/>
                <w:szCs w:val="20"/>
                <w:lang w:eastAsia="en-US"/>
              </w:rPr>
            </w:pPr>
            <w:r w:rsidRPr="00583D90">
              <w:rPr>
                <w:rFonts w:ascii="Tahoma" w:eastAsia="Calibri" w:hAnsi="Tahoma" w:cs="Tahoma"/>
                <w:sz w:val="20"/>
                <w:szCs w:val="20"/>
                <w:lang w:eastAsia="en-US"/>
              </w:rPr>
              <w:t xml:space="preserve">Filia </w:t>
            </w:r>
            <w:proofErr w:type="spellStart"/>
            <w:r w:rsidRPr="00583D90">
              <w:rPr>
                <w:rFonts w:ascii="Tahoma" w:eastAsia="Calibri" w:hAnsi="Tahoma" w:cs="Tahoma"/>
                <w:sz w:val="20"/>
                <w:szCs w:val="20"/>
                <w:lang w:eastAsia="en-US"/>
              </w:rPr>
              <w:t>Nowogard,ul</w:t>
            </w:r>
            <w:proofErr w:type="spellEnd"/>
            <w:r w:rsidRPr="00583D90">
              <w:rPr>
                <w:rFonts w:ascii="Tahoma" w:eastAsia="Calibri" w:hAnsi="Tahoma" w:cs="Tahoma"/>
                <w:sz w:val="20"/>
                <w:szCs w:val="20"/>
                <w:lang w:eastAsia="en-US"/>
              </w:rPr>
              <w:t>. Plac Wolności 9</w:t>
            </w:r>
          </w:p>
        </w:tc>
      </w:tr>
      <w:tr w:rsidR="00F63947" w:rsidRPr="00D4705F" w:rsidTr="00ED0CC6">
        <w:tc>
          <w:tcPr>
            <w:tcW w:w="534" w:type="dxa"/>
            <w:shd w:val="clear" w:color="auto" w:fill="auto"/>
          </w:tcPr>
          <w:p w:rsidR="00F63947" w:rsidRPr="00376500" w:rsidRDefault="00F63947" w:rsidP="00F80BB7">
            <w:pPr>
              <w:rPr>
                <w:rFonts w:ascii="Tahoma" w:eastAsia="Calibri" w:hAnsi="Tahoma" w:cs="Tahoma"/>
                <w:sz w:val="20"/>
                <w:szCs w:val="20"/>
                <w:lang w:eastAsia="en-US"/>
              </w:rPr>
            </w:pPr>
            <w:r w:rsidRPr="00376500">
              <w:rPr>
                <w:rFonts w:ascii="Tahoma" w:eastAsia="Calibri" w:hAnsi="Tahoma" w:cs="Tahoma"/>
                <w:sz w:val="20"/>
                <w:szCs w:val="20"/>
                <w:lang w:eastAsia="en-US"/>
              </w:rPr>
              <w:t>13.</w:t>
            </w:r>
          </w:p>
        </w:tc>
        <w:tc>
          <w:tcPr>
            <w:tcW w:w="2976" w:type="dxa"/>
            <w:shd w:val="clear" w:color="auto" w:fill="auto"/>
          </w:tcPr>
          <w:p w:rsidR="00F63947" w:rsidRPr="00583D90" w:rsidRDefault="00F63947" w:rsidP="00583D90">
            <w:pPr>
              <w:rPr>
                <w:rFonts w:ascii="Tahoma" w:eastAsia="Calibri" w:hAnsi="Tahoma" w:cs="Tahoma"/>
                <w:sz w:val="20"/>
                <w:szCs w:val="20"/>
                <w:lang w:eastAsia="en-US"/>
              </w:rPr>
            </w:pPr>
            <w:r w:rsidRPr="00583D90">
              <w:rPr>
                <w:rFonts w:ascii="Tahoma" w:eastAsia="Calibri" w:hAnsi="Tahoma" w:cs="Tahoma"/>
                <w:sz w:val="20"/>
                <w:szCs w:val="20"/>
                <w:lang w:eastAsia="en-US"/>
              </w:rPr>
              <w:t>Zespół Szkół nr 1 im. Stanisława Staszica</w:t>
            </w:r>
            <w:r w:rsidRPr="00583D90">
              <w:rPr>
                <w:rFonts w:ascii="Tahoma" w:eastAsia="Calibri" w:hAnsi="Tahoma" w:cs="Tahoma"/>
                <w:sz w:val="20"/>
                <w:szCs w:val="20"/>
                <w:lang w:eastAsia="en-US"/>
              </w:rPr>
              <w:br/>
              <w:t>w Nowogardzie</w:t>
            </w:r>
          </w:p>
        </w:tc>
        <w:tc>
          <w:tcPr>
            <w:tcW w:w="2127" w:type="dxa"/>
            <w:shd w:val="clear" w:color="auto" w:fill="auto"/>
          </w:tcPr>
          <w:p w:rsidR="00F63947" w:rsidRPr="00583D90" w:rsidRDefault="00F63947" w:rsidP="00F80BB7">
            <w:pPr>
              <w:rPr>
                <w:rFonts w:ascii="Tahoma" w:eastAsia="Calibri" w:hAnsi="Tahoma" w:cs="Tahoma"/>
                <w:sz w:val="20"/>
                <w:szCs w:val="20"/>
                <w:lang w:eastAsia="en-US"/>
              </w:rPr>
            </w:pPr>
            <w:r w:rsidRPr="00583D90">
              <w:rPr>
                <w:rFonts w:ascii="Tahoma" w:eastAsia="Calibri" w:hAnsi="Tahoma" w:cs="Tahoma"/>
                <w:sz w:val="20"/>
                <w:szCs w:val="20"/>
                <w:lang w:eastAsia="en-US"/>
              </w:rPr>
              <w:t>72-200 Nowogard,</w:t>
            </w:r>
          </w:p>
          <w:p w:rsidR="00F63947" w:rsidRPr="00583D90" w:rsidRDefault="00F63947" w:rsidP="00F80BB7">
            <w:pPr>
              <w:rPr>
                <w:rFonts w:ascii="Tahoma" w:eastAsia="Calibri" w:hAnsi="Tahoma" w:cs="Tahoma"/>
                <w:sz w:val="20"/>
                <w:szCs w:val="20"/>
                <w:lang w:eastAsia="en-US"/>
              </w:rPr>
            </w:pPr>
            <w:r w:rsidRPr="00583D90">
              <w:rPr>
                <w:rFonts w:ascii="Tahoma" w:eastAsia="Calibri" w:hAnsi="Tahoma" w:cs="Tahoma"/>
                <w:sz w:val="20"/>
                <w:szCs w:val="20"/>
                <w:lang w:eastAsia="en-US"/>
              </w:rPr>
              <w:t>Ul. Ks. J. Poniatowskiego 21</w:t>
            </w:r>
          </w:p>
        </w:tc>
        <w:tc>
          <w:tcPr>
            <w:tcW w:w="3543" w:type="dxa"/>
            <w:shd w:val="clear" w:color="auto" w:fill="auto"/>
          </w:tcPr>
          <w:p w:rsidR="00F63947" w:rsidRPr="00583D90" w:rsidRDefault="00F63947" w:rsidP="000654D9">
            <w:pPr>
              <w:numPr>
                <w:ilvl w:val="0"/>
                <w:numId w:val="97"/>
              </w:numPr>
              <w:contextualSpacing/>
              <w:rPr>
                <w:rFonts w:ascii="Tahoma" w:eastAsia="Calibri" w:hAnsi="Tahoma" w:cs="Tahoma"/>
                <w:sz w:val="20"/>
                <w:szCs w:val="20"/>
                <w:lang w:eastAsia="en-US"/>
              </w:rPr>
            </w:pPr>
            <w:r w:rsidRPr="00583D90">
              <w:rPr>
                <w:rFonts w:ascii="Tahoma" w:eastAsia="Calibri" w:hAnsi="Tahoma" w:cs="Tahoma"/>
                <w:sz w:val="20"/>
                <w:szCs w:val="20"/>
                <w:lang w:eastAsia="en-US"/>
              </w:rPr>
              <w:t>Technikum nr 1 w Nowogardzie</w:t>
            </w:r>
          </w:p>
          <w:p w:rsidR="00F63947" w:rsidRPr="00583D90" w:rsidRDefault="00F63947" w:rsidP="000654D9">
            <w:pPr>
              <w:numPr>
                <w:ilvl w:val="0"/>
                <w:numId w:val="97"/>
              </w:numPr>
              <w:contextualSpacing/>
              <w:rPr>
                <w:rFonts w:ascii="Tahoma" w:eastAsia="Calibri" w:hAnsi="Tahoma" w:cs="Tahoma"/>
                <w:sz w:val="20"/>
                <w:szCs w:val="20"/>
                <w:lang w:eastAsia="en-US"/>
              </w:rPr>
            </w:pPr>
            <w:r w:rsidRPr="00583D90">
              <w:rPr>
                <w:rFonts w:ascii="Tahoma" w:eastAsia="Calibri" w:hAnsi="Tahoma" w:cs="Tahoma"/>
                <w:sz w:val="20"/>
                <w:szCs w:val="20"/>
                <w:lang w:eastAsia="en-US"/>
              </w:rPr>
              <w:t>Branżowa Szkoła I Stopnia w Nowogardzie</w:t>
            </w:r>
          </w:p>
          <w:p w:rsidR="00F63947" w:rsidRPr="00583D90" w:rsidRDefault="00F63947" w:rsidP="000654D9">
            <w:pPr>
              <w:numPr>
                <w:ilvl w:val="0"/>
                <w:numId w:val="97"/>
              </w:numPr>
              <w:contextualSpacing/>
              <w:rPr>
                <w:rFonts w:ascii="Tahoma" w:eastAsia="Calibri" w:hAnsi="Tahoma" w:cs="Tahoma"/>
                <w:sz w:val="20"/>
                <w:szCs w:val="20"/>
                <w:lang w:eastAsia="en-US"/>
              </w:rPr>
            </w:pPr>
            <w:r w:rsidRPr="00583D90">
              <w:rPr>
                <w:rFonts w:ascii="Tahoma" w:eastAsia="Calibri" w:hAnsi="Tahoma" w:cs="Tahoma"/>
                <w:sz w:val="20"/>
                <w:szCs w:val="20"/>
                <w:lang w:eastAsia="en-US"/>
              </w:rPr>
              <w:t>II Liceum Ogólnokształcące dla Dorosłych w Nowogardzie</w:t>
            </w:r>
          </w:p>
          <w:p w:rsidR="00F63947" w:rsidRPr="00583D90" w:rsidRDefault="00F63947" w:rsidP="000654D9">
            <w:pPr>
              <w:numPr>
                <w:ilvl w:val="0"/>
                <w:numId w:val="97"/>
              </w:numPr>
              <w:contextualSpacing/>
              <w:rPr>
                <w:rFonts w:ascii="Tahoma" w:eastAsia="Calibri" w:hAnsi="Tahoma" w:cs="Tahoma"/>
                <w:sz w:val="20"/>
                <w:szCs w:val="20"/>
                <w:lang w:eastAsia="en-US"/>
              </w:rPr>
            </w:pPr>
            <w:r w:rsidRPr="00583D90">
              <w:rPr>
                <w:rFonts w:ascii="Tahoma" w:eastAsia="Calibri" w:hAnsi="Tahoma" w:cs="Tahoma"/>
                <w:sz w:val="20"/>
                <w:szCs w:val="20"/>
                <w:lang w:eastAsia="en-US"/>
              </w:rPr>
              <w:t>Internat</w:t>
            </w:r>
            <w:r>
              <w:rPr>
                <w:rFonts w:ascii="Tahoma" w:eastAsia="Calibri" w:hAnsi="Tahoma" w:cs="Tahoma"/>
                <w:sz w:val="20"/>
                <w:szCs w:val="20"/>
                <w:lang w:eastAsia="en-US"/>
              </w:rPr>
              <w:t xml:space="preserve"> </w:t>
            </w:r>
          </w:p>
        </w:tc>
      </w:tr>
      <w:tr w:rsidR="00F63947" w:rsidRPr="00D4705F" w:rsidTr="00ED0CC6">
        <w:tc>
          <w:tcPr>
            <w:tcW w:w="534" w:type="dxa"/>
            <w:shd w:val="clear" w:color="auto" w:fill="auto"/>
          </w:tcPr>
          <w:p w:rsidR="00F63947" w:rsidRPr="00376500" w:rsidRDefault="00F63947" w:rsidP="00583D90">
            <w:pPr>
              <w:rPr>
                <w:rFonts w:ascii="Tahoma" w:eastAsia="Calibri" w:hAnsi="Tahoma" w:cs="Tahoma"/>
                <w:sz w:val="20"/>
                <w:szCs w:val="20"/>
                <w:lang w:eastAsia="en-US"/>
              </w:rPr>
            </w:pPr>
            <w:r>
              <w:rPr>
                <w:rFonts w:ascii="Tahoma" w:eastAsia="Calibri" w:hAnsi="Tahoma" w:cs="Tahoma"/>
                <w:sz w:val="20"/>
                <w:szCs w:val="20"/>
                <w:lang w:eastAsia="en-US"/>
              </w:rPr>
              <w:t>14.</w:t>
            </w:r>
          </w:p>
        </w:tc>
        <w:tc>
          <w:tcPr>
            <w:tcW w:w="2976" w:type="dxa"/>
            <w:shd w:val="clear" w:color="auto" w:fill="auto"/>
          </w:tcPr>
          <w:p w:rsidR="00F63947" w:rsidRPr="00376500" w:rsidRDefault="00F63947" w:rsidP="00F80BB7">
            <w:pPr>
              <w:rPr>
                <w:rFonts w:ascii="Tahoma" w:eastAsia="Calibri" w:hAnsi="Tahoma" w:cs="Tahoma"/>
                <w:sz w:val="20"/>
                <w:szCs w:val="20"/>
                <w:lang w:eastAsia="en-US"/>
              </w:rPr>
            </w:pPr>
          </w:p>
        </w:tc>
        <w:tc>
          <w:tcPr>
            <w:tcW w:w="2127" w:type="dxa"/>
            <w:shd w:val="clear" w:color="auto" w:fill="auto"/>
          </w:tcPr>
          <w:p w:rsidR="00F63947" w:rsidRPr="00376500" w:rsidRDefault="00F63947" w:rsidP="00376500">
            <w:pPr>
              <w:rPr>
                <w:rFonts w:ascii="Tahoma" w:eastAsia="Calibri" w:hAnsi="Tahoma" w:cs="Tahoma"/>
                <w:sz w:val="20"/>
                <w:szCs w:val="20"/>
                <w:lang w:eastAsia="en-US"/>
              </w:rPr>
            </w:pPr>
          </w:p>
        </w:tc>
        <w:tc>
          <w:tcPr>
            <w:tcW w:w="3543" w:type="dxa"/>
            <w:shd w:val="clear" w:color="auto" w:fill="auto"/>
          </w:tcPr>
          <w:p w:rsidR="00F63947" w:rsidRPr="00376500" w:rsidRDefault="00F63947" w:rsidP="00F80BB7">
            <w:pPr>
              <w:rPr>
                <w:rFonts w:ascii="Tahoma" w:eastAsia="Calibri" w:hAnsi="Tahoma" w:cs="Tahoma"/>
                <w:sz w:val="20"/>
                <w:szCs w:val="20"/>
                <w:lang w:eastAsia="en-US"/>
              </w:rPr>
            </w:pPr>
          </w:p>
        </w:tc>
      </w:tr>
    </w:tbl>
    <w:p w:rsidR="00CD0A70" w:rsidRPr="00E77F34" w:rsidRDefault="00CD0A70" w:rsidP="004E441F">
      <w:pPr>
        <w:tabs>
          <w:tab w:val="left" w:pos="284"/>
        </w:tabs>
        <w:spacing w:before="120" w:after="120"/>
        <w:jc w:val="both"/>
        <w:rPr>
          <w:rFonts w:ascii="Tahoma" w:hAnsi="Tahoma" w:cs="Tahoma"/>
          <w:sz w:val="20"/>
          <w:szCs w:val="20"/>
        </w:rPr>
      </w:pPr>
      <w:r w:rsidRPr="00E77F34">
        <w:rPr>
          <w:rFonts w:ascii="Tahoma" w:hAnsi="Tahoma" w:cs="Tahoma"/>
          <w:sz w:val="20"/>
          <w:szCs w:val="20"/>
        </w:rPr>
        <w:t>Ubezpieczeniem objęte są jednostki wymienione w SIWZ wraz ze wszystkimi lokalizacjami.</w:t>
      </w:r>
    </w:p>
    <w:p w:rsidR="00EE6234" w:rsidRPr="0048507A" w:rsidRDefault="00EE6234" w:rsidP="004E441F">
      <w:pPr>
        <w:tabs>
          <w:tab w:val="left" w:pos="284"/>
        </w:tabs>
        <w:spacing w:before="120" w:after="120"/>
        <w:jc w:val="both"/>
        <w:rPr>
          <w:rFonts w:ascii="Tahoma" w:hAnsi="Tahoma" w:cs="Tahoma"/>
          <w:sz w:val="20"/>
          <w:szCs w:val="20"/>
          <w:highlight w:val="yellow"/>
        </w:rPr>
      </w:pPr>
    </w:p>
    <w:p w:rsidR="00CD0A70" w:rsidRPr="00E77F34" w:rsidRDefault="00CD0A70" w:rsidP="00400821">
      <w:pPr>
        <w:numPr>
          <w:ilvl w:val="0"/>
          <w:numId w:val="5"/>
        </w:numPr>
        <w:spacing w:before="120" w:after="120"/>
        <w:ind w:left="714" w:hanging="357"/>
        <w:jc w:val="both"/>
        <w:rPr>
          <w:rFonts w:ascii="Tahoma" w:hAnsi="Tahoma" w:cs="Tahoma"/>
          <w:b/>
          <w:sz w:val="20"/>
          <w:szCs w:val="20"/>
        </w:rPr>
      </w:pPr>
      <w:r w:rsidRPr="00E77F34">
        <w:rPr>
          <w:rFonts w:ascii="Tahoma" w:hAnsi="Tahoma" w:cs="Tahoma"/>
          <w:b/>
          <w:sz w:val="20"/>
          <w:szCs w:val="20"/>
        </w:rPr>
        <w:t>Liczba zatrudnionych osób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2"/>
        <w:gridCol w:w="5054"/>
        <w:gridCol w:w="3424"/>
      </w:tblGrid>
      <w:tr w:rsidR="00E326BA" w:rsidRPr="00734E90" w:rsidTr="00C35983">
        <w:trPr>
          <w:trHeight w:val="407"/>
          <w:tblHeader/>
        </w:trPr>
        <w:tc>
          <w:tcPr>
            <w:tcW w:w="0" w:type="auto"/>
            <w:vAlign w:val="center"/>
          </w:tcPr>
          <w:p w:rsidR="00E326BA" w:rsidRPr="00734E90" w:rsidRDefault="00E326BA" w:rsidP="00E055DC">
            <w:pPr>
              <w:jc w:val="both"/>
              <w:rPr>
                <w:rFonts w:ascii="Tahoma" w:hAnsi="Tahoma" w:cs="Tahoma"/>
                <w:b/>
                <w:sz w:val="20"/>
                <w:szCs w:val="20"/>
              </w:rPr>
            </w:pPr>
            <w:r w:rsidRPr="00734E90">
              <w:rPr>
                <w:rFonts w:ascii="Tahoma" w:hAnsi="Tahoma" w:cs="Tahoma"/>
                <w:b/>
                <w:sz w:val="20"/>
                <w:szCs w:val="20"/>
              </w:rPr>
              <w:t>L.p.</w:t>
            </w:r>
          </w:p>
        </w:tc>
        <w:tc>
          <w:tcPr>
            <w:tcW w:w="5199" w:type="dxa"/>
            <w:vAlign w:val="center"/>
          </w:tcPr>
          <w:p w:rsidR="00E326BA" w:rsidRPr="00734E90" w:rsidRDefault="00E326BA" w:rsidP="00E055DC">
            <w:pPr>
              <w:spacing w:before="120"/>
              <w:jc w:val="center"/>
              <w:rPr>
                <w:rFonts w:ascii="Tahoma" w:hAnsi="Tahoma" w:cs="Tahoma"/>
                <w:b/>
                <w:sz w:val="20"/>
                <w:szCs w:val="20"/>
              </w:rPr>
            </w:pPr>
            <w:r w:rsidRPr="00734E90">
              <w:rPr>
                <w:rFonts w:ascii="Tahoma" w:hAnsi="Tahoma" w:cs="Tahoma"/>
                <w:b/>
                <w:sz w:val="20"/>
                <w:szCs w:val="20"/>
              </w:rPr>
              <w:t>Nazwa jednostki</w:t>
            </w:r>
          </w:p>
        </w:tc>
        <w:tc>
          <w:tcPr>
            <w:tcW w:w="3505" w:type="dxa"/>
            <w:vAlign w:val="center"/>
          </w:tcPr>
          <w:p w:rsidR="00E326BA" w:rsidRPr="00734E90" w:rsidRDefault="00E326BA" w:rsidP="00E055DC">
            <w:pPr>
              <w:spacing w:before="120"/>
              <w:jc w:val="center"/>
              <w:rPr>
                <w:rFonts w:ascii="Tahoma" w:hAnsi="Tahoma" w:cs="Tahoma"/>
                <w:b/>
                <w:sz w:val="20"/>
                <w:szCs w:val="20"/>
              </w:rPr>
            </w:pPr>
            <w:r w:rsidRPr="00734E90">
              <w:rPr>
                <w:rFonts w:ascii="Tahoma" w:hAnsi="Tahoma" w:cs="Tahoma"/>
                <w:b/>
                <w:sz w:val="20"/>
                <w:szCs w:val="20"/>
              </w:rPr>
              <w:t>Ilość pracowników</w:t>
            </w:r>
          </w:p>
          <w:p w:rsidR="00E326BA" w:rsidRPr="00734E90" w:rsidRDefault="00E326BA" w:rsidP="00E055DC">
            <w:pPr>
              <w:jc w:val="center"/>
              <w:rPr>
                <w:rFonts w:ascii="Tahoma" w:hAnsi="Tahoma" w:cs="Tahoma"/>
                <w:b/>
                <w:sz w:val="20"/>
                <w:szCs w:val="20"/>
              </w:rPr>
            </w:pPr>
            <w:r w:rsidRPr="00734E90">
              <w:rPr>
                <w:rFonts w:ascii="Tahoma" w:hAnsi="Tahoma" w:cs="Tahoma"/>
                <w:bCs/>
                <w:i/>
                <w:sz w:val="20"/>
                <w:szCs w:val="20"/>
              </w:rPr>
              <w:t>- stan I kwartał 2016 r.</w:t>
            </w:r>
          </w:p>
        </w:tc>
      </w:tr>
      <w:tr w:rsidR="00E326BA" w:rsidRPr="00734E90" w:rsidTr="00C35983">
        <w:trPr>
          <w:trHeight w:val="284"/>
        </w:trPr>
        <w:tc>
          <w:tcPr>
            <w:tcW w:w="0" w:type="auto"/>
            <w:vAlign w:val="center"/>
          </w:tcPr>
          <w:p w:rsidR="00E326BA" w:rsidRPr="00734E90" w:rsidRDefault="00E326BA" w:rsidP="00E055DC">
            <w:pPr>
              <w:rPr>
                <w:rFonts w:ascii="Tahoma" w:hAnsi="Tahoma" w:cs="Tahoma"/>
                <w:b/>
                <w:sz w:val="20"/>
                <w:szCs w:val="20"/>
              </w:rPr>
            </w:pPr>
            <w:r w:rsidRPr="00734E90">
              <w:rPr>
                <w:rFonts w:ascii="Tahoma" w:hAnsi="Tahoma" w:cs="Tahoma"/>
                <w:b/>
                <w:sz w:val="20"/>
                <w:szCs w:val="20"/>
              </w:rPr>
              <w:t>1</w:t>
            </w:r>
          </w:p>
        </w:tc>
        <w:tc>
          <w:tcPr>
            <w:tcW w:w="5199" w:type="dxa"/>
            <w:vAlign w:val="center"/>
          </w:tcPr>
          <w:p w:rsidR="00E326BA" w:rsidRPr="00734E90" w:rsidRDefault="00E326BA" w:rsidP="00E055DC">
            <w:pPr>
              <w:rPr>
                <w:rFonts w:ascii="Tahoma" w:hAnsi="Tahoma" w:cs="Tahoma"/>
                <w:bCs/>
                <w:sz w:val="20"/>
                <w:szCs w:val="20"/>
              </w:rPr>
            </w:pPr>
            <w:r w:rsidRPr="00734E90">
              <w:rPr>
                <w:rFonts w:ascii="Tahoma" w:hAnsi="Tahoma" w:cs="Tahoma"/>
                <w:bCs/>
                <w:sz w:val="20"/>
                <w:szCs w:val="20"/>
              </w:rPr>
              <w:t>Starostwo Powiatowe w Goleniowie</w:t>
            </w:r>
          </w:p>
        </w:tc>
        <w:tc>
          <w:tcPr>
            <w:tcW w:w="3505" w:type="dxa"/>
            <w:vAlign w:val="center"/>
          </w:tcPr>
          <w:p w:rsidR="00E326BA" w:rsidRPr="00734E90" w:rsidRDefault="00E326BA" w:rsidP="00E77F34">
            <w:pPr>
              <w:rPr>
                <w:rFonts w:ascii="Tahoma" w:hAnsi="Tahoma" w:cs="Tahoma"/>
                <w:sz w:val="20"/>
                <w:szCs w:val="20"/>
              </w:rPr>
            </w:pPr>
            <w:r w:rsidRPr="00734E90">
              <w:rPr>
                <w:rFonts w:ascii="Tahoma" w:hAnsi="Tahoma" w:cs="Tahoma"/>
                <w:sz w:val="20"/>
                <w:szCs w:val="20"/>
              </w:rPr>
              <w:t>14</w:t>
            </w:r>
            <w:r w:rsidR="00E77F34" w:rsidRPr="00734E90">
              <w:rPr>
                <w:rFonts w:ascii="Tahoma" w:hAnsi="Tahoma" w:cs="Tahoma"/>
                <w:sz w:val="20"/>
                <w:szCs w:val="20"/>
              </w:rPr>
              <w:t>7</w:t>
            </w:r>
            <w:r w:rsidRPr="00734E90">
              <w:rPr>
                <w:rFonts w:ascii="Tahoma" w:hAnsi="Tahoma" w:cs="Tahoma"/>
                <w:sz w:val="20"/>
                <w:szCs w:val="20"/>
              </w:rPr>
              <w:t xml:space="preserve"> na umowie o pracę,  14 osób na umowy cywilno-prawne</w:t>
            </w:r>
          </w:p>
        </w:tc>
      </w:tr>
      <w:tr w:rsidR="00E326BA" w:rsidRPr="00734E90" w:rsidTr="00C35983">
        <w:trPr>
          <w:trHeight w:val="284"/>
        </w:trPr>
        <w:tc>
          <w:tcPr>
            <w:tcW w:w="0" w:type="auto"/>
            <w:vAlign w:val="center"/>
          </w:tcPr>
          <w:p w:rsidR="00E326BA" w:rsidRPr="00734E90" w:rsidRDefault="00C35983" w:rsidP="00E055DC">
            <w:pPr>
              <w:rPr>
                <w:rFonts w:ascii="Tahoma" w:hAnsi="Tahoma" w:cs="Tahoma"/>
                <w:b/>
                <w:sz w:val="20"/>
                <w:szCs w:val="20"/>
              </w:rPr>
            </w:pPr>
            <w:r w:rsidRPr="00734E90">
              <w:rPr>
                <w:rFonts w:ascii="Tahoma" w:hAnsi="Tahoma" w:cs="Tahoma"/>
                <w:b/>
                <w:sz w:val="20"/>
                <w:szCs w:val="20"/>
              </w:rPr>
              <w:t>2</w:t>
            </w:r>
          </w:p>
        </w:tc>
        <w:tc>
          <w:tcPr>
            <w:tcW w:w="5199" w:type="dxa"/>
            <w:vAlign w:val="center"/>
          </w:tcPr>
          <w:p w:rsidR="00E326BA" w:rsidRPr="00734E90" w:rsidRDefault="00E326BA" w:rsidP="00E055DC">
            <w:pPr>
              <w:rPr>
                <w:rFonts w:ascii="Tahoma" w:hAnsi="Tahoma" w:cs="Tahoma"/>
                <w:sz w:val="20"/>
                <w:szCs w:val="20"/>
              </w:rPr>
            </w:pPr>
            <w:r w:rsidRPr="00734E90">
              <w:rPr>
                <w:rFonts w:ascii="Tahoma" w:hAnsi="Tahoma" w:cs="Tahoma"/>
                <w:sz w:val="20"/>
                <w:szCs w:val="20"/>
              </w:rPr>
              <w:t>Powiatowe Centrum Pomocy Rodzinie w Goleniowie</w:t>
            </w:r>
          </w:p>
        </w:tc>
        <w:tc>
          <w:tcPr>
            <w:tcW w:w="3505" w:type="dxa"/>
            <w:vAlign w:val="center"/>
          </w:tcPr>
          <w:p w:rsidR="00E326BA" w:rsidRPr="00734E90" w:rsidRDefault="00C35983" w:rsidP="00C35983">
            <w:pPr>
              <w:pStyle w:val="Tekstprzypisudolnego"/>
              <w:rPr>
                <w:rFonts w:ascii="Tahoma" w:hAnsi="Tahoma" w:cs="Tahoma"/>
              </w:rPr>
            </w:pPr>
            <w:r w:rsidRPr="00734E90">
              <w:rPr>
                <w:rFonts w:ascii="Tahoma" w:hAnsi="Tahoma" w:cs="Tahoma"/>
              </w:rPr>
              <w:t>16</w:t>
            </w:r>
            <w:r w:rsidR="00E326BA" w:rsidRPr="00734E90">
              <w:rPr>
                <w:rFonts w:ascii="Tahoma" w:hAnsi="Tahoma" w:cs="Tahoma"/>
              </w:rPr>
              <w:t xml:space="preserve"> os</w:t>
            </w:r>
            <w:r w:rsidRPr="00734E90">
              <w:rPr>
                <w:rFonts w:ascii="Tahoma" w:hAnsi="Tahoma" w:cs="Tahoma"/>
              </w:rPr>
              <w:t>ób</w:t>
            </w:r>
            <w:r w:rsidR="00E326BA" w:rsidRPr="00734E90">
              <w:rPr>
                <w:rFonts w:ascii="Tahoma" w:hAnsi="Tahoma" w:cs="Tahoma"/>
              </w:rPr>
              <w:t xml:space="preserve"> na umowę o pracę</w:t>
            </w:r>
            <w:r w:rsidRPr="00734E90">
              <w:rPr>
                <w:rFonts w:ascii="Tahoma" w:hAnsi="Tahoma" w:cs="Tahoma"/>
              </w:rPr>
              <w:t xml:space="preserve"> -administracja</w:t>
            </w:r>
            <w:r w:rsidR="00E326BA" w:rsidRPr="00734E90">
              <w:rPr>
                <w:rFonts w:ascii="Tahoma" w:hAnsi="Tahoma" w:cs="Tahoma"/>
              </w:rPr>
              <w:t xml:space="preserve">; 17 osób na umowy cywilno-prawne </w:t>
            </w:r>
            <w:r w:rsidRPr="00734E90">
              <w:rPr>
                <w:rFonts w:ascii="Tahoma" w:hAnsi="Tahoma" w:cs="Tahoma"/>
              </w:rPr>
              <w:t xml:space="preserve">(RZZ) </w:t>
            </w:r>
            <w:r w:rsidR="00E326BA" w:rsidRPr="00734E90">
              <w:rPr>
                <w:rFonts w:ascii="Tahoma" w:hAnsi="Tahoma" w:cs="Tahoma"/>
              </w:rPr>
              <w:t xml:space="preserve">oraz </w:t>
            </w:r>
            <w:r w:rsidRPr="00734E90">
              <w:rPr>
                <w:rFonts w:ascii="Tahoma" w:hAnsi="Tahoma" w:cs="Tahoma"/>
              </w:rPr>
              <w:t>1</w:t>
            </w:r>
            <w:r w:rsidR="00E326BA" w:rsidRPr="00734E90">
              <w:rPr>
                <w:rFonts w:ascii="Tahoma" w:hAnsi="Tahoma" w:cs="Tahoma"/>
              </w:rPr>
              <w:t xml:space="preserve"> os</w:t>
            </w:r>
            <w:r w:rsidRPr="00734E90">
              <w:rPr>
                <w:rFonts w:ascii="Tahoma" w:hAnsi="Tahoma" w:cs="Tahoma"/>
              </w:rPr>
              <w:t>oba</w:t>
            </w:r>
            <w:r w:rsidR="00E326BA" w:rsidRPr="00734E90">
              <w:rPr>
                <w:rFonts w:ascii="Tahoma" w:hAnsi="Tahoma" w:cs="Tahoma"/>
              </w:rPr>
              <w:t xml:space="preserve"> umow</w:t>
            </w:r>
            <w:r w:rsidRPr="00734E90">
              <w:rPr>
                <w:rFonts w:ascii="Tahoma" w:hAnsi="Tahoma" w:cs="Tahoma"/>
              </w:rPr>
              <w:t>a</w:t>
            </w:r>
            <w:r w:rsidR="00E326BA" w:rsidRPr="00734E90">
              <w:rPr>
                <w:rFonts w:ascii="Tahoma" w:hAnsi="Tahoma" w:cs="Tahoma"/>
              </w:rPr>
              <w:t xml:space="preserve"> zlecenie</w:t>
            </w:r>
            <w:r w:rsidRPr="00734E90">
              <w:rPr>
                <w:rFonts w:ascii="Tahoma" w:hAnsi="Tahoma" w:cs="Tahoma"/>
              </w:rPr>
              <w:t>, 2 osoby</w:t>
            </w:r>
            <w:r w:rsidR="00E326BA" w:rsidRPr="00734E90">
              <w:rPr>
                <w:rFonts w:ascii="Tahoma" w:hAnsi="Tahoma" w:cs="Tahoma"/>
              </w:rPr>
              <w:t xml:space="preserve"> staż</w:t>
            </w:r>
          </w:p>
        </w:tc>
      </w:tr>
      <w:tr w:rsidR="00E326BA" w:rsidRPr="00734E90" w:rsidTr="00C35983">
        <w:trPr>
          <w:trHeight w:val="284"/>
        </w:trPr>
        <w:tc>
          <w:tcPr>
            <w:tcW w:w="0" w:type="auto"/>
            <w:vAlign w:val="center"/>
          </w:tcPr>
          <w:p w:rsidR="00E326BA" w:rsidRPr="00734E90" w:rsidRDefault="00C35983" w:rsidP="00E055DC">
            <w:pPr>
              <w:rPr>
                <w:rFonts w:ascii="Tahoma" w:hAnsi="Tahoma" w:cs="Tahoma"/>
                <w:b/>
                <w:sz w:val="20"/>
                <w:szCs w:val="20"/>
              </w:rPr>
            </w:pPr>
            <w:r w:rsidRPr="00734E90">
              <w:rPr>
                <w:rFonts w:ascii="Tahoma" w:hAnsi="Tahoma" w:cs="Tahoma"/>
                <w:b/>
                <w:sz w:val="20"/>
                <w:szCs w:val="20"/>
              </w:rPr>
              <w:t>3</w:t>
            </w:r>
          </w:p>
        </w:tc>
        <w:tc>
          <w:tcPr>
            <w:tcW w:w="5199" w:type="dxa"/>
            <w:vAlign w:val="center"/>
          </w:tcPr>
          <w:p w:rsidR="00E326BA" w:rsidRPr="00734E90" w:rsidRDefault="00E326BA" w:rsidP="00E055DC">
            <w:pPr>
              <w:rPr>
                <w:rFonts w:ascii="Tahoma" w:hAnsi="Tahoma" w:cs="Tahoma"/>
                <w:sz w:val="20"/>
                <w:szCs w:val="20"/>
              </w:rPr>
            </w:pPr>
            <w:r w:rsidRPr="00734E90">
              <w:rPr>
                <w:rFonts w:ascii="Tahoma" w:hAnsi="Tahoma" w:cs="Tahoma"/>
                <w:sz w:val="20"/>
                <w:szCs w:val="20"/>
              </w:rPr>
              <w:t>Powiatowy Urząd Pracy w Goleniowie</w:t>
            </w:r>
          </w:p>
        </w:tc>
        <w:tc>
          <w:tcPr>
            <w:tcW w:w="3505" w:type="dxa"/>
            <w:vAlign w:val="center"/>
          </w:tcPr>
          <w:p w:rsidR="00E326BA" w:rsidRPr="00734E90" w:rsidRDefault="00E326BA" w:rsidP="007B536C">
            <w:pPr>
              <w:rPr>
                <w:rFonts w:ascii="Tahoma" w:hAnsi="Tahoma" w:cs="Tahoma"/>
                <w:sz w:val="20"/>
                <w:szCs w:val="20"/>
              </w:rPr>
            </w:pPr>
            <w:r w:rsidRPr="00734E90">
              <w:rPr>
                <w:rFonts w:ascii="Tahoma" w:hAnsi="Tahoma" w:cs="Tahoma"/>
                <w:sz w:val="20"/>
                <w:szCs w:val="20"/>
              </w:rPr>
              <w:t>5</w:t>
            </w:r>
            <w:r w:rsidR="00C35983" w:rsidRPr="00734E90">
              <w:rPr>
                <w:rFonts w:ascii="Tahoma" w:hAnsi="Tahoma" w:cs="Tahoma"/>
                <w:sz w:val="20"/>
                <w:szCs w:val="20"/>
              </w:rPr>
              <w:t>1</w:t>
            </w:r>
            <w:r w:rsidR="009475D3" w:rsidRPr="00734E90">
              <w:rPr>
                <w:rFonts w:ascii="Tahoma" w:hAnsi="Tahoma" w:cs="Tahoma"/>
                <w:sz w:val="20"/>
                <w:szCs w:val="20"/>
              </w:rPr>
              <w:t xml:space="preserve"> </w:t>
            </w:r>
            <w:r w:rsidR="007B536C" w:rsidRPr="00734E90">
              <w:rPr>
                <w:rFonts w:ascii="Tahoma" w:hAnsi="Tahoma" w:cs="Tahoma"/>
                <w:sz w:val="20"/>
                <w:szCs w:val="20"/>
              </w:rPr>
              <w:t xml:space="preserve">na </w:t>
            </w:r>
            <w:r w:rsidR="009475D3" w:rsidRPr="00734E90">
              <w:rPr>
                <w:rFonts w:ascii="Tahoma" w:hAnsi="Tahoma" w:cs="Tahoma"/>
                <w:sz w:val="20"/>
                <w:szCs w:val="20"/>
              </w:rPr>
              <w:t>umow</w:t>
            </w:r>
            <w:r w:rsidR="007B536C" w:rsidRPr="00734E90">
              <w:rPr>
                <w:rFonts w:ascii="Tahoma" w:hAnsi="Tahoma" w:cs="Tahoma"/>
                <w:sz w:val="20"/>
                <w:szCs w:val="20"/>
              </w:rPr>
              <w:t>ę</w:t>
            </w:r>
            <w:r w:rsidR="009475D3" w:rsidRPr="00734E90">
              <w:rPr>
                <w:rFonts w:ascii="Tahoma" w:hAnsi="Tahoma" w:cs="Tahoma"/>
                <w:sz w:val="20"/>
                <w:szCs w:val="20"/>
              </w:rPr>
              <w:t xml:space="preserve"> o pracę</w:t>
            </w:r>
          </w:p>
        </w:tc>
      </w:tr>
      <w:tr w:rsidR="00E326BA" w:rsidRPr="00734E90" w:rsidTr="00C35983">
        <w:trPr>
          <w:trHeight w:val="284"/>
        </w:trPr>
        <w:tc>
          <w:tcPr>
            <w:tcW w:w="0" w:type="auto"/>
            <w:vAlign w:val="center"/>
          </w:tcPr>
          <w:p w:rsidR="00E326BA" w:rsidRPr="00734E90" w:rsidRDefault="00C35983" w:rsidP="00E055DC">
            <w:pPr>
              <w:rPr>
                <w:rFonts w:ascii="Tahoma" w:hAnsi="Tahoma" w:cs="Tahoma"/>
                <w:b/>
                <w:sz w:val="20"/>
                <w:szCs w:val="20"/>
              </w:rPr>
            </w:pPr>
            <w:r w:rsidRPr="00734E90">
              <w:rPr>
                <w:rFonts w:ascii="Tahoma" w:hAnsi="Tahoma" w:cs="Tahoma"/>
                <w:b/>
                <w:sz w:val="20"/>
                <w:szCs w:val="20"/>
              </w:rPr>
              <w:t>4</w:t>
            </w:r>
          </w:p>
        </w:tc>
        <w:tc>
          <w:tcPr>
            <w:tcW w:w="5199" w:type="dxa"/>
            <w:vAlign w:val="center"/>
          </w:tcPr>
          <w:p w:rsidR="00E326BA" w:rsidRPr="00734E90" w:rsidRDefault="00E326BA" w:rsidP="00E055DC">
            <w:pPr>
              <w:rPr>
                <w:rFonts w:ascii="Tahoma" w:hAnsi="Tahoma" w:cs="Tahoma"/>
                <w:bCs/>
                <w:sz w:val="20"/>
                <w:szCs w:val="20"/>
              </w:rPr>
            </w:pPr>
            <w:r w:rsidRPr="00734E90">
              <w:rPr>
                <w:rFonts w:ascii="Tahoma" w:hAnsi="Tahoma" w:cs="Tahoma"/>
                <w:bCs/>
                <w:sz w:val="20"/>
                <w:szCs w:val="20"/>
              </w:rPr>
              <w:t>Specjalistyczna Poradnia Terapeutyczna dla Dzieci, Młodzieży i ich Rodzin w Nowogardzie</w:t>
            </w:r>
          </w:p>
        </w:tc>
        <w:tc>
          <w:tcPr>
            <w:tcW w:w="3505" w:type="dxa"/>
            <w:vAlign w:val="center"/>
          </w:tcPr>
          <w:p w:rsidR="00E326BA" w:rsidRPr="00734E90" w:rsidRDefault="00E326BA" w:rsidP="00C35983">
            <w:pPr>
              <w:rPr>
                <w:rFonts w:ascii="Tahoma" w:hAnsi="Tahoma" w:cs="Tahoma"/>
                <w:sz w:val="20"/>
                <w:szCs w:val="20"/>
              </w:rPr>
            </w:pPr>
            <w:r w:rsidRPr="00734E90">
              <w:rPr>
                <w:rFonts w:ascii="Tahoma" w:hAnsi="Tahoma" w:cs="Tahoma"/>
                <w:sz w:val="20"/>
                <w:szCs w:val="20"/>
              </w:rPr>
              <w:t>1</w:t>
            </w:r>
            <w:r w:rsidR="00C35983" w:rsidRPr="00734E90">
              <w:rPr>
                <w:rFonts w:ascii="Tahoma" w:hAnsi="Tahoma" w:cs="Tahoma"/>
                <w:sz w:val="20"/>
                <w:szCs w:val="20"/>
              </w:rPr>
              <w:t>6</w:t>
            </w:r>
            <w:r w:rsidRPr="00734E90">
              <w:rPr>
                <w:rFonts w:ascii="Tahoma" w:hAnsi="Tahoma" w:cs="Tahoma"/>
                <w:sz w:val="20"/>
                <w:szCs w:val="20"/>
              </w:rPr>
              <w:t xml:space="preserve"> osób, w tym nauczyciele: 11,                   administracja i obsługa: </w:t>
            </w:r>
            <w:r w:rsidR="00C35983" w:rsidRPr="00734E90">
              <w:rPr>
                <w:rFonts w:ascii="Tahoma" w:hAnsi="Tahoma" w:cs="Tahoma"/>
                <w:sz w:val="20"/>
                <w:szCs w:val="20"/>
              </w:rPr>
              <w:t>5</w:t>
            </w:r>
          </w:p>
        </w:tc>
      </w:tr>
      <w:tr w:rsidR="00C35983" w:rsidRPr="00734E90" w:rsidTr="00C35983">
        <w:trPr>
          <w:trHeight w:val="284"/>
        </w:trPr>
        <w:tc>
          <w:tcPr>
            <w:tcW w:w="0" w:type="auto"/>
            <w:vAlign w:val="center"/>
          </w:tcPr>
          <w:p w:rsidR="00C35983" w:rsidRPr="00734E90" w:rsidRDefault="00C35983" w:rsidP="00E055DC">
            <w:pPr>
              <w:rPr>
                <w:rFonts w:ascii="Tahoma" w:hAnsi="Tahoma" w:cs="Tahoma"/>
                <w:b/>
                <w:sz w:val="20"/>
                <w:szCs w:val="20"/>
              </w:rPr>
            </w:pPr>
            <w:r w:rsidRPr="00734E90">
              <w:rPr>
                <w:rFonts w:ascii="Tahoma" w:hAnsi="Tahoma" w:cs="Tahoma"/>
                <w:b/>
                <w:sz w:val="20"/>
                <w:szCs w:val="20"/>
              </w:rPr>
              <w:t>5</w:t>
            </w:r>
          </w:p>
        </w:tc>
        <w:tc>
          <w:tcPr>
            <w:tcW w:w="5199" w:type="dxa"/>
            <w:vAlign w:val="center"/>
          </w:tcPr>
          <w:p w:rsidR="00C35983" w:rsidRPr="00734E90" w:rsidRDefault="00C35983" w:rsidP="00E055DC">
            <w:pPr>
              <w:rPr>
                <w:rFonts w:ascii="Tahoma" w:hAnsi="Tahoma" w:cs="Tahoma"/>
                <w:sz w:val="20"/>
                <w:szCs w:val="20"/>
              </w:rPr>
            </w:pPr>
            <w:r w:rsidRPr="00734E90">
              <w:rPr>
                <w:rFonts w:ascii="Tahoma" w:hAnsi="Tahoma" w:cs="Tahoma"/>
                <w:sz w:val="20"/>
                <w:szCs w:val="20"/>
              </w:rPr>
              <w:t>Centrum Obsługi Placówek Opiekuńczo-Wychowawczych Goleniowie</w:t>
            </w:r>
          </w:p>
        </w:tc>
        <w:tc>
          <w:tcPr>
            <w:tcW w:w="3505" w:type="dxa"/>
            <w:vAlign w:val="center"/>
          </w:tcPr>
          <w:p w:rsidR="00C35983" w:rsidRPr="00734E90" w:rsidRDefault="00C35983" w:rsidP="00F80BB7">
            <w:pPr>
              <w:rPr>
                <w:rFonts w:ascii="Tahoma" w:hAnsi="Tahoma" w:cs="Tahoma"/>
                <w:sz w:val="20"/>
                <w:szCs w:val="20"/>
              </w:rPr>
            </w:pPr>
            <w:r w:rsidRPr="00734E90">
              <w:rPr>
                <w:rFonts w:ascii="Tahoma" w:hAnsi="Tahoma" w:cs="Tahoma"/>
                <w:sz w:val="20"/>
                <w:szCs w:val="20"/>
              </w:rPr>
              <w:t>40 osób – umowa o pracę</w:t>
            </w:r>
          </w:p>
          <w:p w:rsidR="00C35983" w:rsidRPr="00734E90" w:rsidRDefault="007B536C" w:rsidP="00F80BB7">
            <w:pPr>
              <w:rPr>
                <w:rFonts w:ascii="Tahoma" w:hAnsi="Tahoma" w:cs="Tahoma"/>
                <w:sz w:val="20"/>
                <w:szCs w:val="20"/>
              </w:rPr>
            </w:pPr>
            <w:r w:rsidRPr="00734E90">
              <w:rPr>
                <w:rFonts w:ascii="Tahoma" w:hAnsi="Tahoma" w:cs="Tahoma"/>
                <w:sz w:val="20"/>
                <w:szCs w:val="20"/>
              </w:rPr>
              <w:t>Administracja 6 osób, obsługa 2 osoby, 2 psychologów, 2 pedagogów, 1 terapeuta, wychowawcy 27 osób</w:t>
            </w:r>
          </w:p>
        </w:tc>
      </w:tr>
      <w:tr w:rsidR="00C35983" w:rsidRPr="00734E90" w:rsidTr="00C35983">
        <w:trPr>
          <w:trHeight w:val="284"/>
        </w:trPr>
        <w:tc>
          <w:tcPr>
            <w:tcW w:w="0" w:type="auto"/>
            <w:vAlign w:val="center"/>
          </w:tcPr>
          <w:p w:rsidR="00C35983" w:rsidRPr="00734E90" w:rsidRDefault="00C35983" w:rsidP="00E055DC">
            <w:pPr>
              <w:rPr>
                <w:rFonts w:ascii="Tahoma" w:hAnsi="Tahoma" w:cs="Tahoma"/>
                <w:b/>
                <w:sz w:val="20"/>
                <w:szCs w:val="20"/>
              </w:rPr>
            </w:pPr>
            <w:r w:rsidRPr="00734E90">
              <w:rPr>
                <w:rFonts w:ascii="Tahoma" w:hAnsi="Tahoma" w:cs="Tahoma"/>
                <w:b/>
                <w:sz w:val="20"/>
                <w:szCs w:val="20"/>
              </w:rPr>
              <w:t>6</w:t>
            </w:r>
          </w:p>
        </w:tc>
        <w:tc>
          <w:tcPr>
            <w:tcW w:w="5199" w:type="dxa"/>
            <w:vAlign w:val="center"/>
          </w:tcPr>
          <w:p w:rsidR="00C35983" w:rsidRPr="00734E90" w:rsidRDefault="00C35983" w:rsidP="00020C35">
            <w:pPr>
              <w:rPr>
                <w:rFonts w:ascii="Tahoma" w:hAnsi="Tahoma" w:cs="Tahoma"/>
                <w:bCs/>
                <w:sz w:val="20"/>
                <w:szCs w:val="20"/>
              </w:rPr>
            </w:pPr>
            <w:r w:rsidRPr="00734E90">
              <w:rPr>
                <w:rFonts w:ascii="Tahoma" w:hAnsi="Tahoma" w:cs="Tahoma"/>
                <w:bCs/>
                <w:sz w:val="20"/>
                <w:szCs w:val="20"/>
              </w:rPr>
              <w:t>Specjalny Ośrodek Szkolno</w:t>
            </w:r>
            <w:r w:rsidR="00020C35" w:rsidRPr="00734E90">
              <w:rPr>
                <w:rFonts w:ascii="Tahoma" w:hAnsi="Tahoma" w:cs="Tahoma"/>
                <w:bCs/>
                <w:sz w:val="20"/>
                <w:szCs w:val="20"/>
              </w:rPr>
              <w:t>-</w:t>
            </w:r>
            <w:r w:rsidRPr="00734E90">
              <w:rPr>
                <w:rFonts w:ascii="Tahoma" w:hAnsi="Tahoma" w:cs="Tahoma"/>
                <w:bCs/>
                <w:sz w:val="20"/>
                <w:szCs w:val="20"/>
              </w:rPr>
              <w:t>Wychowawczy w Nowogardzie</w:t>
            </w:r>
          </w:p>
        </w:tc>
        <w:tc>
          <w:tcPr>
            <w:tcW w:w="3505" w:type="dxa"/>
            <w:vAlign w:val="center"/>
          </w:tcPr>
          <w:p w:rsidR="00C35983" w:rsidRPr="00734E90" w:rsidRDefault="009475D3" w:rsidP="00E055DC">
            <w:pPr>
              <w:rPr>
                <w:rFonts w:ascii="Tahoma" w:hAnsi="Tahoma" w:cs="Tahoma"/>
                <w:sz w:val="20"/>
                <w:szCs w:val="20"/>
              </w:rPr>
            </w:pPr>
            <w:r w:rsidRPr="00734E90">
              <w:rPr>
                <w:rFonts w:ascii="Tahoma" w:hAnsi="Tahoma" w:cs="Tahoma"/>
                <w:sz w:val="20"/>
                <w:szCs w:val="20"/>
              </w:rPr>
              <w:t>56 osób na umowę o pracę, w tym 14 osób administracja i obsługa; 42 osoby nauczyciele</w:t>
            </w:r>
          </w:p>
        </w:tc>
      </w:tr>
      <w:tr w:rsidR="00C35983" w:rsidRPr="00734E90" w:rsidTr="00C35983">
        <w:trPr>
          <w:trHeight w:val="284"/>
        </w:trPr>
        <w:tc>
          <w:tcPr>
            <w:tcW w:w="0" w:type="auto"/>
            <w:vAlign w:val="center"/>
          </w:tcPr>
          <w:p w:rsidR="00C35983" w:rsidRPr="00734E90" w:rsidRDefault="00C35983" w:rsidP="00E055DC">
            <w:pPr>
              <w:rPr>
                <w:rFonts w:ascii="Tahoma" w:hAnsi="Tahoma" w:cs="Tahoma"/>
                <w:b/>
                <w:sz w:val="20"/>
                <w:szCs w:val="20"/>
              </w:rPr>
            </w:pPr>
            <w:r w:rsidRPr="00734E90">
              <w:rPr>
                <w:rFonts w:ascii="Tahoma" w:hAnsi="Tahoma" w:cs="Tahoma"/>
                <w:b/>
                <w:sz w:val="20"/>
                <w:szCs w:val="20"/>
              </w:rPr>
              <w:t>7</w:t>
            </w:r>
          </w:p>
        </w:tc>
        <w:tc>
          <w:tcPr>
            <w:tcW w:w="5199" w:type="dxa"/>
            <w:vAlign w:val="center"/>
          </w:tcPr>
          <w:p w:rsidR="00C35983" w:rsidRPr="00734E90" w:rsidRDefault="00C35983" w:rsidP="00F63947">
            <w:pPr>
              <w:rPr>
                <w:rFonts w:ascii="Tahoma" w:hAnsi="Tahoma" w:cs="Tahoma"/>
                <w:bCs/>
                <w:sz w:val="20"/>
                <w:szCs w:val="20"/>
              </w:rPr>
            </w:pPr>
            <w:r w:rsidRPr="00734E90">
              <w:rPr>
                <w:rFonts w:ascii="Tahoma" w:hAnsi="Tahoma" w:cs="Tahoma"/>
                <w:bCs/>
                <w:sz w:val="20"/>
                <w:szCs w:val="20"/>
              </w:rPr>
              <w:t>Poradnia Psychologiczno</w:t>
            </w:r>
            <w:r w:rsidR="00F63947" w:rsidRPr="00734E90">
              <w:rPr>
                <w:rFonts w:ascii="Tahoma" w:hAnsi="Tahoma" w:cs="Tahoma"/>
                <w:bCs/>
                <w:sz w:val="20"/>
                <w:szCs w:val="20"/>
              </w:rPr>
              <w:t>-</w:t>
            </w:r>
            <w:r w:rsidRPr="00734E90">
              <w:rPr>
                <w:rFonts w:ascii="Tahoma" w:hAnsi="Tahoma" w:cs="Tahoma"/>
                <w:bCs/>
                <w:sz w:val="20"/>
                <w:szCs w:val="20"/>
              </w:rPr>
              <w:t>Pedagogiczna w Goleniowie</w:t>
            </w:r>
          </w:p>
        </w:tc>
        <w:tc>
          <w:tcPr>
            <w:tcW w:w="3505" w:type="dxa"/>
            <w:vAlign w:val="center"/>
          </w:tcPr>
          <w:p w:rsidR="00C35983" w:rsidRPr="00734E90" w:rsidRDefault="0062026F" w:rsidP="00F5080E">
            <w:pPr>
              <w:rPr>
                <w:rFonts w:ascii="Tahoma" w:hAnsi="Tahoma" w:cs="Tahoma"/>
                <w:sz w:val="20"/>
                <w:szCs w:val="20"/>
              </w:rPr>
            </w:pPr>
            <w:r w:rsidRPr="00734E90">
              <w:rPr>
                <w:rFonts w:ascii="Tahoma" w:hAnsi="Tahoma" w:cs="Tahoma"/>
                <w:sz w:val="20"/>
                <w:szCs w:val="20"/>
              </w:rPr>
              <w:t>20 osób na umowę o pracę, w tym 16 nauczycieli, 3 pracowników administracji i obsługi, 1 lekarz; 1 nauczyciel (um. zlecenia)</w:t>
            </w:r>
          </w:p>
        </w:tc>
      </w:tr>
      <w:tr w:rsidR="00F63947" w:rsidRPr="00734E90" w:rsidTr="00C35983">
        <w:trPr>
          <w:trHeight w:val="284"/>
        </w:trPr>
        <w:tc>
          <w:tcPr>
            <w:tcW w:w="0" w:type="auto"/>
            <w:vAlign w:val="center"/>
          </w:tcPr>
          <w:p w:rsidR="00F63947" w:rsidRPr="00734E90" w:rsidRDefault="00F63947" w:rsidP="00F80BB7">
            <w:pPr>
              <w:rPr>
                <w:rFonts w:ascii="Tahoma" w:hAnsi="Tahoma" w:cs="Tahoma"/>
                <w:b/>
                <w:sz w:val="20"/>
                <w:szCs w:val="20"/>
              </w:rPr>
            </w:pPr>
            <w:r w:rsidRPr="00734E90">
              <w:rPr>
                <w:rFonts w:ascii="Tahoma" w:hAnsi="Tahoma" w:cs="Tahoma"/>
                <w:b/>
                <w:sz w:val="20"/>
                <w:szCs w:val="20"/>
              </w:rPr>
              <w:t>8</w:t>
            </w:r>
          </w:p>
        </w:tc>
        <w:tc>
          <w:tcPr>
            <w:tcW w:w="5199" w:type="dxa"/>
            <w:vAlign w:val="center"/>
          </w:tcPr>
          <w:p w:rsidR="00F63947" w:rsidRPr="00734E90" w:rsidRDefault="00F63947" w:rsidP="00F80BB7">
            <w:pPr>
              <w:rPr>
                <w:rFonts w:ascii="Tahoma" w:hAnsi="Tahoma" w:cs="Tahoma"/>
                <w:sz w:val="20"/>
                <w:szCs w:val="20"/>
              </w:rPr>
            </w:pPr>
            <w:r w:rsidRPr="00734E90">
              <w:rPr>
                <w:rFonts w:ascii="Tahoma" w:hAnsi="Tahoma" w:cs="Tahoma"/>
                <w:sz w:val="20"/>
                <w:szCs w:val="20"/>
              </w:rPr>
              <w:t>Dom Pomocy Społecznej w Nowogardzie</w:t>
            </w:r>
          </w:p>
        </w:tc>
        <w:tc>
          <w:tcPr>
            <w:tcW w:w="3505" w:type="dxa"/>
            <w:vAlign w:val="center"/>
          </w:tcPr>
          <w:p w:rsidR="00F63947" w:rsidRPr="00734E90" w:rsidRDefault="00F63947" w:rsidP="00F80BB7">
            <w:pPr>
              <w:jc w:val="both"/>
              <w:rPr>
                <w:rFonts w:ascii="Tahoma" w:hAnsi="Tahoma" w:cs="Tahoma"/>
                <w:bCs/>
                <w:sz w:val="20"/>
                <w:szCs w:val="20"/>
              </w:rPr>
            </w:pPr>
            <w:r w:rsidRPr="00734E90">
              <w:rPr>
                <w:rFonts w:ascii="Tahoma" w:hAnsi="Tahoma" w:cs="Tahoma"/>
                <w:bCs/>
                <w:sz w:val="20"/>
                <w:szCs w:val="20"/>
              </w:rPr>
              <w:t>167 (wg. stanu na 31.12.2019r.), w tym: umowy o pracę: 145, umowy cywilno-prawne: 20, wolontariusze: 2</w:t>
            </w:r>
          </w:p>
        </w:tc>
      </w:tr>
      <w:tr w:rsidR="00F63947" w:rsidRPr="00734E90" w:rsidTr="00C35983">
        <w:trPr>
          <w:trHeight w:val="284"/>
        </w:trPr>
        <w:tc>
          <w:tcPr>
            <w:tcW w:w="0" w:type="auto"/>
            <w:vAlign w:val="center"/>
          </w:tcPr>
          <w:p w:rsidR="00F63947" w:rsidRPr="00734E90" w:rsidRDefault="00F63947" w:rsidP="00F80BB7">
            <w:pPr>
              <w:rPr>
                <w:rFonts w:ascii="Tahoma" w:hAnsi="Tahoma" w:cs="Tahoma"/>
                <w:b/>
                <w:sz w:val="20"/>
                <w:szCs w:val="20"/>
              </w:rPr>
            </w:pPr>
            <w:r w:rsidRPr="00734E90">
              <w:rPr>
                <w:rFonts w:ascii="Tahoma" w:hAnsi="Tahoma" w:cs="Tahoma"/>
                <w:b/>
                <w:sz w:val="20"/>
                <w:szCs w:val="20"/>
              </w:rPr>
              <w:t>9</w:t>
            </w:r>
          </w:p>
        </w:tc>
        <w:tc>
          <w:tcPr>
            <w:tcW w:w="5199" w:type="dxa"/>
            <w:vAlign w:val="center"/>
          </w:tcPr>
          <w:p w:rsidR="00F63947" w:rsidRPr="00734E90" w:rsidRDefault="00F63947" w:rsidP="00E055DC">
            <w:pPr>
              <w:rPr>
                <w:rFonts w:ascii="Tahoma" w:hAnsi="Tahoma" w:cs="Tahoma"/>
                <w:sz w:val="20"/>
                <w:szCs w:val="20"/>
              </w:rPr>
            </w:pPr>
            <w:r w:rsidRPr="00734E90">
              <w:rPr>
                <w:rFonts w:ascii="Tahoma" w:hAnsi="Tahoma" w:cs="Tahoma"/>
                <w:sz w:val="20"/>
                <w:szCs w:val="20"/>
              </w:rPr>
              <w:t>I Liceum Ogólnokształcące im. ppor. Emilii Gierczak</w:t>
            </w:r>
            <w:r w:rsidRPr="00734E90">
              <w:rPr>
                <w:rFonts w:ascii="Tahoma" w:hAnsi="Tahoma" w:cs="Tahoma"/>
                <w:sz w:val="20"/>
                <w:szCs w:val="20"/>
              </w:rPr>
              <w:br/>
              <w:t>w Nowogardzie</w:t>
            </w:r>
          </w:p>
        </w:tc>
        <w:tc>
          <w:tcPr>
            <w:tcW w:w="3505" w:type="dxa"/>
            <w:vAlign w:val="center"/>
          </w:tcPr>
          <w:p w:rsidR="00F63947" w:rsidRPr="00734E90" w:rsidRDefault="00F63947" w:rsidP="0062026F">
            <w:pPr>
              <w:rPr>
                <w:rFonts w:ascii="Tahoma" w:hAnsi="Tahoma" w:cs="Tahoma"/>
                <w:sz w:val="20"/>
                <w:szCs w:val="20"/>
              </w:rPr>
            </w:pPr>
            <w:r w:rsidRPr="00734E90">
              <w:rPr>
                <w:rFonts w:ascii="Tahoma" w:hAnsi="Tahoma" w:cs="Tahoma"/>
                <w:sz w:val="20"/>
                <w:szCs w:val="20"/>
              </w:rPr>
              <w:t>33 osoby na umowę o pracę, w tym nauczyciele: 26, administracja: 3, obsługa: 4.</w:t>
            </w:r>
          </w:p>
        </w:tc>
      </w:tr>
      <w:tr w:rsidR="00F63947" w:rsidRPr="00734E90" w:rsidTr="00C35983">
        <w:trPr>
          <w:trHeight w:val="284"/>
        </w:trPr>
        <w:tc>
          <w:tcPr>
            <w:tcW w:w="0" w:type="auto"/>
            <w:vAlign w:val="center"/>
          </w:tcPr>
          <w:p w:rsidR="00F63947" w:rsidRPr="00734E90" w:rsidRDefault="00F63947" w:rsidP="00F80BB7">
            <w:pPr>
              <w:rPr>
                <w:rFonts w:ascii="Tahoma" w:hAnsi="Tahoma" w:cs="Tahoma"/>
                <w:b/>
                <w:sz w:val="20"/>
                <w:szCs w:val="20"/>
              </w:rPr>
            </w:pPr>
            <w:r w:rsidRPr="00734E90">
              <w:rPr>
                <w:rFonts w:ascii="Tahoma" w:hAnsi="Tahoma" w:cs="Tahoma"/>
                <w:b/>
                <w:sz w:val="20"/>
                <w:szCs w:val="20"/>
              </w:rPr>
              <w:t>10</w:t>
            </w:r>
          </w:p>
        </w:tc>
        <w:tc>
          <w:tcPr>
            <w:tcW w:w="5199" w:type="dxa"/>
            <w:vAlign w:val="center"/>
          </w:tcPr>
          <w:p w:rsidR="00F63947" w:rsidRPr="00734E90" w:rsidRDefault="00F63947" w:rsidP="00E055DC">
            <w:pPr>
              <w:rPr>
                <w:rFonts w:ascii="Tahoma" w:hAnsi="Tahoma" w:cs="Tahoma"/>
                <w:bCs/>
                <w:sz w:val="20"/>
                <w:szCs w:val="20"/>
              </w:rPr>
            </w:pPr>
            <w:r w:rsidRPr="00734E90">
              <w:rPr>
                <w:rFonts w:ascii="Tahoma" w:hAnsi="Tahoma" w:cs="Tahoma"/>
                <w:bCs/>
                <w:sz w:val="20"/>
                <w:szCs w:val="20"/>
              </w:rPr>
              <w:t>Zespół Szkół nr 1 w Goleniowie</w:t>
            </w:r>
          </w:p>
        </w:tc>
        <w:tc>
          <w:tcPr>
            <w:tcW w:w="3505" w:type="dxa"/>
            <w:vAlign w:val="center"/>
          </w:tcPr>
          <w:p w:rsidR="00F63947" w:rsidRPr="00734E90" w:rsidRDefault="00F63947" w:rsidP="0062026F">
            <w:pPr>
              <w:rPr>
                <w:rFonts w:ascii="Tahoma" w:hAnsi="Tahoma" w:cs="Tahoma"/>
                <w:sz w:val="20"/>
                <w:szCs w:val="20"/>
                <w:highlight w:val="yellow"/>
              </w:rPr>
            </w:pPr>
            <w:r w:rsidRPr="00734E90">
              <w:rPr>
                <w:rFonts w:ascii="Tahoma" w:hAnsi="Tahoma" w:cs="Tahoma"/>
                <w:sz w:val="20"/>
                <w:szCs w:val="20"/>
              </w:rPr>
              <w:t>144 osób na umowę o pracę, w tym nauczyciele: 91,  administracja: 20, obsługa: 33</w:t>
            </w:r>
          </w:p>
        </w:tc>
      </w:tr>
      <w:tr w:rsidR="00F63947" w:rsidRPr="00734E90" w:rsidTr="00C35983">
        <w:trPr>
          <w:trHeight w:val="284"/>
        </w:trPr>
        <w:tc>
          <w:tcPr>
            <w:tcW w:w="0" w:type="auto"/>
            <w:vAlign w:val="center"/>
          </w:tcPr>
          <w:p w:rsidR="00F63947" w:rsidRPr="00734E90" w:rsidRDefault="00F63947" w:rsidP="00C35983">
            <w:pPr>
              <w:rPr>
                <w:rFonts w:ascii="Tahoma" w:hAnsi="Tahoma" w:cs="Tahoma"/>
                <w:b/>
                <w:sz w:val="20"/>
                <w:szCs w:val="20"/>
              </w:rPr>
            </w:pPr>
            <w:r w:rsidRPr="00734E90">
              <w:rPr>
                <w:rFonts w:ascii="Tahoma" w:hAnsi="Tahoma" w:cs="Tahoma"/>
                <w:b/>
                <w:sz w:val="20"/>
                <w:szCs w:val="20"/>
              </w:rPr>
              <w:lastRenderedPageBreak/>
              <w:t>11</w:t>
            </w:r>
          </w:p>
        </w:tc>
        <w:tc>
          <w:tcPr>
            <w:tcW w:w="5199" w:type="dxa"/>
            <w:vAlign w:val="center"/>
          </w:tcPr>
          <w:p w:rsidR="00F63947" w:rsidRPr="00734E90" w:rsidRDefault="00F63947" w:rsidP="00E055DC">
            <w:pPr>
              <w:rPr>
                <w:rFonts w:ascii="Tahoma" w:hAnsi="Tahoma" w:cs="Tahoma"/>
                <w:bCs/>
                <w:sz w:val="20"/>
                <w:szCs w:val="20"/>
              </w:rPr>
            </w:pPr>
            <w:r w:rsidRPr="00734E90">
              <w:rPr>
                <w:rFonts w:ascii="Tahoma" w:hAnsi="Tahoma" w:cs="Tahoma"/>
                <w:bCs/>
                <w:sz w:val="20"/>
                <w:szCs w:val="20"/>
              </w:rPr>
              <w:t>Zespół Szkół Specjalnych w Goleniowie</w:t>
            </w:r>
          </w:p>
        </w:tc>
        <w:tc>
          <w:tcPr>
            <w:tcW w:w="3505" w:type="dxa"/>
            <w:vAlign w:val="center"/>
          </w:tcPr>
          <w:p w:rsidR="00F63947" w:rsidRPr="00734E90" w:rsidRDefault="00F63947" w:rsidP="0062026F">
            <w:pPr>
              <w:rPr>
                <w:rFonts w:ascii="Tahoma" w:hAnsi="Tahoma" w:cs="Tahoma"/>
                <w:sz w:val="20"/>
                <w:szCs w:val="20"/>
                <w:highlight w:val="yellow"/>
              </w:rPr>
            </w:pPr>
            <w:r w:rsidRPr="00734E90">
              <w:rPr>
                <w:rFonts w:ascii="Tahoma" w:hAnsi="Tahoma" w:cs="Tahoma"/>
                <w:sz w:val="20"/>
                <w:szCs w:val="20"/>
              </w:rPr>
              <w:t>60 osób na umowę o pracę, w tym nauczyciele: 48, administracja: 3, obsługa: 9</w:t>
            </w:r>
          </w:p>
        </w:tc>
      </w:tr>
      <w:tr w:rsidR="00F63947" w:rsidRPr="00734E90" w:rsidTr="00C35983">
        <w:trPr>
          <w:trHeight w:val="284"/>
        </w:trPr>
        <w:tc>
          <w:tcPr>
            <w:tcW w:w="0" w:type="auto"/>
            <w:vAlign w:val="center"/>
          </w:tcPr>
          <w:p w:rsidR="00F63947" w:rsidRPr="00734E90" w:rsidRDefault="00F63947" w:rsidP="00F80BB7">
            <w:pPr>
              <w:rPr>
                <w:rFonts w:ascii="Tahoma" w:hAnsi="Tahoma" w:cs="Tahoma"/>
                <w:b/>
                <w:sz w:val="20"/>
                <w:szCs w:val="20"/>
              </w:rPr>
            </w:pPr>
            <w:r w:rsidRPr="00734E90">
              <w:rPr>
                <w:rFonts w:ascii="Tahoma" w:hAnsi="Tahoma" w:cs="Tahoma"/>
                <w:b/>
                <w:sz w:val="20"/>
                <w:szCs w:val="20"/>
              </w:rPr>
              <w:t>12</w:t>
            </w:r>
          </w:p>
        </w:tc>
        <w:tc>
          <w:tcPr>
            <w:tcW w:w="5199" w:type="dxa"/>
            <w:vAlign w:val="center"/>
          </w:tcPr>
          <w:p w:rsidR="00F63947" w:rsidRPr="00734E90" w:rsidRDefault="00F63947" w:rsidP="00E055DC">
            <w:pPr>
              <w:rPr>
                <w:rFonts w:ascii="Tahoma" w:hAnsi="Tahoma" w:cs="Tahoma"/>
                <w:sz w:val="20"/>
                <w:szCs w:val="20"/>
              </w:rPr>
            </w:pPr>
            <w:r w:rsidRPr="00734E90">
              <w:rPr>
                <w:rFonts w:ascii="Tahoma" w:hAnsi="Tahoma" w:cs="Tahoma"/>
                <w:sz w:val="20"/>
                <w:szCs w:val="20"/>
              </w:rPr>
              <w:t xml:space="preserve">Szkoła Muzyczna I Stopnia </w:t>
            </w:r>
            <w:r w:rsidRPr="00734E90">
              <w:rPr>
                <w:rFonts w:ascii="Tahoma" w:eastAsia="Calibri" w:hAnsi="Tahoma" w:cs="Tahoma"/>
                <w:sz w:val="20"/>
                <w:szCs w:val="20"/>
                <w:lang w:eastAsia="en-US"/>
              </w:rPr>
              <w:t>w Goleniowie</w:t>
            </w:r>
          </w:p>
        </w:tc>
        <w:tc>
          <w:tcPr>
            <w:tcW w:w="3505" w:type="dxa"/>
            <w:vAlign w:val="center"/>
          </w:tcPr>
          <w:p w:rsidR="00F63947" w:rsidRPr="00734E90" w:rsidRDefault="00F63947" w:rsidP="0062026F">
            <w:pPr>
              <w:rPr>
                <w:rFonts w:ascii="Tahoma" w:hAnsi="Tahoma" w:cs="Tahoma"/>
                <w:sz w:val="20"/>
                <w:szCs w:val="20"/>
              </w:rPr>
            </w:pPr>
            <w:r w:rsidRPr="00734E90">
              <w:rPr>
                <w:rFonts w:ascii="Tahoma" w:hAnsi="Tahoma" w:cs="Tahoma"/>
                <w:sz w:val="20"/>
                <w:szCs w:val="20"/>
              </w:rPr>
              <w:t>43 osoby na umowę o pracę, w tym nauczyciele: 34, administracja: 2, obsługa: 7</w:t>
            </w:r>
          </w:p>
        </w:tc>
      </w:tr>
      <w:tr w:rsidR="00F63947" w:rsidRPr="00734E90" w:rsidTr="00C35983">
        <w:trPr>
          <w:trHeight w:val="284"/>
        </w:trPr>
        <w:tc>
          <w:tcPr>
            <w:tcW w:w="0" w:type="auto"/>
            <w:vAlign w:val="center"/>
          </w:tcPr>
          <w:p w:rsidR="00F63947" w:rsidRPr="00734E90" w:rsidRDefault="00F63947" w:rsidP="00F80BB7">
            <w:pPr>
              <w:rPr>
                <w:rFonts w:ascii="Tahoma" w:hAnsi="Tahoma" w:cs="Tahoma"/>
                <w:b/>
                <w:sz w:val="20"/>
                <w:szCs w:val="20"/>
              </w:rPr>
            </w:pPr>
            <w:r w:rsidRPr="00734E90">
              <w:rPr>
                <w:rFonts w:ascii="Tahoma" w:hAnsi="Tahoma" w:cs="Tahoma"/>
                <w:b/>
                <w:sz w:val="20"/>
                <w:szCs w:val="20"/>
              </w:rPr>
              <w:t>13</w:t>
            </w:r>
          </w:p>
        </w:tc>
        <w:tc>
          <w:tcPr>
            <w:tcW w:w="5199" w:type="dxa"/>
            <w:vAlign w:val="center"/>
          </w:tcPr>
          <w:p w:rsidR="00F63947" w:rsidRPr="00734E90" w:rsidRDefault="00F63947" w:rsidP="00E055DC">
            <w:pPr>
              <w:rPr>
                <w:rFonts w:ascii="Tahoma" w:hAnsi="Tahoma" w:cs="Tahoma"/>
                <w:bCs/>
                <w:sz w:val="20"/>
                <w:szCs w:val="20"/>
                <w:highlight w:val="yellow"/>
              </w:rPr>
            </w:pPr>
            <w:r w:rsidRPr="00734E90">
              <w:rPr>
                <w:rFonts w:ascii="Tahoma" w:hAnsi="Tahoma" w:cs="Tahoma"/>
                <w:bCs/>
                <w:sz w:val="20"/>
                <w:szCs w:val="20"/>
              </w:rPr>
              <w:t>Zespół Szkół nr 1 im. Stanisława Staszica</w:t>
            </w:r>
            <w:r w:rsidRPr="00734E90">
              <w:rPr>
                <w:rFonts w:ascii="Tahoma" w:hAnsi="Tahoma" w:cs="Tahoma"/>
                <w:bCs/>
                <w:sz w:val="20"/>
                <w:szCs w:val="20"/>
              </w:rPr>
              <w:br/>
              <w:t>w Nowogardzie</w:t>
            </w:r>
          </w:p>
        </w:tc>
        <w:tc>
          <w:tcPr>
            <w:tcW w:w="3505" w:type="dxa"/>
            <w:vAlign w:val="center"/>
          </w:tcPr>
          <w:p w:rsidR="00F63947" w:rsidRPr="00734E90" w:rsidRDefault="00F63947" w:rsidP="00E055DC">
            <w:pPr>
              <w:rPr>
                <w:rFonts w:ascii="Tahoma" w:hAnsi="Tahoma" w:cs="Tahoma"/>
                <w:sz w:val="20"/>
                <w:szCs w:val="20"/>
                <w:highlight w:val="yellow"/>
              </w:rPr>
            </w:pPr>
            <w:r w:rsidRPr="00734E90">
              <w:rPr>
                <w:rFonts w:ascii="Tahoma" w:hAnsi="Tahoma" w:cs="Tahoma"/>
                <w:sz w:val="20"/>
                <w:szCs w:val="20"/>
              </w:rPr>
              <w:t>99 osób na umowę o pracę: w tym 81 - nauczyciele, 5 - administracja, 13 - obsługa; umowy cywilnoprawne - 2 osoby</w:t>
            </w:r>
          </w:p>
        </w:tc>
      </w:tr>
    </w:tbl>
    <w:p w:rsidR="0057062C" w:rsidRPr="0048507A" w:rsidRDefault="0057062C" w:rsidP="0057062C">
      <w:pPr>
        <w:spacing w:before="120" w:after="120"/>
        <w:jc w:val="both"/>
        <w:rPr>
          <w:rFonts w:ascii="Tahoma" w:hAnsi="Tahoma" w:cs="Tahoma"/>
          <w:b/>
          <w:sz w:val="20"/>
          <w:szCs w:val="20"/>
          <w:highlight w:val="yellow"/>
        </w:rPr>
      </w:pPr>
    </w:p>
    <w:p w:rsidR="00CD0A70" w:rsidRDefault="00CD0A70" w:rsidP="00400821">
      <w:pPr>
        <w:numPr>
          <w:ilvl w:val="0"/>
          <w:numId w:val="5"/>
        </w:numPr>
        <w:spacing w:before="100" w:after="120"/>
        <w:ind w:left="714" w:hanging="357"/>
        <w:jc w:val="both"/>
        <w:rPr>
          <w:rFonts w:ascii="Tahoma" w:hAnsi="Tahoma" w:cs="Tahoma"/>
          <w:b/>
          <w:sz w:val="20"/>
          <w:szCs w:val="20"/>
        </w:rPr>
      </w:pPr>
      <w:r w:rsidRPr="00273309">
        <w:rPr>
          <w:rFonts w:ascii="Tahoma" w:hAnsi="Tahoma" w:cs="Tahoma"/>
          <w:b/>
          <w:sz w:val="20"/>
          <w:szCs w:val="20"/>
        </w:rPr>
        <w:t>Liczba uczniów (podopiecznych) w poszczególnych placówkach oświatowych</w:t>
      </w:r>
      <w:r w:rsidR="00273309">
        <w:rPr>
          <w:rFonts w:ascii="Tahoma" w:hAnsi="Tahoma" w:cs="Tahoma"/>
          <w:b/>
          <w:sz w:val="20"/>
          <w:szCs w:val="20"/>
        </w:rPr>
        <w:t>/ opiekuńczych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2"/>
        <w:gridCol w:w="5477"/>
        <w:gridCol w:w="3001"/>
      </w:tblGrid>
      <w:tr w:rsidR="00273309" w:rsidRPr="00734E90" w:rsidTr="00F80BB7">
        <w:trPr>
          <w:trHeight w:val="407"/>
          <w:tblHeader/>
        </w:trPr>
        <w:tc>
          <w:tcPr>
            <w:tcW w:w="0" w:type="auto"/>
            <w:vAlign w:val="center"/>
          </w:tcPr>
          <w:p w:rsidR="00273309" w:rsidRPr="00734E90" w:rsidRDefault="00273309" w:rsidP="00F80BB7">
            <w:pPr>
              <w:jc w:val="both"/>
              <w:rPr>
                <w:rFonts w:ascii="Tahoma" w:hAnsi="Tahoma" w:cs="Tahoma"/>
                <w:b/>
                <w:sz w:val="20"/>
                <w:szCs w:val="20"/>
              </w:rPr>
            </w:pPr>
            <w:r w:rsidRPr="00734E90">
              <w:rPr>
                <w:rFonts w:ascii="Tahoma" w:hAnsi="Tahoma" w:cs="Tahoma"/>
                <w:b/>
                <w:sz w:val="20"/>
                <w:szCs w:val="20"/>
              </w:rPr>
              <w:t>L.p.</w:t>
            </w:r>
          </w:p>
        </w:tc>
        <w:tc>
          <w:tcPr>
            <w:tcW w:w="5659" w:type="dxa"/>
            <w:vAlign w:val="center"/>
          </w:tcPr>
          <w:p w:rsidR="00273309" w:rsidRPr="00734E90" w:rsidRDefault="00273309" w:rsidP="00F80BB7">
            <w:pPr>
              <w:spacing w:before="120"/>
              <w:jc w:val="center"/>
              <w:rPr>
                <w:rFonts w:ascii="Tahoma" w:hAnsi="Tahoma" w:cs="Tahoma"/>
                <w:b/>
                <w:sz w:val="20"/>
                <w:szCs w:val="20"/>
                <w:highlight w:val="yellow"/>
              </w:rPr>
            </w:pPr>
            <w:r w:rsidRPr="00734E90">
              <w:rPr>
                <w:rFonts w:ascii="Tahoma" w:hAnsi="Tahoma" w:cs="Tahoma"/>
                <w:b/>
                <w:sz w:val="20"/>
                <w:szCs w:val="20"/>
              </w:rPr>
              <w:t>Nazwa jednostki</w:t>
            </w:r>
          </w:p>
        </w:tc>
        <w:tc>
          <w:tcPr>
            <w:tcW w:w="3055" w:type="dxa"/>
            <w:vAlign w:val="center"/>
          </w:tcPr>
          <w:p w:rsidR="00273309" w:rsidRPr="00734E90" w:rsidRDefault="00273309" w:rsidP="00F80BB7">
            <w:pPr>
              <w:jc w:val="center"/>
              <w:rPr>
                <w:rFonts w:ascii="Tahoma" w:hAnsi="Tahoma" w:cs="Tahoma"/>
                <w:b/>
                <w:sz w:val="20"/>
                <w:szCs w:val="20"/>
              </w:rPr>
            </w:pPr>
            <w:r w:rsidRPr="00734E90">
              <w:rPr>
                <w:rFonts w:ascii="Tahoma" w:hAnsi="Tahoma" w:cs="Tahoma"/>
                <w:b/>
                <w:sz w:val="20"/>
                <w:szCs w:val="20"/>
              </w:rPr>
              <w:t xml:space="preserve">Ilość uczniów (podopiecznych) </w:t>
            </w:r>
          </w:p>
          <w:p w:rsidR="00273309" w:rsidRPr="00734E90" w:rsidRDefault="00273309" w:rsidP="00F80BB7">
            <w:pPr>
              <w:jc w:val="center"/>
              <w:rPr>
                <w:rFonts w:ascii="Tahoma" w:hAnsi="Tahoma" w:cs="Tahoma"/>
                <w:b/>
                <w:sz w:val="20"/>
                <w:szCs w:val="20"/>
                <w:highlight w:val="yellow"/>
              </w:rPr>
            </w:pPr>
            <w:r w:rsidRPr="00734E90">
              <w:rPr>
                <w:rFonts w:ascii="Tahoma" w:hAnsi="Tahoma" w:cs="Tahoma"/>
                <w:bCs/>
                <w:i/>
                <w:sz w:val="20"/>
                <w:szCs w:val="20"/>
              </w:rPr>
              <w:t>- stan I kwartał 2016 r.</w:t>
            </w:r>
          </w:p>
        </w:tc>
      </w:tr>
      <w:tr w:rsidR="00273309" w:rsidRPr="00734E90" w:rsidTr="00F80BB7">
        <w:trPr>
          <w:trHeight w:val="284"/>
        </w:trPr>
        <w:tc>
          <w:tcPr>
            <w:tcW w:w="0" w:type="auto"/>
            <w:vAlign w:val="center"/>
          </w:tcPr>
          <w:p w:rsidR="00273309" w:rsidRPr="00734E90" w:rsidRDefault="00273309" w:rsidP="00F80BB7">
            <w:pPr>
              <w:rPr>
                <w:rFonts w:ascii="Tahoma" w:hAnsi="Tahoma" w:cs="Tahoma"/>
                <w:b/>
                <w:sz w:val="20"/>
                <w:szCs w:val="20"/>
              </w:rPr>
            </w:pPr>
            <w:r w:rsidRPr="00734E90">
              <w:rPr>
                <w:rFonts w:ascii="Tahoma" w:hAnsi="Tahoma" w:cs="Tahoma"/>
                <w:b/>
                <w:sz w:val="20"/>
                <w:szCs w:val="20"/>
              </w:rPr>
              <w:t>1</w:t>
            </w:r>
          </w:p>
        </w:tc>
        <w:tc>
          <w:tcPr>
            <w:tcW w:w="5659" w:type="dxa"/>
            <w:vAlign w:val="center"/>
          </w:tcPr>
          <w:p w:rsidR="00273309" w:rsidRPr="00734E90" w:rsidRDefault="00273309" w:rsidP="00F80BB7">
            <w:pPr>
              <w:rPr>
                <w:rFonts w:ascii="Tahoma" w:hAnsi="Tahoma" w:cs="Tahoma"/>
                <w:sz w:val="20"/>
                <w:szCs w:val="20"/>
              </w:rPr>
            </w:pPr>
            <w:r w:rsidRPr="00734E90">
              <w:rPr>
                <w:rFonts w:ascii="Tahoma" w:hAnsi="Tahoma" w:cs="Tahoma"/>
                <w:sz w:val="20"/>
                <w:szCs w:val="20"/>
              </w:rPr>
              <w:t>Centrum Obsługi Placówek Opiekuńczo-Wychowawczych Goleniowie</w:t>
            </w:r>
          </w:p>
        </w:tc>
        <w:tc>
          <w:tcPr>
            <w:tcW w:w="3055" w:type="dxa"/>
            <w:vAlign w:val="center"/>
          </w:tcPr>
          <w:p w:rsidR="00273309" w:rsidRPr="00734E90" w:rsidRDefault="00273309" w:rsidP="00F80BB7">
            <w:pPr>
              <w:jc w:val="center"/>
              <w:rPr>
                <w:rFonts w:ascii="Tahoma" w:hAnsi="Tahoma" w:cs="Tahoma"/>
                <w:sz w:val="20"/>
                <w:szCs w:val="20"/>
              </w:rPr>
            </w:pPr>
            <w:r w:rsidRPr="00734E90">
              <w:rPr>
                <w:rFonts w:ascii="Tahoma" w:hAnsi="Tahoma" w:cs="Tahoma"/>
                <w:sz w:val="20"/>
                <w:szCs w:val="20"/>
              </w:rPr>
              <w:t>POW 1-2 = po 10 osób, POW 3-5 = po 14 osób łącznie 62 osób</w:t>
            </w:r>
          </w:p>
        </w:tc>
      </w:tr>
      <w:tr w:rsidR="00273309" w:rsidRPr="00734E90" w:rsidTr="00F80BB7">
        <w:trPr>
          <w:trHeight w:val="545"/>
        </w:trPr>
        <w:tc>
          <w:tcPr>
            <w:tcW w:w="0" w:type="auto"/>
            <w:vAlign w:val="center"/>
          </w:tcPr>
          <w:p w:rsidR="00273309" w:rsidRPr="00734E90" w:rsidRDefault="00273309" w:rsidP="00F80BB7">
            <w:pPr>
              <w:rPr>
                <w:rFonts w:ascii="Tahoma" w:hAnsi="Tahoma" w:cs="Tahoma"/>
                <w:b/>
                <w:sz w:val="20"/>
                <w:szCs w:val="20"/>
              </w:rPr>
            </w:pPr>
            <w:r w:rsidRPr="00734E90">
              <w:rPr>
                <w:rFonts w:ascii="Tahoma" w:hAnsi="Tahoma" w:cs="Tahoma"/>
                <w:b/>
                <w:sz w:val="20"/>
                <w:szCs w:val="20"/>
              </w:rPr>
              <w:t>2</w:t>
            </w:r>
          </w:p>
        </w:tc>
        <w:tc>
          <w:tcPr>
            <w:tcW w:w="5659" w:type="dxa"/>
            <w:vAlign w:val="center"/>
          </w:tcPr>
          <w:p w:rsidR="00273309" w:rsidRPr="00734E90" w:rsidRDefault="00273309" w:rsidP="00F63947">
            <w:pPr>
              <w:rPr>
                <w:rFonts w:ascii="Tahoma" w:hAnsi="Tahoma" w:cs="Tahoma"/>
                <w:bCs/>
                <w:sz w:val="20"/>
                <w:szCs w:val="20"/>
              </w:rPr>
            </w:pPr>
            <w:r w:rsidRPr="00734E90">
              <w:rPr>
                <w:rFonts w:ascii="Tahoma" w:hAnsi="Tahoma" w:cs="Tahoma"/>
                <w:bCs/>
                <w:sz w:val="20"/>
                <w:szCs w:val="20"/>
              </w:rPr>
              <w:t>Specjalny Ośrodek Szkolno</w:t>
            </w:r>
            <w:r w:rsidR="00F63947" w:rsidRPr="00734E90">
              <w:rPr>
                <w:rFonts w:ascii="Tahoma" w:hAnsi="Tahoma" w:cs="Tahoma"/>
                <w:bCs/>
                <w:sz w:val="20"/>
                <w:szCs w:val="20"/>
              </w:rPr>
              <w:t>-</w:t>
            </w:r>
            <w:r w:rsidRPr="00734E90">
              <w:rPr>
                <w:rFonts w:ascii="Tahoma" w:hAnsi="Tahoma" w:cs="Tahoma"/>
                <w:bCs/>
                <w:sz w:val="20"/>
                <w:szCs w:val="20"/>
              </w:rPr>
              <w:t>Wychowawczy w Nowogardzie</w:t>
            </w:r>
          </w:p>
        </w:tc>
        <w:tc>
          <w:tcPr>
            <w:tcW w:w="3055" w:type="dxa"/>
            <w:vAlign w:val="center"/>
          </w:tcPr>
          <w:p w:rsidR="00273309" w:rsidRPr="00734E90" w:rsidRDefault="00273309" w:rsidP="00F80BB7">
            <w:pPr>
              <w:jc w:val="center"/>
              <w:rPr>
                <w:rFonts w:ascii="Tahoma" w:hAnsi="Tahoma" w:cs="Tahoma"/>
                <w:sz w:val="20"/>
                <w:szCs w:val="20"/>
              </w:rPr>
            </w:pPr>
            <w:r w:rsidRPr="00734E90">
              <w:rPr>
                <w:rFonts w:ascii="Tahoma" w:hAnsi="Tahoma" w:cs="Tahoma"/>
                <w:sz w:val="20"/>
                <w:szCs w:val="20"/>
              </w:rPr>
              <w:t>96 osób, w tym</w:t>
            </w:r>
          </w:p>
          <w:p w:rsidR="00273309" w:rsidRPr="00734E90" w:rsidRDefault="00273309" w:rsidP="00F80BB7">
            <w:pPr>
              <w:jc w:val="center"/>
              <w:rPr>
                <w:rFonts w:ascii="Tahoma" w:hAnsi="Tahoma" w:cs="Tahoma"/>
                <w:sz w:val="20"/>
                <w:szCs w:val="20"/>
              </w:rPr>
            </w:pPr>
            <w:r w:rsidRPr="00734E90">
              <w:rPr>
                <w:rFonts w:ascii="Tahoma" w:hAnsi="Tahoma" w:cs="Tahoma"/>
                <w:sz w:val="20"/>
                <w:szCs w:val="20"/>
              </w:rPr>
              <w:t xml:space="preserve">szkoła podstawowa – 52 zasadnicza szk. zawodowa – 32 </w:t>
            </w:r>
          </w:p>
          <w:p w:rsidR="00273309" w:rsidRPr="00734E90" w:rsidRDefault="00273309" w:rsidP="00F80BB7">
            <w:pPr>
              <w:jc w:val="center"/>
              <w:rPr>
                <w:rFonts w:ascii="Tahoma" w:hAnsi="Tahoma" w:cs="Tahoma"/>
                <w:sz w:val="20"/>
                <w:szCs w:val="20"/>
              </w:rPr>
            </w:pPr>
            <w:r w:rsidRPr="00734E90">
              <w:rPr>
                <w:rFonts w:ascii="Tahoma" w:hAnsi="Tahoma" w:cs="Tahoma"/>
                <w:sz w:val="20"/>
                <w:szCs w:val="20"/>
              </w:rPr>
              <w:t xml:space="preserve">szkoła przysposabiająca do pracy – 12 </w:t>
            </w:r>
          </w:p>
        </w:tc>
      </w:tr>
      <w:tr w:rsidR="00F63947" w:rsidRPr="00734E90" w:rsidTr="00F80BB7">
        <w:trPr>
          <w:trHeight w:val="545"/>
        </w:trPr>
        <w:tc>
          <w:tcPr>
            <w:tcW w:w="0" w:type="auto"/>
            <w:vAlign w:val="center"/>
          </w:tcPr>
          <w:p w:rsidR="00F63947" w:rsidRPr="00734E90" w:rsidRDefault="00F63947" w:rsidP="00F80BB7">
            <w:pPr>
              <w:rPr>
                <w:rFonts w:ascii="Tahoma" w:hAnsi="Tahoma" w:cs="Tahoma"/>
                <w:b/>
                <w:sz w:val="20"/>
                <w:szCs w:val="20"/>
              </w:rPr>
            </w:pPr>
            <w:r w:rsidRPr="00734E90">
              <w:rPr>
                <w:rFonts w:ascii="Tahoma" w:hAnsi="Tahoma" w:cs="Tahoma"/>
                <w:b/>
                <w:sz w:val="20"/>
                <w:szCs w:val="20"/>
              </w:rPr>
              <w:t>3</w:t>
            </w:r>
          </w:p>
        </w:tc>
        <w:tc>
          <w:tcPr>
            <w:tcW w:w="5659" w:type="dxa"/>
            <w:vAlign w:val="center"/>
          </w:tcPr>
          <w:p w:rsidR="00F63947" w:rsidRPr="00734E90" w:rsidRDefault="00F63947" w:rsidP="00F80BB7">
            <w:pPr>
              <w:rPr>
                <w:rFonts w:ascii="Tahoma" w:hAnsi="Tahoma" w:cs="Tahoma"/>
                <w:sz w:val="20"/>
                <w:szCs w:val="20"/>
              </w:rPr>
            </w:pPr>
            <w:r w:rsidRPr="00734E90">
              <w:rPr>
                <w:rFonts w:ascii="Tahoma" w:hAnsi="Tahoma" w:cs="Tahoma"/>
                <w:sz w:val="20"/>
                <w:szCs w:val="20"/>
              </w:rPr>
              <w:t>Dom Pomocy Społecznej w Nowogardzie</w:t>
            </w:r>
          </w:p>
        </w:tc>
        <w:tc>
          <w:tcPr>
            <w:tcW w:w="3055" w:type="dxa"/>
            <w:vAlign w:val="center"/>
          </w:tcPr>
          <w:p w:rsidR="00F63947" w:rsidRPr="00734E90" w:rsidRDefault="00F63947" w:rsidP="00F80BB7">
            <w:pPr>
              <w:jc w:val="center"/>
              <w:rPr>
                <w:rFonts w:ascii="Tahoma" w:hAnsi="Tahoma" w:cs="Tahoma"/>
                <w:sz w:val="20"/>
                <w:szCs w:val="20"/>
              </w:rPr>
            </w:pPr>
            <w:r w:rsidRPr="00734E90">
              <w:rPr>
                <w:rFonts w:ascii="Tahoma" w:hAnsi="Tahoma" w:cs="Tahoma"/>
                <w:sz w:val="20"/>
                <w:szCs w:val="20"/>
              </w:rPr>
              <w:t>Liczba mieszkańców: 237</w:t>
            </w:r>
          </w:p>
        </w:tc>
      </w:tr>
      <w:tr w:rsidR="00F63947" w:rsidRPr="00734E90" w:rsidTr="00F80BB7">
        <w:trPr>
          <w:trHeight w:val="284"/>
        </w:trPr>
        <w:tc>
          <w:tcPr>
            <w:tcW w:w="0" w:type="auto"/>
            <w:vAlign w:val="center"/>
          </w:tcPr>
          <w:p w:rsidR="00F63947" w:rsidRPr="00734E90" w:rsidRDefault="00F63947" w:rsidP="00F80BB7">
            <w:pPr>
              <w:rPr>
                <w:rFonts w:ascii="Tahoma" w:hAnsi="Tahoma" w:cs="Tahoma"/>
                <w:b/>
                <w:sz w:val="20"/>
                <w:szCs w:val="20"/>
              </w:rPr>
            </w:pPr>
            <w:r w:rsidRPr="00734E90">
              <w:rPr>
                <w:rFonts w:ascii="Tahoma" w:hAnsi="Tahoma" w:cs="Tahoma"/>
                <w:b/>
                <w:sz w:val="20"/>
                <w:szCs w:val="20"/>
              </w:rPr>
              <w:t>4</w:t>
            </w:r>
          </w:p>
        </w:tc>
        <w:tc>
          <w:tcPr>
            <w:tcW w:w="5659" w:type="dxa"/>
            <w:vAlign w:val="center"/>
          </w:tcPr>
          <w:p w:rsidR="00F63947" w:rsidRPr="00734E90" w:rsidRDefault="00734E90" w:rsidP="00F80BB7">
            <w:pPr>
              <w:rPr>
                <w:rFonts w:ascii="Tahoma" w:hAnsi="Tahoma" w:cs="Tahoma"/>
                <w:sz w:val="20"/>
                <w:szCs w:val="20"/>
              </w:rPr>
            </w:pPr>
            <w:r>
              <w:rPr>
                <w:rFonts w:ascii="Tahoma" w:hAnsi="Tahoma" w:cs="Tahoma"/>
                <w:sz w:val="20"/>
                <w:szCs w:val="20"/>
              </w:rPr>
              <w:t>I</w:t>
            </w:r>
            <w:r w:rsidR="00F63947" w:rsidRPr="00734E90">
              <w:rPr>
                <w:rFonts w:ascii="Tahoma" w:hAnsi="Tahoma" w:cs="Tahoma"/>
                <w:sz w:val="20"/>
                <w:szCs w:val="20"/>
              </w:rPr>
              <w:t xml:space="preserve"> Liceum Ogólnokształcące w Nowogardzie</w:t>
            </w:r>
          </w:p>
        </w:tc>
        <w:tc>
          <w:tcPr>
            <w:tcW w:w="3055" w:type="dxa"/>
            <w:vAlign w:val="center"/>
          </w:tcPr>
          <w:p w:rsidR="00F63947" w:rsidRPr="00734E90" w:rsidRDefault="00F63947" w:rsidP="00F80BB7">
            <w:pPr>
              <w:jc w:val="center"/>
              <w:rPr>
                <w:rFonts w:ascii="Tahoma" w:hAnsi="Tahoma" w:cs="Tahoma"/>
                <w:sz w:val="20"/>
                <w:szCs w:val="20"/>
              </w:rPr>
            </w:pPr>
            <w:r w:rsidRPr="00734E90">
              <w:rPr>
                <w:rFonts w:ascii="Tahoma" w:hAnsi="Tahoma" w:cs="Tahoma"/>
                <w:sz w:val="20"/>
                <w:szCs w:val="20"/>
              </w:rPr>
              <w:t>243</w:t>
            </w:r>
          </w:p>
        </w:tc>
      </w:tr>
      <w:tr w:rsidR="00F63947" w:rsidRPr="00734E90" w:rsidTr="00F80BB7">
        <w:trPr>
          <w:trHeight w:val="284"/>
        </w:trPr>
        <w:tc>
          <w:tcPr>
            <w:tcW w:w="0" w:type="auto"/>
            <w:vAlign w:val="center"/>
          </w:tcPr>
          <w:p w:rsidR="00F63947" w:rsidRPr="00734E90" w:rsidRDefault="00F63947" w:rsidP="00F80BB7">
            <w:pPr>
              <w:rPr>
                <w:rFonts w:ascii="Tahoma" w:hAnsi="Tahoma" w:cs="Tahoma"/>
                <w:b/>
                <w:sz w:val="20"/>
                <w:szCs w:val="20"/>
              </w:rPr>
            </w:pPr>
            <w:r w:rsidRPr="00734E90">
              <w:rPr>
                <w:rFonts w:ascii="Tahoma" w:hAnsi="Tahoma" w:cs="Tahoma"/>
                <w:b/>
                <w:sz w:val="20"/>
                <w:szCs w:val="20"/>
              </w:rPr>
              <w:t>6</w:t>
            </w:r>
          </w:p>
        </w:tc>
        <w:tc>
          <w:tcPr>
            <w:tcW w:w="5659" w:type="dxa"/>
            <w:vAlign w:val="center"/>
          </w:tcPr>
          <w:p w:rsidR="00F63947" w:rsidRPr="00734E90" w:rsidRDefault="00F63947" w:rsidP="00F80BB7">
            <w:pPr>
              <w:rPr>
                <w:rFonts w:ascii="Tahoma" w:hAnsi="Tahoma" w:cs="Tahoma"/>
                <w:bCs/>
                <w:sz w:val="20"/>
                <w:szCs w:val="20"/>
              </w:rPr>
            </w:pPr>
            <w:r w:rsidRPr="00734E90">
              <w:rPr>
                <w:rFonts w:ascii="Tahoma" w:hAnsi="Tahoma" w:cs="Tahoma"/>
                <w:bCs/>
                <w:sz w:val="20"/>
                <w:szCs w:val="20"/>
              </w:rPr>
              <w:t xml:space="preserve">Zespół Szkół nr 1 w Goleniowie </w:t>
            </w:r>
          </w:p>
        </w:tc>
        <w:tc>
          <w:tcPr>
            <w:tcW w:w="3055" w:type="dxa"/>
            <w:vAlign w:val="center"/>
          </w:tcPr>
          <w:p w:rsidR="00F63947" w:rsidRPr="00734E90" w:rsidRDefault="00F63947" w:rsidP="00F80BB7">
            <w:pPr>
              <w:jc w:val="center"/>
              <w:rPr>
                <w:rFonts w:ascii="Tahoma" w:hAnsi="Tahoma" w:cs="Tahoma"/>
                <w:sz w:val="20"/>
                <w:szCs w:val="20"/>
              </w:rPr>
            </w:pPr>
            <w:r w:rsidRPr="00734E90">
              <w:rPr>
                <w:rFonts w:ascii="Tahoma" w:hAnsi="Tahoma" w:cs="Tahoma"/>
                <w:sz w:val="20"/>
                <w:szCs w:val="20"/>
              </w:rPr>
              <w:t>1075</w:t>
            </w:r>
          </w:p>
        </w:tc>
      </w:tr>
      <w:tr w:rsidR="00F63947" w:rsidRPr="00734E90" w:rsidTr="00F80BB7">
        <w:trPr>
          <w:trHeight w:val="284"/>
        </w:trPr>
        <w:tc>
          <w:tcPr>
            <w:tcW w:w="0" w:type="auto"/>
            <w:vAlign w:val="center"/>
          </w:tcPr>
          <w:p w:rsidR="00F63947" w:rsidRPr="00734E90" w:rsidRDefault="00F63947" w:rsidP="00F80BB7">
            <w:pPr>
              <w:rPr>
                <w:rFonts w:ascii="Tahoma" w:hAnsi="Tahoma" w:cs="Tahoma"/>
                <w:b/>
                <w:sz w:val="20"/>
                <w:szCs w:val="20"/>
              </w:rPr>
            </w:pPr>
            <w:r w:rsidRPr="00734E90">
              <w:rPr>
                <w:rFonts w:ascii="Tahoma" w:hAnsi="Tahoma" w:cs="Tahoma"/>
                <w:b/>
                <w:sz w:val="20"/>
                <w:szCs w:val="20"/>
              </w:rPr>
              <w:t>7</w:t>
            </w:r>
          </w:p>
        </w:tc>
        <w:tc>
          <w:tcPr>
            <w:tcW w:w="5659" w:type="dxa"/>
            <w:vAlign w:val="center"/>
          </w:tcPr>
          <w:p w:rsidR="00F63947" w:rsidRPr="00734E90" w:rsidRDefault="00F63947" w:rsidP="00F80BB7">
            <w:pPr>
              <w:rPr>
                <w:rFonts w:ascii="Tahoma" w:hAnsi="Tahoma" w:cs="Tahoma"/>
                <w:bCs/>
                <w:sz w:val="20"/>
                <w:szCs w:val="20"/>
              </w:rPr>
            </w:pPr>
            <w:r w:rsidRPr="00734E90">
              <w:rPr>
                <w:rFonts w:ascii="Tahoma" w:hAnsi="Tahoma" w:cs="Tahoma"/>
                <w:bCs/>
                <w:sz w:val="20"/>
                <w:szCs w:val="20"/>
              </w:rPr>
              <w:t>Zespół Szkół Specjalnych w Goleniowie</w:t>
            </w:r>
          </w:p>
        </w:tc>
        <w:tc>
          <w:tcPr>
            <w:tcW w:w="3055" w:type="dxa"/>
            <w:vAlign w:val="center"/>
          </w:tcPr>
          <w:p w:rsidR="00F63947" w:rsidRPr="00734E90" w:rsidRDefault="00F63947" w:rsidP="00F80BB7">
            <w:pPr>
              <w:jc w:val="center"/>
              <w:rPr>
                <w:rFonts w:ascii="Tahoma" w:hAnsi="Tahoma" w:cs="Tahoma"/>
                <w:sz w:val="20"/>
                <w:szCs w:val="20"/>
              </w:rPr>
            </w:pPr>
            <w:r w:rsidRPr="00734E90">
              <w:rPr>
                <w:rFonts w:ascii="Tahoma" w:hAnsi="Tahoma" w:cs="Tahoma"/>
                <w:sz w:val="20"/>
                <w:szCs w:val="20"/>
              </w:rPr>
              <w:t>112</w:t>
            </w:r>
          </w:p>
        </w:tc>
      </w:tr>
      <w:tr w:rsidR="00F63947" w:rsidRPr="00734E90" w:rsidTr="00F80BB7">
        <w:trPr>
          <w:trHeight w:val="284"/>
        </w:trPr>
        <w:tc>
          <w:tcPr>
            <w:tcW w:w="0" w:type="auto"/>
            <w:vAlign w:val="center"/>
          </w:tcPr>
          <w:p w:rsidR="00F63947" w:rsidRPr="00734E90" w:rsidRDefault="00F63947" w:rsidP="00F80BB7">
            <w:pPr>
              <w:rPr>
                <w:rFonts w:ascii="Tahoma" w:hAnsi="Tahoma" w:cs="Tahoma"/>
                <w:b/>
                <w:sz w:val="20"/>
                <w:szCs w:val="20"/>
              </w:rPr>
            </w:pPr>
            <w:r w:rsidRPr="00734E90">
              <w:rPr>
                <w:rFonts w:ascii="Tahoma" w:hAnsi="Tahoma" w:cs="Tahoma"/>
                <w:b/>
                <w:sz w:val="20"/>
                <w:szCs w:val="20"/>
              </w:rPr>
              <w:t>8</w:t>
            </w:r>
          </w:p>
        </w:tc>
        <w:tc>
          <w:tcPr>
            <w:tcW w:w="5659" w:type="dxa"/>
            <w:vAlign w:val="center"/>
          </w:tcPr>
          <w:p w:rsidR="00F63947" w:rsidRPr="00734E90" w:rsidRDefault="00F63947" w:rsidP="00F80BB7">
            <w:pPr>
              <w:rPr>
                <w:rFonts w:ascii="Tahoma" w:hAnsi="Tahoma" w:cs="Tahoma"/>
                <w:sz w:val="20"/>
                <w:szCs w:val="20"/>
              </w:rPr>
            </w:pPr>
            <w:r w:rsidRPr="00734E90">
              <w:rPr>
                <w:rFonts w:ascii="Tahoma" w:hAnsi="Tahoma" w:cs="Tahoma"/>
                <w:sz w:val="20"/>
                <w:szCs w:val="20"/>
              </w:rPr>
              <w:t>Szkoła Muzyczna I Stopnia</w:t>
            </w:r>
          </w:p>
        </w:tc>
        <w:tc>
          <w:tcPr>
            <w:tcW w:w="3055" w:type="dxa"/>
            <w:vAlign w:val="center"/>
          </w:tcPr>
          <w:p w:rsidR="00F63947" w:rsidRPr="00734E90" w:rsidRDefault="00F63947" w:rsidP="00F80BB7">
            <w:pPr>
              <w:jc w:val="center"/>
              <w:rPr>
                <w:rFonts w:ascii="Tahoma" w:hAnsi="Tahoma" w:cs="Tahoma"/>
                <w:sz w:val="20"/>
                <w:szCs w:val="20"/>
              </w:rPr>
            </w:pPr>
            <w:r w:rsidRPr="00734E90">
              <w:rPr>
                <w:rFonts w:ascii="Tahoma" w:hAnsi="Tahoma" w:cs="Tahoma"/>
                <w:sz w:val="20"/>
                <w:szCs w:val="20"/>
              </w:rPr>
              <w:t>179</w:t>
            </w:r>
          </w:p>
        </w:tc>
      </w:tr>
      <w:tr w:rsidR="00F63947" w:rsidRPr="00734E90" w:rsidTr="00F80BB7">
        <w:trPr>
          <w:trHeight w:val="284"/>
        </w:trPr>
        <w:tc>
          <w:tcPr>
            <w:tcW w:w="0" w:type="auto"/>
            <w:vAlign w:val="center"/>
          </w:tcPr>
          <w:p w:rsidR="00F63947" w:rsidRPr="00734E90" w:rsidRDefault="00F63947" w:rsidP="00F80BB7">
            <w:pPr>
              <w:rPr>
                <w:rFonts w:ascii="Tahoma" w:hAnsi="Tahoma" w:cs="Tahoma"/>
                <w:b/>
                <w:sz w:val="20"/>
                <w:szCs w:val="20"/>
              </w:rPr>
            </w:pPr>
            <w:r w:rsidRPr="00734E90">
              <w:rPr>
                <w:rFonts w:ascii="Tahoma" w:hAnsi="Tahoma" w:cs="Tahoma"/>
                <w:b/>
                <w:sz w:val="20"/>
                <w:szCs w:val="20"/>
              </w:rPr>
              <w:t>9</w:t>
            </w:r>
          </w:p>
        </w:tc>
        <w:tc>
          <w:tcPr>
            <w:tcW w:w="5659" w:type="dxa"/>
            <w:vAlign w:val="center"/>
          </w:tcPr>
          <w:p w:rsidR="00F63947" w:rsidRPr="00734E90" w:rsidRDefault="00F63947" w:rsidP="00F80BB7">
            <w:pPr>
              <w:rPr>
                <w:rFonts w:ascii="Tahoma" w:hAnsi="Tahoma" w:cs="Tahoma"/>
                <w:bCs/>
                <w:sz w:val="20"/>
                <w:szCs w:val="20"/>
              </w:rPr>
            </w:pPr>
            <w:r w:rsidRPr="00734E90">
              <w:rPr>
                <w:rFonts w:ascii="Tahoma" w:hAnsi="Tahoma" w:cs="Tahoma"/>
                <w:bCs/>
                <w:sz w:val="20"/>
                <w:szCs w:val="20"/>
              </w:rPr>
              <w:t>Zespół Szkół Nr 1 im. Stanisława Staszica w Nowogardzie</w:t>
            </w:r>
          </w:p>
        </w:tc>
        <w:tc>
          <w:tcPr>
            <w:tcW w:w="3055" w:type="dxa"/>
            <w:vAlign w:val="center"/>
          </w:tcPr>
          <w:p w:rsidR="00F63947" w:rsidRPr="00734E90" w:rsidRDefault="00F63947" w:rsidP="00F80BB7">
            <w:pPr>
              <w:jc w:val="center"/>
              <w:rPr>
                <w:rFonts w:ascii="Tahoma" w:hAnsi="Tahoma" w:cs="Tahoma"/>
                <w:sz w:val="20"/>
                <w:szCs w:val="20"/>
              </w:rPr>
            </w:pPr>
            <w:r w:rsidRPr="00734E90">
              <w:rPr>
                <w:rFonts w:ascii="Tahoma" w:hAnsi="Tahoma" w:cs="Tahoma"/>
                <w:sz w:val="20"/>
                <w:szCs w:val="20"/>
              </w:rPr>
              <w:t>818</w:t>
            </w:r>
          </w:p>
        </w:tc>
      </w:tr>
    </w:tbl>
    <w:p w:rsidR="00273309" w:rsidRDefault="00273309" w:rsidP="00273309">
      <w:pPr>
        <w:spacing w:before="100" w:after="120"/>
        <w:jc w:val="both"/>
        <w:rPr>
          <w:rFonts w:ascii="Tahoma" w:hAnsi="Tahoma" w:cs="Tahoma"/>
          <w:b/>
          <w:sz w:val="20"/>
          <w:szCs w:val="20"/>
        </w:rPr>
      </w:pPr>
    </w:p>
    <w:p w:rsidR="00CD0A70" w:rsidRPr="00273309" w:rsidRDefault="00CD0A70" w:rsidP="00400821">
      <w:pPr>
        <w:numPr>
          <w:ilvl w:val="0"/>
          <w:numId w:val="5"/>
        </w:numPr>
        <w:spacing w:before="100"/>
        <w:jc w:val="both"/>
        <w:rPr>
          <w:rFonts w:ascii="Tahoma" w:hAnsi="Tahoma" w:cs="Tahoma"/>
          <w:b/>
          <w:sz w:val="20"/>
          <w:szCs w:val="20"/>
        </w:rPr>
      </w:pPr>
      <w:r w:rsidRPr="00273309">
        <w:rPr>
          <w:rFonts w:ascii="Tahoma" w:hAnsi="Tahoma" w:cs="Tahoma"/>
          <w:b/>
          <w:sz w:val="20"/>
          <w:szCs w:val="20"/>
        </w:rPr>
        <w:t>Opis działalności</w:t>
      </w:r>
    </w:p>
    <w:p w:rsidR="003D53FF" w:rsidRPr="00273309" w:rsidRDefault="00670A37" w:rsidP="003D53FF">
      <w:pPr>
        <w:spacing w:before="100"/>
        <w:jc w:val="both"/>
        <w:rPr>
          <w:rFonts w:ascii="Tahoma" w:hAnsi="Tahoma" w:cs="Tahoma"/>
          <w:sz w:val="20"/>
          <w:szCs w:val="20"/>
        </w:rPr>
      </w:pPr>
      <w:r>
        <w:rPr>
          <w:rFonts w:ascii="Tahoma" w:hAnsi="Tahoma" w:cs="Tahoma"/>
          <w:b/>
          <w:sz w:val="20"/>
          <w:szCs w:val="20"/>
        </w:rPr>
        <w:t xml:space="preserve">1) </w:t>
      </w:r>
      <w:r w:rsidR="003D53FF" w:rsidRPr="00273309">
        <w:rPr>
          <w:rFonts w:ascii="Tahoma" w:hAnsi="Tahoma" w:cs="Tahoma"/>
          <w:b/>
          <w:sz w:val="20"/>
          <w:szCs w:val="20"/>
        </w:rPr>
        <w:t xml:space="preserve">Powiat Goleniowski </w:t>
      </w:r>
      <w:r w:rsidR="003D53FF" w:rsidRPr="00273309">
        <w:rPr>
          <w:rFonts w:ascii="Tahoma" w:hAnsi="Tahoma" w:cs="Tahoma"/>
          <w:sz w:val="20"/>
          <w:szCs w:val="20"/>
        </w:rPr>
        <w:t>stanowi lokalną wspólnotę samorządową tworzoną przez mieszkańców powiatu oraz terytorium obejmujące:</w:t>
      </w:r>
    </w:p>
    <w:p w:rsidR="003D53FF" w:rsidRPr="00273309" w:rsidRDefault="003D53FF" w:rsidP="000654D9">
      <w:pPr>
        <w:numPr>
          <w:ilvl w:val="0"/>
          <w:numId w:val="12"/>
        </w:numPr>
        <w:ind w:left="714" w:hanging="357"/>
        <w:jc w:val="both"/>
        <w:rPr>
          <w:rFonts w:ascii="Tahoma" w:hAnsi="Tahoma" w:cs="Tahoma"/>
          <w:b/>
          <w:sz w:val="20"/>
          <w:szCs w:val="20"/>
        </w:rPr>
      </w:pPr>
      <w:r w:rsidRPr="00273309">
        <w:rPr>
          <w:rFonts w:ascii="Tahoma" w:hAnsi="Tahoma" w:cs="Tahoma"/>
          <w:sz w:val="20"/>
          <w:szCs w:val="20"/>
        </w:rPr>
        <w:t>miasto i gminę Goleniów,</w:t>
      </w:r>
    </w:p>
    <w:p w:rsidR="003D53FF" w:rsidRPr="00273309" w:rsidRDefault="003D53FF" w:rsidP="000654D9">
      <w:pPr>
        <w:numPr>
          <w:ilvl w:val="0"/>
          <w:numId w:val="12"/>
        </w:numPr>
        <w:jc w:val="both"/>
        <w:rPr>
          <w:rFonts w:ascii="Tahoma" w:hAnsi="Tahoma" w:cs="Tahoma"/>
          <w:sz w:val="20"/>
          <w:szCs w:val="20"/>
        </w:rPr>
      </w:pPr>
      <w:r w:rsidRPr="00273309">
        <w:rPr>
          <w:rFonts w:ascii="Tahoma" w:hAnsi="Tahoma" w:cs="Tahoma"/>
          <w:sz w:val="20"/>
          <w:szCs w:val="20"/>
        </w:rPr>
        <w:t>miasto i gminę Maszewo,</w:t>
      </w:r>
    </w:p>
    <w:p w:rsidR="003D53FF" w:rsidRPr="007B536C" w:rsidRDefault="003D53FF" w:rsidP="000654D9">
      <w:pPr>
        <w:numPr>
          <w:ilvl w:val="0"/>
          <w:numId w:val="12"/>
        </w:numPr>
        <w:jc w:val="both"/>
        <w:rPr>
          <w:rFonts w:ascii="Tahoma" w:hAnsi="Tahoma" w:cs="Tahoma"/>
          <w:sz w:val="20"/>
          <w:szCs w:val="20"/>
        </w:rPr>
      </w:pPr>
      <w:r w:rsidRPr="007B536C">
        <w:rPr>
          <w:rFonts w:ascii="Tahoma" w:hAnsi="Tahoma" w:cs="Tahoma"/>
          <w:sz w:val="20"/>
          <w:szCs w:val="20"/>
        </w:rPr>
        <w:t>miasto i gminę Nowogard,</w:t>
      </w:r>
    </w:p>
    <w:p w:rsidR="007B536C" w:rsidRPr="007B536C" w:rsidRDefault="007B536C" w:rsidP="000654D9">
      <w:pPr>
        <w:numPr>
          <w:ilvl w:val="0"/>
          <w:numId w:val="12"/>
        </w:numPr>
        <w:jc w:val="both"/>
        <w:rPr>
          <w:rFonts w:ascii="Tahoma" w:hAnsi="Tahoma" w:cs="Tahoma"/>
          <w:sz w:val="20"/>
          <w:szCs w:val="20"/>
        </w:rPr>
      </w:pPr>
      <w:r w:rsidRPr="007B536C">
        <w:rPr>
          <w:rFonts w:ascii="Arial" w:hAnsi="Arial" w:cs="Arial"/>
          <w:sz w:val="20"/>
          <w:szCs w:val="20"/>
        </w:rPr>
        <w:t>miasto i gminę Stepnica</w:t>
      </w:r>
      <w:r w:rsidRPr="007B536C">
        <w:rPr>
          <w:rFonts w:ascii="Tahoma" w:hAnsi="Tahoma" w:cs="Tahoma"/>
          <w:sz w:val="20"/>
          <w:szCs w:val="20"/>
        </w:rPr>
        <w:t>,</w:t>
      </w:r>
    </w:p>
    <w:p w:rsidR="003D53FF" w:rsidRPr="007B536C" w:rsidRDefault="003D53FF" w:rsidP="000654D9">
      <w:pPr>
        <w:numPr>
          <w:ilvl w:val="0"/>
          <w:numId w:val="12"/>
        </w:numPr>
        <w:jc w:val="both"/>
        <w:rPr>
          <w:rFonts w:ascii="Tahoma" w:hAnsi="Tahoma" w:cs="Tahoma"/>
          <w:sz w:val="20"/>
          <w:szCs w:val="20"/>
        </w:rPr>
      </w:pPr>
      <w:r w:rsidRPr="007B536C">
        <w:rPr>
          <w:rFonts w:ascii="Tahoma" w:hAnsi="Tahoma" w:cs="Tahoma"/>
          <w:sz w:val="20"/>
          <w:szCs w:val="20"/>
        </w:rPr>
        <w:t>gminę Osina,</w:t>
      </w:r>
    </w:p>
    <w:p w:rsidR="00273309" w:rsidRPr="007B536C" w:rsidRDefault="007B536C" w:rsidP="000654D9">
      <w:pPr>
        <w:numPr>
          <w:ilvl w:val="0"/>
          <w:numId w:val="12"/>
        </w:numPr>
        <w:jc w:val="both"/>
        <w:rPr>
          <w:rFonts w:ascii="Tahoma" w:hAnsi="Tahoma" w:cs="Tahoma"/>
          <w:sz w:val="20"/>
          <w:szCs w:val="20"/>
        </w:rPr>
      </w:pPr>
      <w:r w:rsidRPr="007B536C">
        <w:rPr>
          <w:rFonts w:ascii="Tahoma" w:hAnsi="Tahoma" w:cs="Tahoma"/>
          <w:sz w:val="20"/>
          <w:szCs w:val="20"/>
        </w:rPr>
        <w:t>gminę Przybiernów</w:t>
      </w:r>
      <w:r w:rsidR="003D53FF" w:rsidRPr="007B536C">
        <w:rPr>
          <w:rFonts w:ascii="Tahoma" w:hAnsi="Tahoma" w:cs="Tahoma"/>
          <w:sz w:val="20"/>
          <w:szCs w:val="20"/>
        </w:rPr>
        <w:t>.</w:t>
      </w:r>
    </w:p>
    <w:p w:rsidR="00204BD7" w:rsidRPr="0048507A" w:rsidRDefault="00204BD7" w:rsidP="003D53FF">
      <w:pPr>
        <w:jc w:val="both"/>
        <w:rPr>
          <w:rFonts w:ascii="Tahoma" w:hAnsi="Tahoma" w:cs="Tahoma"/>
          <w:sz w:val="20"/>
          <w:szCs w:val="20"/>
          <w:highlight w:val="yellow"/>
        </w:rPr>
      </w:pPr>
    </w:p>
    <w:p w:rsidR="00273309" w:rsidRPr="00273309" w:rsidRDefault="00273309" w:rsidP="00273309">
      <w:pPr>
        <w:jc w:val="both"/>
        <w:rPr>
          <w:rFonts w:ascii="Tahoma" w:hAnsi="Tahoma" w:cs="Tahoma"/>
          <w:sz w:val="20"/>
        </w:rPr>
      </w:pPr>
      <w:r w:rsidRPr="00273309">
        <w:rPr>
          <w:rFonts w:ascii="Tahoma" w:hAnsi="Tahoma" w:cs="Tahoma"/>
          <w:sz w:val="20"/>
        </w:rPr>
        <w:t xml:space="preserve">Powiat ma osobowość prawną. Powiat wykonuje określone ustawami zadania publiczne w imieniu własnym i na własną odpowiedzialność. </w:t>
      </w:r>
      <w:r w:rsidRPr="00273309">
        <w:rPr>
          <w:rFonts w:ascii="Tahoma" w:hAnsi="Tahoma" w:cs="Tahoma"/>
          <w:sz w:val="20"/>
          <w:szCs w:val="20"/>
        </w:rPr>
        <w:t xml:space="preserve">Zakres działania i zadania powiatu określa ustawa </w:t>
      </w:r>
      <w:r w:rsidRPr="00273309">
        <w:rPr>
          <w:rFonts w:ascii="Tahoma" w:hAnsi="Tahoma" w:cs="Tahoma"/>
          <w:sz w:val="20"/>
        </w:rPr>
        <w:t>z dnia 5 czerwca 1998 r. o samorządzie powiatowym (</w:t>
      </w:r>
      <w:proofErr w:type="spellStart"/>
      <w:r w:rsidRPr="00273309">
        <w:rPr>
          <w:rFonts w:ascii="Tahoma" w:hAnsi="Tahoma" w:cs="Tahoma"/>
          <w:sz w:val="20"/>
        </w:rPr>
        <w:t>t.j</w:t>
      </w:r>
      <w:proofErr w:type="spellEnd"/>
      <w:r w:rsidRPr="00273309">
        <w:rPr>
          <w:rFonts w:ascii="Tahoma" w:hAnsi="Tahoma" w:cs="Tahoma"/>
          <w:sz w:val="20"/>
        </w:rPr>
        <w:t xml:space="preserve">. Dz. U. z 2019, poz. 511 z </w:t>
      </w:r>
      <w:proofErr w:type="spellStart"/>
      <w:r w:rsidRPr="00273309">
        <w:rPr>
          <w:rFonts w:ascii="Tahoma" w:hAnsi="Tahoma" w:cs="Tahoma"/>
          <w:sz w:val="20"/>
        </w:rPr>
        <w:t>późn</w:t>
      </w:r>
      <w:proofErr w:type="spellEnd"/>
      <w:r w:rsidRPr="00273309">
        <w:rPr>
          <w:rFonts w:ascii="Tahoma" w:hAnsi="Tahoma" w:cs="Tahoma"/>
          <w:sz w:val="20"/>
        </w:rPr>
        <w:t xml:space="preserve">. zm.). Do zakresu działania Powiatu należy wykonywanie określonych ustawami zadań publicznych o charakterze ponadgminnym. Powiat wykonuje także zadania z zakresu administracji rządowej, jeżeli ustawy określają te zadania jako należące do zakresu działania Powiatu. W celu wykonywania zadań Powiat może tworzyć jednostki organizacyjne i zawierać umowy z innymi podmiotami. Tworzenie jednostek organizacyjnych, o których mowa powyżej, następuje w drodze uchwały Rady. Zarząd prowadzi i aktualizuje wykaz jednostek organizacyjnych Powiatu. Zarząd jest organem wykonawczym Powiatu. </w:t>
      </w:r>
      <w:r w:rsidRPr="00273309">
        <w:rPr>
          <w:rFonts w:ascii="Tahoma" w:hAnsi="Tahoma" w:cs="Tahoma"/>
          <w:sz w:val="20"/>
        </w:rPr>
        <w:lastRenderedPageBreak/>
        <w:t xml:space="preserve">Zarząd wykonuje zadania Powiatu przy pomocy starostwa oraz jednostek organizacyjnych Powiatu, w tym powiatowego urzędu pracy. Kierownicy powiatowych służb, inspekcji i straży wykonują określone w ustawach zadania i kompetencje przy pomocy jednostek organizacyjnych – komend i inspektoratów. Zarząd wykonuje uchwały Rady i zadania określone przepisami prawa. </w:t>
      </w:r>
    </w:p>
    <w:p w:rsidR="00204BD7" w:rsidRPr="0048507A" w:rsidRDefault="00204BD7">
      <w:pPr>
        <w:jc w:val="both"/>
        <w:rPr>
          <w:rFonts w:ascii="Tahoma" w:hAnsi="Tahoma" w:cs="Tahoma"/>
          <w:sz w:val="20"/>
          <w:szCs w:val="20"/>
          <w:highlight w:val="yellow"/>
        </w:rPr>
      </w:pPr>
    </w:p>
    <w:p w:rsidR="00204BD7" w:rsidRPr="00670A37" w:rsidRDefault="00670A37">
      <w:pPr>
        <w:spacing w:before="100"/>
        <w:jc w:val="both"/>
        <w:rPr>
          <w:rFonts w:ascii="Tahoma" w:hAnsi="Tahoma" w:cs="Tahoma"/>
          <w:sz w:val="20"/>
          <w:szCs w:val="20"/>
        </w:rPr>
      </w:pPr>
      <w:r>
        <w:rPr>
          <w:rFonts w:ascii="Tahoma" w:hAnsi="Tahoma" w:cs="Tahoma"/>
          <w:b/>
          <w:sz w:val="20"/>
          <w:szCs w:val="20"/>
        </w:rPr>
        <w:t xml:space="preserve">2) </w:t>
      </w:r>
      <w:r w:rsidRPr="00670A37">
        <w:rPr>
          <w:rFonts w:ascii="Tahoma" w:hAnsi="Tahoma" w:cs="Tahoma"/>
          <w:b/>
          <w:sz w:val="20"/>
          <w:szCs w:val="20"/>
        </w:rPr>
        <w:t xml:space="preserve">Powiatowe Centrum Pomocy Rodzinie w Goleniowie – </w:t>
      </w:r>
      <w:r w:rsidRPr="00670A37">
        <w:rPr>
          <w:rFonts w:ascii="Tahoma" w:hAnsi="Tahoma" w:cs="Tahoma"/>
          <w:sz w:val="20"/>
          <w:szCs w:val="20"/>
        </w:rPr>
        <w:t>jest jednostką organizacyjną powiatu działającą w obszarze pomocy społecznej;</w:t>
      </w:r>
      <w:r w:rsidRPr="00670A37">
        <w:rPr>
          <w:rFonts w:ascii="Tahoma" w:hAnsi="Tahoma" w:cs="Tahoma"/>
          <w:b/>
          <w:sz w:val="20"/>
          <w:szCs w:val="20"/>
        </w:rPr>
        <w:t xml:space="preserve"> </w:t>
      </w:r>
      <w:r w:rsidRPr="00670A37">
        <w:rPr>
          <w:rFonts w:ascii="Tahoma" w:hAnsi="Tahoma" w:cs="Tahoma"/>
          <w:sz w:val="20"/>
          <w:szCs w:val="20"/>
        </w:rPr>
        <w:t>realizuje</w:t>
      </w:r>
      <w:r w:rsidRPr="00670A37">
        <w:rPr>
          <w:rFonts w:ascii="Tahoma" w:hAnsi="Tahoma" w:cs="Tahoma"/>
          <w:b/>
          <w:sz w:val="20"/>
          <w:szCs w:val="20"/>
        </w:rPr>
        <w:t xml:space="preserve"> </w:t>
      </w:r>
      <w:r w:rsidRPr="00670A37">
        <w:rPr>
          <w:rFonts w:ascii="Tahoma" w:hAnsi="Tahoma" w:cs="Tahoma"/>
          <w:sz w:val="20"/>
          <w:szCs w:val="20"/>
        </w:rPr>
        <w:t>zadania powiatu z zakresu pomocy społecznej (własne i z zakresu administracji rządowej), pieczy zastępczej, przeciwdziałania przemocy w rodzinie, rehabilitacji zawodowej i społecznej osób niepełnosprawnych oraz repatriacji. Jest organizatorem rodzinnej pieczy zastępczej w Powiecie Goleniowskim.</w:t>
      </w:r>
      <w:r w:rsidRPr="00670A37">
        <w:rPr>
          <w:rFonts w:ascii="Tahoma" w:hAnsi="Tahoma" w:cs="Tahoma"/>
        </w:rPr>
        <w:t xml:space="preserve"> </w:t>
      </w:r>
      <w:r w:rsidRPr="00670A37">
        <w:rPr>
          <w:rFonts w:ascii="Tahoma" w:hAnsi="Tahoma" w:cs="Tahoma"/>
          <w:sz w:val="20"/>
          <w:szCs w:val="20"/>
        </w:rPr>
        <w:t>Organizacja rodzinnej pieczy zastępczej w Powiecie Goleniowskim polega na stworzeniu warunków do powstawania nowych i  wcześniej funkcjonujących form pieczy zastępczych</w:t>
      </w:r>
      <w:r>
        <w:rPr>
          <w:rFonts w:ascii="Tahoma" w:hAnsi="Tahoma" w:cs="Tahoma"/>
          <w:sz w:val="20"/>
          <w:szCs w:val="20"/>
        </w:rPr>
        <w:t>.</w:t>
      </w:r>
    </w:p>
    <w:p w:rsidR="00CD0A70" w:rsidRPr="0048507A" w:rsidRDefault="00670A37">
      <w:pPr>
        <w:spacing w:before="100"/>
        <w:jc w:val="both"/>
        <w:rPr>
          <w:rFonts w:ascii="Tahoma" w:hAnsi="Tahoma" w:cs="Tahoma"/>
          <w:sz w:val="20"/>
          <w:szCs w:val="20"/>
          <w:highlight w:val="yellow"/>
        </w:rPr>
      </w:pPr>
      <w:r>
        <w:rPr>
          <w:rFonts w:ascii="Tahoma" w:hAnsi="Tahoma" w:cs="Tahoma"/>
          <w:b/>
          <w:bCs/>
          <w:sz w:val="20"/>
          <w:szCs w:val="20"/>
        </w:rPr>
        <w:t xml:space="preserve">3) </w:t>
      </w:r>
      <w:r w:rsidR="003D53FF" w:rsidRPr="00670A37">
        <w:rPr>
          <w:rFonts w:ascii="Tahoma" w:hAnsi="Tahoma" w:cs="Tahoma"/>
          <w:b/>
          <w:bCs/>
          <w:sz w:val="20"/>
          <w:szCs w:val="20"/>
        </w:rPr>
        <w:t xml:space="preserve">Powiatowy Urząd Pracy w Goleniowie </w:t>
      </w:r>
      <w:r w:rsidR="003D53FF" w:rsidRPr="00670A37">
        <w:rPr>
          <w:rFonts w:ascii="Tahoma" w:hAnsi="Tahoma" w:cs="Tahoma"/>
          <w:sz w:val="20"/>
          <w:szCs w:val="20"/>
        </w:rPr>
        <w:t xml:space="preserve">– celem działania Urzędy jest realizowanie polityki rynku pracy, w szczególności poprzez promocję zatrudnienia, łagodzenie skutków bezrobocia i aktywizację zawodową osób bezrobotnych, </w:t>
      </w:r>
      <w:r w:rsidR="003D53FF" w:rsidRPr="007B536C">
        <w:rPr>
          <w:rFonts w:ascii="Tahoma" w:hAnsi="Tahoma" w:cs="Tahoma"/>
          <w:sz w:val="20"/>
          <w:szCs w:val="20"/>
        </w:rPr>
        <w:t>a także poprzez realizację przepisów w zakresie udzielania pomocy państwa w spłacie niektórych kredytów mieszkaniowych udzielonych osobom, które utraciły pracę i przepisów dotyczących łagodzenia skutków kryzysu ekonomicznego dla pracowników i przedsiębiorców.</w:t>
      </w:r>
    </w:p>
    <w:p w:rsidR="00204BD7" w:rsidRPr="00670A37" w:rsidRDefault="00670A37">
      <w:pPr>
        <w:spacing w:before="100"/>
        <w:jc w:val="both"/>
        <w:rPr>
          <w:rFonts w:ascii="Tahoma" w:hAnsi="Tahoma" w:cs="Tahoma"/>
          <w:sz w:val="20"/>
          <w:szCs w:val="20"/>
        </w:rPr>
      </w:pPr>
      <w:r>
        <w:rPr>
          <w:rFonts w:ascii="Tahoma" w:hAnsi="Tahoma" w:cs="Tahoma"/>
          <w:b/>
          <w:bCs/>
          <w:sz w:val="20"/>
          <w:szCs w:val="20"/>
        </w:rPr>
        <w:t xml:space="preserve">4) </w:t>
      </w:r>
      <w:r w:rsidR="00CD0A70" w:rsidRPr="00670A37">
        <w:rPr>
          <w:rFonts w:ascii="Tahoma" w:hAnsi="Tahoma" w:cs="Tahoma"/>
          <w:b/>
          <w:bCs/>
          <w:sz w:val="20"/>
          <w:szCs w:val="20"/>
        </w:rPr>
        <w:t xml:space="preserve">Specjalistyczna Poradnia Terapeutyczna dla Dzieci, Młodzieży i ich Rodzin w Nowogardzie - </w:t>
      </w:r>
      <w:r w:rsidR="00120642" w:rsidRPr="00670A37">
        <w:rPr>
          <w:rFonts w:ascii="Tahoma" w:hAnsi="Tahoma" w:cs="Tahoma"/>
          <w:sz w:val="20"/>
          <w:szCs w:val="20"/>
        </w:rPr>
        <w:t>z</w:t>
      </w:r>
      <w:r w:rsidR="00CD0A70" w:rsidRPr="00670A37">
        <w:rPr>
          <w:rFonts w:ascii="Tahoma" w:hAnsi="Tahoma" w:cs="Tahoma"/>
          <w:sz w:val="20"/>
          <w:szCs w:val="20"/>
        </w:rPr>
        <w:t>adaniem Poradni jest udzielanie profesjonalnej pomocy terapeutycznej, rehabilitacyjnej, psychologicznej, pedagogicznej, logopedycznej dzieciom i młodzieży, ich rodzicom i opiekunom  w  przezwyciężaniu kryzysów rozwojowych i trudności życiowych.</w:t>
      </w:r>
    </w:p>
    <w:p w:rsidR="0039340D" w:rsidRPr="00522E6C" w:rsidRDefault="00670A37" w:rsidP="0039340D">
      <w:pPr>
        <w:spacing w:before="100"/>
        <w:jc w:val="both"/>
        <w:rPr>
          <w:rFonts w:ascii="Tahoma" w:hAnsi="Tahoma" w:cs="Tahoma"/>
          <w:sz w:val="20"/>
          <w:szCs w:val="20"/>
        </w:rPr>
      </w:pPr>
      <w:r w:rsidRPr="00522E6C">
        <w:rPr>
          <w:rFonts w:ascii="Tahoma" w:hAnsi="Tahoma" w:cs="Tahoma"/>
          <w:b/>
          <w:sz w:val="20"/>
          <w:szCs w:val="20"/>
        </w:rPr>
        <w:t xml:space="preserve">5) </w:t>
      </w:r>
      <w:r w:rsidR="0039340D" w:rsidRPr="00522E6C">
        <w:rPr>
          <w:rFonts w:ascii="Tahoma" w:hAnsi="Tahoma" w:cs="Tahoma"/>
          <w:b/>
          <w:sz w:val="20"/>
          <w:szCs w:val="20"/>
        </w:rPr>
        <w:t>Centrum Obsługi Placówek Opiekuńczo-Wychowawczych Goleniowie</w:t>
      </w:r>
      <w:r w:rsidR="0039340D" w:rsidRPr="00522E6C">
        <w:rPr>
          <w:rFonts w:ascii="Tahoma" w:hAnsi="Tahoma" w:cs="Tahoma"/>
          <w:sz w:val="20"/>
          <w:szCs w:val="20"/>
        </w:rPr>
        <w:t xml:space="preserve"> – realizuje zadania z zakresu zapewnienia opieki i wychowania dzieciom całkowicie  pozbawionym opieki rodziców, poprzez prowadzenie placówek opiekuńczo-wychowawczych o charakterze ponadgminnym. Placówka realizuje zadania przewidziane dla placówki socjalizacyjnej i placówki interwencyjnej, a także łączy zadnia  terapeutyczne, interwencyjne i socjalizacyjne skierowane na dziecko i rodzinę dziecka. Placówka zapewnia dzieciom całodobową opiekę i wychowanie oraz zaspokaja ich niezbędne potrzeby bytowe, rozwojowe, w tym emocjonalne, społeczne, religijne, a także zapewnia korzystanie z przysługujących świadczeń zdrowotnych i kształcenia co najmniej na poziomie obowiązującego standardu opieki i wychowania.</w:t>
      </w:r>
    </w:p>
    <w:p w:rsidR="00670A37" w:rsidRPr="00670A37" w:rsidRDefault="00670A37" w:rsidP="00670A37">
      <w:pPr>
        <w:spacing w:before="100"/>
        <w:jc w:val="both"/>
        <w:rPr>
          <w:rFonts w:ascii="Arial" w:hAnsi="Arial" w:cs="Arial"/>
          <w:b/>
          <w:sz w:val="20"/>
          <w:szCs w:val="20"/>
        </w:rPr>
      </w:pPr>
      <w:r w:rsidRPr="00670A37">
        <w:rPr>
          <w:rFonts w:ascii="Arial" w:hAnsi="Arial" w:cs="Arial"/>
          <w:b/>
          <w:sz w:val="20"/>
          <w:szCs w:val="20"/>
        </w:rPr>
        <w:t>Cele i zadania COPOW</w:t>
      </w:r>
      <w:r w:rsidRPr="00670A37">
        <w:rPr>
          <w:rFonts w:ascii="Arial" w:hAnsi="Arial" w:cs="Arial"/>
          <w:b/>
          <w:sz w:val="20"/>
          <w:szCs w:val="20"/>
        </w:rPr>
        <w:tab/>
      </w:r>
      <w:r w:rsidRPr="00670A37">
        <w:rPr>
          <w:rFonts w:ascii="Arial" w:hAnsi="Arial" w:cs="Arial"/>
          <w:b/>
          <w:sz w:val="20"/>
          <w:szCs w:val="20"/>
        </w:rPr>
        <w:tab/>
      </w:r>
      <w:r w:rsidRPr="00670A37">
        <w:rPr>
          <w:rFonts w:ascii="Arial" w:hAnsi="Arial" w:cs="Arial"/>
          <w:b/>
          <w:sz w:val="20"/>
          <w:szCs w:val="20"/>
        </w:rPr>
        <w:tab/>
      </w:r>
      <w:r w:rsidRPr="00670A37">
        <w:rPr>
          <w:rFonts w:ascii="Arial" w:hAnsi="Arial" w:cs="Arial"/>
          <w:b/>
          <w:sz w:val="20"/>
          <w:szCs w:val="20"/>
        </w:rPr>
        <w:tab/>
      </w:r>
    </w:p>
    <w:p w:rsidR="00670A37" w:rsidRPr="00670A37" w:rsidRDefault="00670A37" w:rsidP="00670A37">
      <w:pPr>
        <w:jc w:val="both"/>
        <w:rPr>
          <w:rFonts w:ascii="Tahoma" w:hAnsi="Tahoma" w:cs="Tahoma"/>
          <w:sz w:val="20"/>
          <w:szCs w:val="20"/>
        </w:rPr>
      </w:pPr>
      <w:r w:rsidRPr="00670A37">
        <w:rPr>
          <w:rFonts w:ascii="Tahoma" w:hAnsi="Tahoma" w:cs="Tahoma"/>
          <w:sz w:val="20"/>
          <w:szCs w:val="20"/>
        </w:rPr>
        <w:t>1. Placówka jest Publiczną Placówką Opiekuńczo-Wychowawczą i realizuje zadania przewidziane dla placówki socjalizacyjnej, interwencyjnej oraz specjalistyczno-terapeutycznej.</w:t>
      </w:r>
      <w:r w:rsidRPr="00670A37">
        <w:rPr>
          <w:rFonts w:ascii="Tahoma" w:hAnsi="Tahoma" w:cs="Tahoma"/>
          <w:sz w:val="20"/>
          <w:szCs w:val="20"/>
        </w:rPr>
        <w:tab/>
      </w:r>
      <w:r w:rsidRPr="00670A37">
        <w:rPr>
          <w:rFonts w:ascii="Tahoma" w:hAnsi="Tahoma" w:cs="Tahoma"/>
          <w:sz w:val="20"/>
          <w:szCs w:val="20"/>
        </w:rPr>
        <w:tab/>
      </w:r>
      <w:r w:rsidRPr="00670A37">
        <w:rPr>
          <w:rFonts w:ascii="Tahoma" w:hAnsi="Tahoma" w:cs="Tahoma"/>
          <w:sz w:val="20"/>
          <w:szCs w:val="20"/>
        </w:rPr>
        <w:tab/>
      </w:r>
    </w:p>
    <w:p w:rsidR="00670A37" w:rsidRPr="00670A37" w:rsidRDefault="00670A37" w:rsidP="00670A37">
      <w:pPr>
        <w:jc w:val="both"/>
        <w:rPr>
          <w:rFonts w:ascii="Tahoma" w:hAnsi="Tahoma" w:cs="Tahoma"/>
          <w:sz w:val="20"/>
          <w:szCs w:val="20"/>
        </w:rPr>
      </w:pPr>
      <w:r w:rsidRPr="00670A37">
        <w:rPr>
          <w:rFonts w:ascii="Tahoma" w:hAnsi="Tahoma" w:cs="Tahoma"/>
          <w:sz w:val="20"/>
          <w:szCs w:val="20"/>
        </w:rPr>
        <w:t>2. Przedmiotem działalności Placówki jest:</w:t>
      </w:r>
      <w:r w:rsidRPr="00670A37">
        <w:rPr>
          <w:rFonts w:ascii="Tahoma" w:hAnsi="Tahoma" w:cs="Tahoma"/>
          <w:sz w:val="20"/>
          <w:szCs w:val="20"/>
        </w:rPr>
        <w:tab/>
      </w:r>
      <w:r w:rsidRPr="00670A37">
        <w:rPr>
          <w:rFonts w:ascii="Tahoma" w:hAnsi="Tahoma" w:cs="Tahoma"/>
          <w:sz w:val="20"/>
          <w:szCs w:val="20"/>
        </w:rPr>
        <w:tab/>
      </w:r>
      <w:r w:rsidRPr="00670A37">
        <w:rPr>
          <w:rFonts w:ascii="Tahoma" w:hAnsi="Tahoma" w:cs="Tahoma"/>
          <w:sz w:val="20"/>
          <w:szCs w:val="20"/>
        </w:rPr>
        <w:tab/>
      </w:r>
      <w:r w:rsidRPr="00670A37">
        <w:rPr>
          <w:rFonts w:ascii="Tahoma" w:hAnsi="Tahoma" w:cs="Tahoma"/>
          <w:sz w:val="20"/>
          <w:szCs w:val="20"/>
        </w:rPr>
        <w:tab/>
      </w:r>
      <w:r w:rsidRPr="00670A37">
        <w:rPr>
          <w:rFonts w:ascii="Tahoma" w:hAnsi="Tahoma" w:cs="Tahoma"/>
          <w:sz w:val="20"/>
          <w:szCs w:val="20"/>
        </w:rPr>
        <w:tab/>
      </w:r>
    </w:p>
    <w:p w:rsidR="00670A37" w:rsidRPr="00670A37" w:rsidRDefault="00670A37" w:rsidP="000654D9">
      <w:pPr>
        <w:numPr>
          <w:ilvl w:val="0"/>
          <w:numId w:val="98"/>
        </w:numPr>
        <w:ind w:left="714" w:hanging="357"/>
        <w:jc w:val="both"/>
        <w:rPr>
          <w:rFonts w:ascii="Tahoma" w:hAnsi="Tahoma" w:cs="Tahoma"/>
          <w:sz w:val="20"/>
          <w:szCs w:val="20"/>
        </w:rPr>
      </w:pPr>
      <w:r w:rsidRPr="00670A37">
        <w:rPr>
          <w:rFonts w:ascii="Tahoma" w:hAnsi="Tahoma" w:cs="Tahoma"/>
          <w:sz w:val="20"/>
          <w:szCs w:val="20"/>
        </w:rPr>
        <w:t>zapewnienie całodobowej opieki i wychowania oraz zaspokajanie niezbędnych potrzeb, w szczególności emocjonalnych, rozwojowych, zdrowotnych, bytow</w:t>
      </w:r>
      <w:r>
        <w:rPr>
          <w:rFonts w:ascii="Tahoma" w:hAnsi="Tahoma" w:cs="Tahoma"/>
          <w:sz w:val="20"/>
          <w:szCs w:val="20"/>
        </w:rPr>
        <w:t>ych, społecznych i religijnych,</w:t>
      </w:r>
    </w:p>
    <w:p w:rsidR="00670A37" w:rsidRPr="00670A37" w:rsidRDefault="00670A37" w:rsidP="000654D9">
      <w:pPr>
        <w:numPr>
          <w:ilvl w:val="0"/>
          <w:numId w:val="98"/>
        </w:numPr>
        <w:ind w:left="714" w:hanging="357"/>
        <w:jc w:val="both"/>
        <w:rPr>
          <w:rFonts w:ascii="Tahoma" w:hAnsi="Tahoma" w:cs="Tahoma"/>
          <w:sz w:val="20"/>
          <w:szCs w:val="20"/>
        </w:rPr>
      </w:pPr>
      <w:r w:rsidRPr="00670A37">
        <w:rPr>
          <w:rFonts w:ascii="Tahoma" w:hAnsi="Tahoma" w:cs="Tahoma"/>
          <w:sz w:val="20"/>
          <w:szCs w:val="20"/>
        </w:rPr>
        <w:t xml:space="preserve">realizacja przygotowanego we współpracy z asystentem rodziny planu pomocy dziecku, </w:t>
      </w:r>
      <w:r w:rsidRPr="00670A37">
        <w:rPr>
          <w:rFonts w:ascii="Tahoma" w:hAnsi="Tahoma" w:cs="Tahoma"/>
          <w:sz w:val="20"/>
          <w:szCs w:val="20"/>
        </w:rPr>
        <w:tab/>
      </w:r>
    </w:p>
    <w:p w:rsidR="00670A37" w:rsidRPr="00670A37" w:rsidRDefault="00670A37" w:rsidP="000654D9">
      <w:pPr>
        <w:numPr>
          <w:ilvl w:val="0"/>
          <w:numId w:val="98"/>
        </w:numPr>
        <w:ind w:left="714" w:hanging="357"/>
        <w:jc w:val="both"/>
        <w:rPr>
          <w:rFonts w:ascii="Tahoma" w:hAnsi="Tahoma" w:cs="Tahoma"/>
          <w:sz w:val="20"/>
          <w:szCs w:val="20"/>
        </w:rPr>
      </w:pPr>
      <w:r w:rsidRPr="00670A37">
        <w:rPr>
          <w:rFonts w:ascii="Tahoma" w:hAnsi="Tahoma" w:cs="Tahoma"/>
          <w:sz w:val="20"/>
          <w:szCs w:val="20"/>
        </w:rPr>
        <w:t>umożliwienie dziecku kontaktu z rodzicami i innymi osobami bliskimi, chyba że sąd ustanowi inaczej,</w:t>
      </w:r>
      <w:r w:rsidRPr="00670A37">
        <w:rPr>
          <w:rFonts w:ascii="Tahoma" w:hAnsi="Tahoma" w:cs="Tahoma"/>
          <w:sz w:val="20"/>
          <w:szCs w:val="20"/>
        </w:rPr>
        <w:tab/>
      </w:r>
    </w:p>
    <w:p w:rsidR="00670A37" w:rsidRPr="00670A37" w:rsidRDefault="00670A37" w:rsidP="000654D9">
      <w:pPr>
        <w:numPr>
          <w:ilvl w:val="0"/>
          <w:numId w:val="98"/>
        </w:numPr>
        <w:ind w:left="714" w:hanging="357"/>
        <w:jc w:val="both"/>
        <w:rPr>
          <w:rFonts w:ascii="Tahoma" w:hAnsi="Tahoma" w:cs="Tahoma"/>
          <w:sz w:val="20"/>
          <w:szCs w:val="20"/>
        </w:rPr>
      </w:pPr>
      <w:r w:rsidRPr="00670A37">
        <w:rPr>
          <w:rFonts w:ascii="Tahoma" w:hAnsi="Tahoma" w:cs="Tahoma"/>
          <w:sz w:val="20"/>
          <w:szCs w:val="20"/>
        </w:rPr>
        <w:t>podejmowanie działań w c</w:t>
      </w:r>
      <w:r>
        <w:rPr>
          <w:rFonts w:ascii="Tahoma" w:hAnsi="Tahoma" w:cs="Tahoma"/>
          <w:sz w:val="20"/>
          <w:szCs w:val="20"/>
        </w:rPr>
        <w:t>elu powrotu dziecka do rodziny,</w:t>
      </w:r>
      <w:r w:rsidRPr="00670A37">
        <w:rPr>
          <w:rFonts w:ascii="Tahoma" w:hAnsi="Tahoma" w:cs="Tahoma"/>
          <w:sz w:val="20"/>
          <w:szCs w:val="20"/>
        </w:rPr>
        <w:tab/>
      </w:r>
      <w:r w:rsidRPr="00670A37">
        <w:rPr>
          <w:rFonts w:ascii="Tahoma" w:hAnsi="Tahoma" w:cs="Tahoma"/>
          <w:sz w:val="20"/>
          <w:szCs w:val="20"/>
        </w:rPr>
        <w:tab/>
      </w:r>
      <w:r w:rsidRPr="00670A37">
        <w:rPr>
          <w:rFonts w:ascii="Tahoma" w:hAnsi="Tahoma" w:cs="Tahoma"/>
          <w:sz w:val="20"/>
          <w:szCs w:val="20"/>
        </w:rPr>
        <w:tab/>
      </w:r>
      <w:r w:rsidRPr="00670A37">
        <w:rPr>
          <w:rFonts w:ascii="Tahoma" w:hAnsi="Tahoma" w:cs="Tahoma"/>
          <w:sz w:val="20"/>
          <w:szCs w:val="20"/>
        </w:rPr>
        <w:tab/>
      </w:r>
    </w:p>
    <w:p w:rsidR="00670A37" w:rsidRPr="00670A37" w:rsidRDefault="00670A37" w:rsidP="000654D9">
      <w:pPr>
        <w:numPr>
          <w:ilvl w:val="0"/>
          <w:numId w:val="98"/>
        </w:numPr>
        <w:ind w:left="714" w:hanging="357"/>
        <w:jc w:val="both"/>
        <w:rPr>
          <w:rFonts w:ascii="Tahoma" w:hAnsi="Tahoma" w:cs="Tahoma"/>
          <w:sz w:val="20"/>
          <w:szCs w:val="20"/>
        </w:rPr>
      </w:pPr>
      <w:r w:rsidRPr="00670A37">
        <w:rPr>
          <w:rFonts w:ascii="Tahoma" w:hAnsi="Tahoma" w:cs="Tahoma"/>
          <w:sz w:val="20"/>
          <w:szCs w:val="20"/>
        </w:rPr>
        <w:t>zapewnienie dziecku dostępu do kształcenia dostosowanego do jego wieku  i możliwości rozwojowych,</w:t>
      </w:r>
    </w:p>
    <w:p w:rsidR="00670A37" w:rsidRPr="00670A37" w:rsidRDefault="00670A37" w:rsidP="000654D9">
      <w:pPr>
        <w:numPr>
          <w:ilvl w:val="0"/>
          <w:numId w:val="98"/>
        </w:numPr>
        <w:ind w:left="714" w:hanging="357"/>
        <w:jc w:val="both"/>
        <w:rPr>
          <w:rFonts w:ascii="Tahoma" w:hAnsi="Tahoma" w:cs="Tahoma"/>
          <w:sz w:val="20"/>
          <w:szCs w:val="20"/>
        </w:rPr>
      </w:pPr>
      <w:r w:rsidRPr="00670A37">
        <w:rPr>
          <w:rFonts w:ascii="Tahoma" w:hAnsi="Tahoma" w:cs="Tahoma"/>
          <w:sz w:val="20"/>
          <w:szCs w:val="20"/>
        </w:rPr>
        <w:t>umożliwienie małoletniej wychowance będącej w ciąży kontynuacji nauki oraz pobytu z dzieckiem w Placówce do czasu usamodzielnienia,</w:t>
      </w:r>
    </w:p>
    <w:p w:rsidR="00670A37" w:rsidRPr="00670A37" w:rsidRDefault="00670A37" w:rsidP="000654D9">
      <w:pPr>
        <w:numPr>
          <w:ilvl w:val="0"/>
          <w:numId w:val="98"/>
        </w:numPr>
        <w:ind w:left="714" w:hanging="357"/>
        <w:jc w:val="both"/>
        <w:rPr>
          <w:rFonts w:ascii="Tahoma" w:hAnsi="Tahoma" w:cs="Tahoma"/>
          <w:sz w:val="20"/>
          <w:szCs w:val="20"/>
        </w:rPr>
      </w:pPr>
      <w:r w:rsidRPr="00670A37">
        <w:rPr>
          <w:rFonts w:ascii="Tahoma" w:hAnsi="Tahoma" w:cs="Tahoma"/>
          <w:sz w:val="20"/>
          <w:szCs w:val="20"/>
        </w:rPr>
        <w:t>obejmowanie dziecka działaniami terapeutycznymi,</w:t>
      </w:r>
    </w:p>
    <w:p w:rsidR="00204BD7" w:rsidRPr="00670A37" w:rsidRDefault="00670A37" w:rsidP="000654D9">
      <w:pPr>
        <w:numPr>
          <w:ilvl w:val="0"/>
          <w:numId w:val="98"/>
        </w:numPr>
        <w:ind w:left="714" w:hanging="357"/>
        <w:jc w:val="both"/>
        <w:rPr>
          <w:rFonts w:ascii="Tahoma" w:hAnsi="Tahoma" w:cs="Tahoma"/>
          <w:sz w:val="20"/>
          <w:szCs w:val="20"/>
        </w:rPr>
      </w:pPr>
      <w:r w:rsidRPr="00670A37">
        <w:rPr>
          <w:rFonts w:ascii="Tahoma" w:hAnsi="Tahoma" w:cs="Tahoma"/>
          <w:sz w:val="20"/>
          <w:szCs w:val="20"/>
        </w:rPr>
        <w:t>zapewnienie dziecku korzystania ze świadczeń zdrowotnych.</w:t>
      </w:r>
    </w:p>
    <w:p w:rsidR="00670A37" w:rsidRPr="0048507A" w:rsidRDefault="00670A37" w:rsidP="00670A37">
      <w:pPr>
        <w:spacing w:before="100"/>
        <w:jc w:val="both"/>
        <w:rPr>
          <w:rFonts w:ascii="Tahoma" w:hAnsi="Tahoma" w:cs="Tahoma"/>
          <w:sz w:val="20"/>
          <w:szCs w:val="20"/>
          <w:highlight w:val="yellow"/>
        </w:rPr>
      </w:pPr>
    </w:p>
    <w:p w:rsidR="00204BD7" w:rsidRPr="005F0480" w:rsidRDefault="009B407F">
      <w:pPr>
        <w:spacing w:before="100"/>
        <w:jc w:val="both"/>
        <w:rPr>
          <w:rFonts w:ascii="Tahoma" w:hAnsi="Tahoma" w:cs="Tahoma"/>
          <w:sz w:val="20"/>
          <w:szCs w:val="20"/>
        </w:rPr>
      </w:pPr>
      <w:r>
        <w:rPr>
          <w:rFonts w:ascii="Tahoma" w:hAnsi="Tahoma" w:cs="Tahoma"/>
          <w:b/>
          <w:bCs/>
          <w:sz w:val="20"/>
          <w:szCs w:val="20"/>
        </w:rPr>
        <w:t xml:space="preserve">6) </w:t>
      </w:r>
      <w:r w:rsidR="005F0480" w:rsidRPr="005F0480">
        <w:rPr>
          <w:rFonts w:ascii="Tahoma" w:hAnsi="Tahoma" w:cs="Tahoma"/>
          <w:b/>
          <w:bCs/>
          <w:sz w:val="20"/>
          <w:szCs w:val="20"/>
        </w:rPr>
        <w:t>Specjalny Ośrodek Szkolno</w:t>
      </w:r>
      <w:r w:rsidR="00F63947">
        <w:rPr>
          <w:rFonts w:ascii="Tahoma" w:hAnsi="Tahoma" w:cs="Tahoma"/>
          <w:b/>
          <w:bCs/>
          <w:sz w:val="20"/>
          <w:szCs w:val="20"/>
        </w:rPr>
        <w:t>-</w:t>
      </w:r>
      <w:r w:rsidR="005F0480" w:rsidRPr="005F0480">
        <w:rPr>
          <w:rFonts w:ascii="Tahoma" w:hAnsi="Tahoma" w:cs="Tahoma"/>
          <w:b/>
          <w:bCs/>
          <w:sz w:val="20"/>
          <w:szCs w:val="20"/>
        </w:rPr>
        <w:t xml:space="preserve">Wychowawczy w Nowogardzie - </w:t>
      </w:r>
      <w:r w:rsidR="005F0480" w:rsidRPr="005F0480">
        <w:rPr>
          <w:rFonts w:ascii="Tahoma" w:hAnsi="Tahoma" w:cs="Tahoma"/>
          <w:sz w:val="20"/>
          <w:szCs w:val="20"/>
        </w:rPr>
        <w:t>Placówka prowadzi działalność edukacyjną i wychowawczą. W Ośrodku istnieją: Szkoła Podstawowa: (</w:t>
      </w:r>
      <w:r w:rsidR="005F0480" w:rsidRPr="005F0480">
        <w:rPr>
          <w:rFonts w:ascii="Tahoma" w:hAnsi="Tahoma" w:cs="Tahoma"/>
          <w:i/>
          <w:sz w:val="20"/>
          <w:szCs w:val="20"/>
        </w:rPr>
        <w:t>6 oddziałów</w:t>
      </w:r>
      <w:r w:rsidR="005F0480" w:rsidRPr="005F0480">
        <w:rPr>
          <w:rFonts w:ascii="Tahoma" w:hAnsi="Tahoma" w:cs="Tahoma"/>
          <w:sz w:val="20"/>
          <w:szCs w:val="20"/>
        </w:rPr>
        <w:t xml:space="preserve">) i Zespół </w:t>
      </w:r>
      <w:proofErr w:type="spellStart"/>
      <w:r w:rsidR="005F0480" w:rsidRPr="005F0480">
        <w:rPr>
          <w:rFonts w:ascii="Tahoma" w:hAnsi="Tahoma" w:cs="Tahoma"/>
          <w:sz w:val="20"/>
          <w:szCs w:val="20"/>
        </w:rPr>
        <w:t>Edukacyjno</w:t>
      </w:r>
      <w:proofErr w:type="spellEnd"/>
      <w:r w:rsidR="005F0480" w:rsidRPr="005F0480">
        <w:rPr>
          <w:rFonts w:ascii="Tahoma" w:hAnsi="Tahoma" w:cs="Tahoma"/>
          <w:sz w:val="20"/>
          <w:szCs w:val="20"/>
        </w:rPr>
        <w:t xml:space="preserve"> Terapeutyczny; Szkoła Przysposabiająca do Pracy – (</w:t>
      </w:r>
      <w:r w:rsidR="005F0480" w:rsidRPr="005F0480">
        <w:rPr>
          <w:rFonts w:ascii="Tahoma" w:hAnsi="Tahoma" w:cs="Tahoma"/>
          <w:i/>
          <w:sz w:val="20"/>
          <w:szCs w:val="20"/>
        </w:rPr>
        <w:t>3 oddziały</w:t>
      </w:r>
      <w:r w:rsidR="005F0480" w:rsidRPr="005F0480">
        <w:rPr>
          <w:rFonts w:ascii="Tahoma" w:hAnsi="Tahoma" w:cs="Tahoma"/>
          <w:sz w:val="20"/>
          <w:szCs w:val="20"/>
        </w:rPr>
        <w:t>); Szkoła Branżowa 1 Stopnia nr 1 – (</w:t>
      </w:r>
      <w:r w:rsidR="005F0480" w:rsidRPr="005F0480">
        <w:rPr>
          <w:rFonts w:ascii="Tahoma" w:hAnsi="Tahoma" w:cs="Tahoma"/>
          <w:i/>
          <w:sz w:val="20"/>
          <w:szCs w:val="20"/>
        </w:rPr>
        <w:t>4 oddziały</w:t>
      </w:r>
      <w:r w:rsidR="005F0480" w:rsidRPr="005F0480">
        <w:rPr>
          <w:rFonts w:ascii="Tahoma" w:hAnsi="Tahoma" w:cs="Tahoma"/>
          <w:sz w:val="20"/>
          <w:szCs w:val="20"/>
        </w:rPr>
        <w:t xml:space="preserve">), kierunki kształcenia: pracownik pomocniczy  obsługi hotelowej i monter suchej zabudowy i robót wykończeniowych w budownictwie. Uczniowie objęci są opieką medyczną, </w:t>
      </w:r>
      <w:proofErr w:type="spellStart"/>
      <w:r w:rsidR="005F0480" w:rsidRPr="005F0480">
        <w:rPr>
          <w:rFonts w:ascii="Tahoma" w:hAnsi="Tahoma" w:cs="Tahoma"/>
          <w:sz w:val="20"/>
          <w:szCs w:val="20"/>
        </w:rPr>
        <w:t>pedagogiczno</w:t>
      </w:r>
      <w:proofErr w:type="spellEnd"/>
      <w:r w:rsidR="005F0480" w:rsidRPr="005F0480">
        <w:rPr>
          <w:rFonts w:ascii="Tahoma" w:hAnsi="Tahoma" w:cs="Tahoma"/>
          <w:sz w:val="20"/>
          <w:szCs w:val="20"/>
        </w:rPr>
        <w:t xml:space="preserve"> - psychologiczną, logopedyczną, prowadzone są zajęcia korygowania wad postawy, zajęcia </w:t>
      </w:r>
      <w:proofErr w:type="spellStart"/>
      <w:r w:rsidR="005F0480" w:rsidRPr="005F0480">
        <w:rPr>
          <w:rFonts w:ascii="Tahoma" w:hAnsi="Tahoma" w:cs="Tahoma"/>
          <w:sz w:val="20"/>
          <w:szCs w:val="20"/>
        </w:rPr>
        <w:t>korekcyjno</w:t>
      </w:r>
      <w:proofErr w:type="spellEnd"/>
      <w:r w:rsidR="005F0480" w:rsidRPr="005F0480">
        <w:rPr>
          <w:rFonts w:ascii="Tahoma" w:hAnsi="Tahoma" w:cs="Tahoma"/>
          <w:sz w:val="20"/>
          <w:szCs w:val="20"/>
        </w:rPr>
        <w:t xml:space="preserve"> - kompensacyjne oraz Integracji Sensorycznej. Wychowankowie Ośrodka są </w:t>
      </w:r>
      <w:r w:rsidR="005F0480" w:rsidRPr="005F0480">
        <w:rPr>
          <w:rFonts w:ascii="Tahoma" w:hAnsi="Tahoma" w:cs="Tahoma"/>
          <w:sz w:val="20"/>
          <w:szCs w:val="20"/>
        </w:rPr>
        <w:lastRenderedPageBreak/>
        <w:t xml:space="preserve">mieszkańcami </w:t>
      </w:r>
      <w:r w:rsidR="00E34296" w:rsidRPr="005F0480">
        <w:rPr>
          <w:rFonts w:ascii="Tahoma" w:hAnsi="Tahoma" w:cs="Tahoma"/>
          <w:sz w:val="20"/>
          <w:szCs w:val="20"/>
        </w:rPr>
        <w:t xml:space="preserve">Powiatu Goleniowskiego </w:t>
      </w:r>
      <w:r w:rsidR="005F0480" w:rsidRPr="005F0480">
        <w:rPr>
          <w:rFonts w:ascii="Tahoma" w:hAnsi="Tahoma" w:cs="Tahoma"/>
          <w:sz w:val="20"/>
          <w:szCs w:val="20"/>
        </w:rPr>
        <w:t xml:space="preserve">oraz innych powiatów kierowani do SOSW przez Starostwo Powiatowe w Goleniowie na podstawie orzeczeń wydawanych przez Specjalistyczną Poradnię Terapeutyczną dla Dzieci, Młodzieży i ich Rodzin w Nowogardzie oraz Poradnię </w:t>
      </w:r>
      <w:proofErr w:type="spellStart"/>
      <w:r w:rsidR="005F0480" w:rsidRPr="005F0480">
        <w:rPr>
          <w:rFonts w:ascii="Tahoma" w:hAnsi="Tahoma" w:cs="Tahoma"/>
          <w:sz w:val="20"/>
          <w:szCs w:val="20"/>
        </w:rPr>
        <w:t>Psychologiczno</w:t>
      </w:r>
      <w:proofErr w:type="spellEnd"/>
      <w:r w:rsidR="005F0480" w:rsidRPr="005F0480">
        <w:rPr>
          <w:rFonts w:ascii="Tahoma" w:hAnsi="Tahoma" w:cs="Tahoma"/>
          <w:sz w:val="20"/>
          <w:szCs w:val="20"/>
        </w:rPr>
        <w:t xml:space="preserve"> - Pedagogiczną w Goleniowie i innych poradni</w:t>
      </w:r>
      <w:r w:rsidR="005F0480" w:rsidRPr="009B407F">
        <w:rPr>
          <w:rFonts w:ascii="Tahoma" w:hAnsi="Tahoma" w:cs="Tahoma"/>
          <w:sz w:val="20"/>
          <w:szCs w:val="20"/>
        </w:rPr>
        <w:t>.</w:t>
      </w:r>
      <w:r w:rsidR="005F0480" w:rsidRPr="005F0480">
        <w:rPr>
          <w:rFonts w:ascii="Tahoma" w:hAnsi="Tahoma" w:cs="Tahoma"/>
          <w:b/>
          <w:sz w:val="20"/>
          <w:szCs w:val="20"/>
        </w:rPr>
        <w:t xml:space="preserve"> </w:t>
      </w:r>
      <w:r w:rsidR="005F0480" w:rsidRPr="005F0480">
        <w:rPr>
          <w:rFonts w:ascii="Tahoma" w:hAnsi="Tahoma" w:cs="Tahoma"/>
          <w:sz w:val="20"/>
          <w:szCs w:val="20"/>
        </w:rPr>
        <w:t>W Ośrodku jest internat składający się z 4 grup wychowawczych. Internat czynny przez cały rok szkolny w dniach od poniedziałku do piątku, za wyjątkiem ferii, wakacji i przerw świątecznych, zapewniający całodobową fachową opiekę wychowawczą</w:t>
      </w:r>
      <w:r w:rsidR="005F0480">
        <w:rPr>
          <w:rFonts w:ascii="Tahoma" w:hAnsi="Tahoma" w:cs="Tahoma"/>
          <w:sz w:val="20"/>
          <w:szCs w:val="20"/>
        </w:rPr>
        <w:t>.</w:t>
      </w:r>
    </w:p>
    <w:p w:rsidR="009B407F" w:rsidRDefault="009B407F" w:rsidP="009B407F">
      <w:pPr>
        <w:jc w:val="both"/>
        <w:rPr>
          <w:rFonts w:ascii="Tahoma" w:hAnsi="Tahoma" w:cs="Tahoma"/>
          <w:b/>
          <w:bCs/>
          <w:sz w:val="20"/>
          <w:szCs w:val="20"/>
        </w:rPr>
      </w:pPr>
    </w:p>
    <w:p w:rsidR="009B407F" w:rsidRPr="00705866" w:rsidRDefault="009B407F" w:rsidP="009B407F">
      <w:pPr>
        <w:jc w:val="both"/>
        <w:rPr>
          <w:rFonts w:ascii="Tahoma" w:hAnsi="Tahoma" w:cs="Tahoma"/>
          <w:sz w:val="20"/>
          <w:szCs w:val="20"/>
        </w:rPr>
      </w:pPr>
      <w:r w:rsidRPr="009B407F">
        <w:rPr>
          <w:rFonts w:ascii="Tahoma" w:hAnsi="Tahoma" w:cs="Tahoma"/>
          <w:b/>
          <w:bCs/>
          <w:sz w:val="20"/>
          <w:szCs w:val="20"/>
        </w:rPr>
        <w:t xml:space="preserve">7) </w:t>
      </w:r>
      <w:r w:rsidR="0039340D" w:rsidRPr="009B407F">
        <w:rPr>
          <w:rFonts w:ascii="Tahoma" w:hAnsi="Tahoma" w:cs="Tahoma"/>
          <w:b/>
          <w:bCs/>
          <w:sz w:val="20"/>
          <w:szCs w:val="20"/>
        </w:rPr>
        <w:t>Poradnia Psychologiczno</w:t>
      </w:r>
      <w:r w:rsidR="00F63947">
        <w:rPr>
          <w:rFonts w:ascii="Tahoma" w:hAnsi="Tahoma" w:cs="Tahoma"/>
          <w:b/>
          <w:bCs/>
          <w:sz w:val="20"/>
          <w:szCs w:val="20"/>
        </w:rPr>
        <w:t>-</w:t>
      </w:r>
      <w:r w:rsidR="0039340D" w:rsidRPr="009B407F">
        <w:rPr>
          <w:rFonts w:ascii="Tahoma" w:hAnsi="Tahoma" w:cs="Tahoma"/>
          <w:b/>
          <w:bCs/>
          <w:sz w:val="20"/>
          <w:szCs w:val="20"/>
        </w:rPr>
        <w:t xml:space="preserve">Pedagogiczna w Goleniowie - </w:t>
      </w:r>
      <w:r w:rsidRPr="009B407F">
        <w:rPr>
          <w:rFonts w:ascii="Tahoma" w:hAnsi="Tahoma" w:cs="Tahoma"/>
          <w:sz w:val="20"/>
          <w:szCs w:val="20"/>
        </w:rPr>
        <w:t xml:space="preserve">celem Poradni jest udzielanie dzieciom od momentu urodzenia i młodzieży pomocy psychologiczno-pedagogicznej i logopedycznej, pomocy w wyborze kształcenia i zawodu a rodzicom i nauczycielom udzielanie pomocy w </w:t>
      </w:r>
      <w:r w:rsidRPr="00705866">
        <w:rPr>
          <w:rFonts w:ascii="Tahoma" w:hAnsi="Tahoma" w:cs="Tahoma"/>
          <w:sz w:val="20"/>
          <w:szCs w:val="20"/>
        </w:rPr>
        <w:t>wychowywaniu i kształceniu dzieci i młodzieży, a także wspomaganie przedszkoli, szkół i placówek w zakresie realizacji zadań dydaktycznych, wychowawczych i opiekuńczych.</w:t>
      </w:r>
    </w:p>
    <w:p w:rsidR="009B407F" w:rsidRPr="00705866" w:rsidRDefault="009B407F" w:rsidP="009B407F">
      <w:pPr>
        <w:jc w:val="both"/>
        <w:rPr>
          <w:rFonts w:ascii="Tahoma" w:hAnsi="Tahoma" w:cs="Tahoma"/>
          <w:sz w:val="20"/>
          <w:szCs w:val="20"/>
        </w:rPr>
      </w:pPr>
      <w:r w:rsidRPr="00705866">
        <w:rPr>
          <w:rFonts w:ascii="Tahoma" w:hAnsi="Tahoma" w:cs="Tahoma"/>
          <w:sz w:val="20"/>
          <w:szCs w:val="20"/>
        </w:rPr>
        <w:t xml:space="preserve">Poradnia realizuje swoje działania poprzez prowadzenie działalności diagnostycznej, konsultacyjnej, terapeutycznej, </w:t>
      </w:r>
      <w:proofErr w:type="spellStart"/>
      <w:r w:rsidRPr="00705866">
        <w:rPr>
          <w:rFonts w:ascii="Tahoma" w:hAnsi="Tahoma" w:cs="Tahoma"/>
          <w:sz w:val="20"/>
          <w:szCs w:val="20"/>
        </w:rPr>
        <w:t>psychoedukacyjnej</w:t>
      </w:r>
      <w:proofErr w:type="spellEnd"/>
      <w:r w:rsidRPr="00705866">
        <w:rPr>
          <w:rFonts w:ascii="Tahoma" w:hAnsi="Tahoma" w:cs="Tahoma"/>
          <w:sz w:val="20"/>
          <w:szCs w:val="20"/>
        </w:rPr>
        <w:t xml:space="preserve">, rehabilitacyjnej, doradczej, mediacyjnej, interwencyjnej w środowisku ucznia, profilaktycznej i informacyjnej. </w:t>
      </w:r>
    </w:p>
    <w:p w:rsidR="009B407F" w:rsidRPr="009B407F" w:rsidRDefault="009B407F" w:rsidP="009B407F">
      <w:pPr>
        <w:jc w:val="both"/>
        <w:rPr>
          <w:rFonts w:ascii="Tahoma" w:hAnsi="Tahoma" w:cs="Tahoma"/>
          <w:sz w:val="20"/>
          <w:szCs w:val="20"/>
        </w:rPr>
      </w:pPr>
      <w:r w:rsidRPr="00705866">
        <w:rPr>
          <w:rFonts w:ascii="Tahoma" w:hAnsi="Tahoma" w:cs="Tahoma"/>
          <w:sz w:val="20"/>
          <w:szCs w:val="20"/>
        </w:rPr>
        <w:t>Do zadań Poradni należy w szczególności:</w:t>
      </w:r>
    </w:p>
    <w:p w:rsidR="009B407F" w:rsidRPr="009B407F" w:rsidRDefault="009B407F" w:rsidP="000654D9">
      <w:pPr>
        <w:numPr>
          <w:ilvl w:val="0"/>
          <w:numId w:val="99"/>
        </w:numPr>
        <w:jc w:val="both"/>
        <w:rPr>
          <w:rFonts w:ascii="Tahoma" w:hAnsi="Tahoma" w:cs="Tahoma"/>
          <w:sz w:val="20"/>
          <w:szCs w:val="20"/>
        </w:rPr>
      </w:pPr>
      <w:r w:rsidRPr="009B407F">
        <w:rPr>
          <w:rFonts w:ascii="Tahoma" w:hAnsi="Tahoma" w:cs="Tahoma"/>
          <w:sz w:val="20"/>
          <w:szCs w:val="20"/>
        </w:rPr>
        <w:t>diagnozowanie dzieci i młodzieży;</w:t>
      </w:r>
    </w:p>
    <w:p w:rsidR="009B407F" w:rsidRPr="009B407F" w:rsidRDefault="009B407F" w:rsidP="000654D9">
      <w:pPr>
        <w:numPr>
          <w:ilvl w:val="0"/>
          <w:numId w:val="99"/>
        </w:numPr>
        <w:jc w:val="both"/>
        <w:rPr>
          <w:rFonts w:ascii="Tahoma" w:hAnsi="Tahoma" w:cs="Tahoma"/>
          <w:sz w:val="20"/>
          <w:szCs w:val="20"/>
        </w:rPr>
      </w:pPr>
      <w:r w:rsidRPr="009B407F">
        <w:rPr>
          <w:rFonts w:ascii="Tahoma" w:hAnsi="Tahoma" w:cs="Tahoma"/>
          <w:sz w:val="20"/>
          <w:szCs w:val="20"/>
        </w:rPr>
        <w:t>udzielanie dzieciom i młodzieży oraz rodzicom bezpośredniej pomocy psychologiczno-pedagogicznej;</w:t>
      </w:r>
    </w:p>
    <w:p w:rsidR="009B407F" w:rsidRPr="009B407F" w:rsidRDefault="009B407F" w:rsidP="000654D9">
      <w:pPr>
        <w:numPr>
          <w:ilvl w:val="0"/>
          <w:numId w:val="99"/>
        </w:numPr>
        <w:jc w:val="both"/>
        <w:rPr>
          <w:rFonts w:ascii="Tahoma" w:hAnsi="Tahoma" w:cs="Tahoma"/>
          <w:sz w:val="20"/>
          <w:szCs w:val="20"/>
        </w:rPr>
      </w:pPr>
      <w:r w:rsidRPr="009B407F">
        <w:rPr>
          <w:rFonts w:ascii="Tahoma" w:hAnsi="Tahoma" w:cs="Tahoma"/>
          <w:sz w:val="20"/>
          <w:szCs w:val="20"/>
        </w:rPr>
        <w:t>realizowanie zadań profilaktycznych oraz wspierających wychowawczą i edukacyjną funkcję przedszkola, szkoły i placówki, w tym wspieranie nauczycieli w rozwiązywaniu problemów dydaktycznych i wychowawczych;</w:t>
      </w:r>
    </w:p>
    <w:p w:rsidR="009B407F" w:rsidRPr="009B407F" w:rsidRDefault="009B407F" w:rsidP="000654D9">
      <w:pPr>
        <w:numPr>
          <w:ilvl w:val="0"/>
          <w:numId w:val="99"/>
        </w:numPr>
        <w:jc w:val="both"/>
        <w:rPr>
          <w:rFonts w:ascii="Tahoma" w:hAnsi="Tahoma" w:cs="Tahoma"/>
          <w:sz w:val="20"/>
          <w:szCs w:val="20"/>
        </w:rPr>
      </w:pPr>
      <w:r w:rsidRPr="009B407F">
        <w:rPr>
          <w:rFonts w:ascii="Tahoma" w:hAnsi="Tahoma" w:cs="Tahoma"/>
          <w:sz w:val="20"/>
          <w:szCs w:val="20"/>
        </w:rPr>
        <w:t>organizowanie i prowadzenie wspomagania przedszkoli, szkół i placówek w zakresie realizacji zadań dydaktycznych, wychowawczych i opiekuńczych.</w:t>
      </w:r>
    </w:p>
    <w:p w:rsidR="00204BD7" w:rsidRPr="0048507A" w:rsidRDefault="00204BD7" w:rsidP="009B407F">
      <w:pPr>
        <w:spacing w:before="120"/>
        <w:jc w:val="both"/>
        <w:rPr>
          <w:rFonts w:ascii="Tahoma" w:hAnsi="Tahoma" w:cs="Tahoma"/>
          <w:sz w:val="20"/>
          <w:szCs w:val="20"/>
          <w:highlight w:val="yellow"/>
        </w:rPr>
      </w:pPr>
    </w:p>
    <w:p w:rsidR="00386964" w:rsidRPr="00705866" w:rsidRDefault="009B407F" w:rsidP="00386964">
      <w:pPr>
        <w:spacing w:before="100"/>
        <w:jc w:val="both"/>
        <w:rPr>
          <w:rFonts w:ascii="Tahoma" w:hAnsi="Tahoma" w:cs="Tahoma"/>
          <w:sz w:val="20"/>
          <w:szCs w:val="20"/>
        </w:rPr>
      </w:pPr>
      <w:r w:rsidRPr="00386964">
        <w:rPr>
          <w:rFonts w:ascii="Tahoma" w:hAnsi="Tahoma" w:cs="Tahoma"/>
          <w:b/>
          <w:bCs/>
          <w:sz w:val="20"/>
          <w:szCs w:val="20"/>
        </w:rPr>
        <w:t xml:space="preserve">8) </w:t>
      </w:r>
      <w:r w:rsidR="006139AA" w:rsidRPr="00386964">
        <w:rPr>
          <w:rFonts w:ascii="Tahoma" w:hAnsi="Tahoma" w:cs="Tahoma"/>
          <w:b/>
          <w:bCs/>
          <w:sz w:val="20"/>
          <w:szCs w:val="20"/>
        </w:rPr>
        <w:t xml:space="preserve">Dom Pomocy Społecznej w Nowogardzie </w:t>
      </w:r>
      <w:r w:rsidR="006139AA" w:rsidRPr="00386964">
        <w:rPr>
          <w:rFonts w:ascii="Tahoma" w:hAnsi="Tahoma" w:cs="Tahoma"/>
          <w:sz w:val="20"/>
          <w:szCs w:val="20"/>
        </w:rPr>
        <w:t xml:space="preserve">– </w:t>
      </w:r>
      <w:r w:rsidR="00386964">
        <w:rPr>
          <w:rFonts w:ascii="Tahoma" w:hAnsi="Tahoma" w:cs="Tahoma"/>
          <w:bCs/>
          <w:sz w:val="20"/>
          <w:szCs w:val="20"/>
        </w:rPr>
        <w:t>D</w:t>
      </w:r>
      <w:r w:rsidR="00386964" w:rsidRPr="00386964">
        <w:rPr>
          <w:rFonts w:ascii="Tahoma" w:hAnsi="Tahoma" w:cs="Tahoma"/>
          <w:bCs/>
          <w:sz w:val="20"/>
          <w:szCs w:val="20"/>
        </w:rPr>
        <w:t xml:space="preserve">om świadczy usługi bytowe, opiekuńcze, wspomagające i edukacyjne na poziomie obowiązującego standardu (zgodnie z rozporządzeniem w sprawie domów pomocy społecznej i ustawą o pomocy społecznej), w zakresie i formach wynikających z indywidualnych potrzeb osób przebywających w jednostce. Przeznaczony jest dla 237 osób dorosłych niepełnosprawnych </w:t>
      </w:r>
      <w:r w:rsidR="00386964" w:rsidRPr="00705866">
        <w:rPr>
          <w:rFonts w:ascii="Tahoma" w:hAnsi="Tahoma" w:cs="Tahoma"/>
          <w:bCs/>
          <w:sz w:val="20"/>
          <w:szCs w:val="20"/>
        </w:rPr>
        <w:t>intelektualnie i przewlekle psychicznie chorych, przyjmowanych na pobyt stały jak i czasowy.</w:t>
      </w:r>
    </w:p>
    <w:p w:rsidR="00D643B2" w:rsidRPr="00705866" w:rsidRDefault="00386964">
      <w:pPr>
        <w:spacing w:before="100"/>
        <w:jc w:val="both"/>
        <w:rPr>
          <w:rFonts w:ascii="Tahoma" w:hAnsi="Tahoma" w:cs="Tahoma"/>
          <w:sz w:val="20"/>
          <w:szCs w:val="20"/>
        </w:rPr>
      </w:pPr>
      <w:r w:rsidRPr="00705866">
        <w:rPr>
          <w:rFonts w:ascii="Tahoma" w:hAnsi="Tahoma" w:cs="Tahoma"/>
          <w:b/>
          <w:bCs/>
          <w:sz w:val="20"/>
          <w:szCs w:val="20"/>
        </w:rPr>
        <w:t xml:space="preserve">9) </w:t>
      </w:r>
      <w:r w:rsidR="00CD0A70" w:rsidRPr="00705866">
        <w:rPr>
          <w:rFonts w:ascii="Tahoma" w:hAnsi="Tahoma" w:cs="Tahoma"/>
          <w:b/>
          <w:bCs/>
          <w:sz w:val="20"/>
          <w:szCs w:val="20"/>
        </w:rPr>
        <w:t>Szkoły</w:t>
      </w:r>
      <w:r w:rsidR="00CD0A70" w:rsidRPr="00705866">
        <w:rPr>
          <w:rFonts w:ascii="Tahoma" w:hAnsi="Tahoma" w:cs="Tahoma"/>
          <w:sz w:val="20"/>
          <w:szCs w:val="20"/>
        </w:rPr>
        <w:t xml:space="preserve"> - </w:t>
      </w:r>
      <w:r w:rsidR="0041407A" w:rsidRPr="00705866">
        <w:rPr>
          <w:rFonts w:ascii="Tahoma" w:hAnsi="Tahoma" w:cs="Tahoma"/>
          <w:bCs/>
          <w:sz w:val="20"/>
          <w:szCs w:val="20"/>
        </w:rPr>
        <w:t xml:space="preserve">cele i zadania określone </w:t>
      </w:r>
      <w:r w:rsidR="0041407A" w:rsidRPr="00705866">
        <w:rPr>
          <w:rFonts w:ascii="Tahoma" w:hAnsi="Tahoma" w:cs="Tahoma"/>
          <w:sz w:val="20"/>
          <w:szCs w:val="20"/>
        </w:rPr>
        <w:t>w Ustawie z dnia 7 września 1991r. o systemie oświaty (</w:t>
      </w:r>
      <w:proofErr w:type="spellStart"/>
      <w:r w:rsidR="0041407A" w:rsidRPr="00705866">
        <w:rPr>
          <w:rFonts w:ascii="Tahoma" w:hAnsi="Tahoma" w:cs="Tahoma"/>
          <w:bCs/>
          <w:sz w:val="20"/>
          <w:szCs w:val="20"/>
        </w:rPr>
        <w:t>t.j</w:t>
      </w:r>
      <w:proofErr w:type="spellEnd"/>
      <w:r w:rsidR="0041407A" w:rsidRPr="00705866">
        <w:rPr>
          <w:rFonts w:ascii="Tahoma" w:hAnsi="Tahoma" w:cs="Tahoma"/>
          <w:bCs/>
          <w:sz w:val="20"/>
          <w:szCs w:val="20"/>
        </w:rPr>
        <w:t>. Dz. U. z 201</w:t>
      </w:r>
      <w:r w:rsidR="00705866" w:rsidRPr="00705866">
        <w:rPr>
          <w:rFonts w:ascii="Tahoma" w:hAnsi="Tahoma" w:cs="Tahoma"/>
          <w:bCs/>
          <w:sz w:val="20"/>
          <w:szCs w:val="20"/>
        </w:rPr>
        <w:t>9</w:t>
      </w:r>
      <w:r w:rsidR="0041407A" w:rsidRPr="00705866">
        <w:rPr>
          <w:rFonts w:ascii="Tahoma" w:hAnsi="Tahoma" w:cs="Tahoma"/>
          <w:bCs/>
          <w:sz w:val="20"/>
          <w:szCs w:val="20"/>
        </w:rPr>
        <w:t xml:space="preserve"> r. poz. 14</w:t>
      </w:r>
      <w:r w:rsidR="00705866" w:rsidRPr="00705866">
        <w:rPr>
          <w:rFonts w:ascii="Tahoma" w:hAnsi="Tahoma" w:cs="Tahoma"/>
          <w:bCs/>
          <w:sz w:val="20"/>
          <w:szCs w:val="20"/>
        </w:rPr>
        <w:t>81</w:t>
      </w:r>
      <w:r w:rsidR="0041407A" w:rsidRPr="00705866">
        <w:rPr>
          <w:rFonts w:ascii="Tahoma" w:hAnsi="Tahoma" w:cs="Tahoma"/>
          <w:bCs/>
          <w:sz w:val="20"/>
          <w:szCs w:val="20"/>
        </w:rPr>
        <w:t xml:space="preserve"> </w:t>
      </w:r>
      <w:r w:rsidR="0041407A" w:rsidRPr="00705866">
        <w:rPr>
          <w:rFonts w:ascii="Tahoma" w:hAnsi="Tahoma" w:cs="Tahoma"/>
          <w:sz w:val="20"/>
          <w:szCs w:val="20"/>
        </w:rPr>
        <w:t xml:space="preserve"> z </w:t>
      </w:r>
      <w:proofErr w:type="spellStart"/>
      <w:r w:rsidR="0041407A" w:rsidRPr="00705866">
        <w:rPr>
          <w:rFonts w:ascii="Tahoma" w:hAnsi="Tahoma" w:cs="Tahoma"/>
          <w:sz w:val="20"/>
          <w:szCs w:val="20"/>
        </w:rPr>
        <w:t>późn</w:t>
      </w:r>
      <w:proofErr w:type="spellEnd"/>
      <w:r w:rsidR="0041407A" w:rsidRPr="00705866">
        <w:rPr>
          <w:rFonts w:ascii="Tahoma" w:hAnsi="Tahoma" w:cs="Tahoma"/>
          <w:sz w:val="20"/>
          <w:szCs w:val="20"/>
        </w:rPr>
        <w:t>. zm.);  Ustawie z dnia 14 grudnia 2016r. Prawo oświatowe (</w:t>
      </w:r>
      <w:proofErr w:type="spellStart"/>
      <w:r w:rsidR="0041407A" w:rsidRPr="00705866">
        <w:rPr>
          <w:rFonts w:ascii="Tahoma" w:hAnsi="Tahoma" w:cs="Tahoma"/>
          <w:bCs/>
          <w:sz w:val="20"/>
          <w:szCs w:val="20"/>
        </w:rPr>
        <w:t>t.j</w:t>
      </w:r>
      <w:proofErr w:type="spellEnd"/>
      <w:r w:rsidR="0041407A" w:rsidRPr="00705866">
        <w:rPr>
          <w:rFonts w:ascii="Tahoma" w:hAnsi="Tahoma" w:cs="Tahoma"/>
          <w:bCs/>
          <w:sz w:val="20"/>
          <w:szCs w:val="20"/>
        </w:rPr>
        <w:t>. Dz. U. z 201</w:t>
      </w:r>
      <w:r w:rsidR="00705866" w:rsidRPr="00705866">
        <w:rPr>
          <w:rFonts w:ascii="Tahoma" w:hAnsi="Tahoma" w:cs="Tahoma"/>
          <w:bCs/>
          <w:sz w:val="20"/>
          <w:szCs w:val="20"/>
        </w:rPr>
        <w:t>9</w:t>
      </w:r>
      <w:r w:rsidR="0041407A" w:rsidRPr="00705866">
        <w:rPr>
          <w:rFonts w:ascii="Tahoma" w:hAnsi="Tahoma" w:cs="Tahoma"/>
          <w:bCs/>
          <w:sz w:val="20"/>
          <w:szCs w:val="20"/>
        </w:rPr>
        <w:t xml:space="preserve"> r. poz. </w:t>
      </w:r>
      <w:r w:rsidR="00705866" w:rsidRPr="00705866">
        <w:rPr>
          <w:rFonts w:ascii="Tahoma" w:hAnsi="Tahoma" w:cs="Tahoma"/>
          <w:bCs/>
          <w:sz w:val="20"/>
          <w:szCs w:val="20"/>
        </w:rPr>
        <w:t>1148</w:t>
      </w:r>
      <w:r w:rsidR="0041407A" w:rsidRPr="00705866">
        <w:rPr>
          <w:rFonts w:ascii="Tahoma" w:hAnsi="Tahoma" w:cs="Tahoma"/>
          <w:sz w:val="20"/>
          <w:szCs w:val="20"/>
        </w:rPr>
        <w:t xml:space="preserve"> z </w:t>
      </w:r>
      <w:proofErr w:type="spellStart"/>
      <w:r w:rsidR="0041407A" w:rsidRPr="00705866">
        <w:rPr>
          <w:rFonts w:ascii="Tahoma" w:hAnsi="Tahoma" w:cs="Tahoma"/>
          <w:sz w:val="20"/>
          <w:szCs w:val="20"/>
        </w:rPr>
        <w:t>późn</w:t>
      </w:r>
      <w:proofErr w:type="spellEnd"/>
      <w:r w:rsidR="0041407A" w:rsidRPr="00705866">
        <w:rPr>
          <w:rFonts w:ascii="Tahoma" w:hAnsi="Tahoma" w:cs="Tahoma"/>
          <w:sz w:val="20"/>
          <w:szCs w:val="20"/>
        </w:rPr>
        <w:t xml:space="preserve">. zm.) oraz innych obowiązujących </w:t>
      </w:r>
      <w:r w:rsidR="0041407A" w:rsidRPr="00705866">
        <w:rPr>
          <w:rFonts w:ascii="Tahoma" w:hAnsi="Tahoma" w:cs="Tahoma"/>
          <w:bCs/>
          <w:sz w:val="20"/>
          <w:szCs w:val="20"/>
        </w:rPr>
        <w:t>przepisach prawa, a także statutach poszczególnych jednostek</w:t>
      </w:r>
      <w:r w:rsidRPr="00705866">
        <w:rPr>
          <w:rFonts w:ascii="Tahoma" w:hAnsi="Tahoma" w:cs="Tahoma"/>
          <w:sz w:val="20"/>
          <w:szCs w:val="20"/>
        </w:rPr>
        <w:t>; w tym:</w:t>
      </w:r>
      <w:r w:rsidR="0041407A" w:rsidRPr="00705866">
        <w:rPr>
          <w:rFonts w:ascii="Tahoma" w:hAnsi="Tahoma" w:cs="Tahoma"/>
          <w:sz w:val="20"/>
          <w:szCs w:val="20"/>
        </w:rPr>
        <w:t xml:space="preserve"> </w:t>
      </w:r>
    </w:p>
    <w:p w:rsidR="0066341F" w:rsidRPr="00386964" w:rsidRDefault="00386964" w:rsidP="0066341F">
      <w:pPr>
        <w:spacing w:before="100"/>
        <w:jc w:val="both"/>
        <w:rPr>
          <w:rFonts w:ascii="Tahoma" w:hAnsi="Tahoma" w:cs="Tahoma"/>
          <w:sz w:val="20"/>
          <w:szCs w:val="20"/>
        </w:rPr>
      </w:pPr>
      <w:r w:rsidRPr="00386964">
        <w:rPr>
          <w:rFonts w:ascii="Tahoma" w:hAnsi="Tahoma" w:cs="Tahoma"/>
          <w:b/>
          <w:sz w:val="20"/>
          <w:szCs w:val="20"/>
        </w:rPr>
        <w:t xml:space="preserve">a) </w:t>
      </w:r>
      <w:r w:rsidR="0066341F" w:rsidRPr="00386964">
        <w:rPr>
          <w:rFonts w:ascii="Tahoma" w:hAnsi="Tahoma" w:cs="Tahoma"/>
          <w:b/>
          <w:sz w:val="20"/>
          <w:szCs w:val="20"/>
        </w:rPr>
        <w:t>Zespół Szkół Specjalnych</w:t>
      </w:r>
      <w:r>
        <w:rPr>
          <w:rFonts w:ascii="Tahoma" w:hAnsi="Tahoma" w:cs="Tahoma"/>
          <w:b/>
          <w:sz w:val="20"/>
          <w:szCs w:val="20"/>
        </w:rPr>
        <w:t xml:space="preserve"> </w:t>
      </w:r>
      <w:r w:rsidRPr="00386964">
        <w:rPr>
          <w:rFonts w:ascii="Tahoma" w:hAnsi="Tahoma" w:cs="Tahoma"/>
          <w:sz w:val="20"/>
          <w:szCs w:val="20"/>
        </w:rPr>
        <w:t xml:space="preserve">– placówka oświatowa dla uczniów z niepełnosprawnością intelektualną w stopniu lekkim, umiarkowanym, znacznym i głębokim oraz autyzmem i zespołem </w:t>
      </w:r>
      <w:proofErr w:type="spellStart"/>
      <w:r w:rsidRPr="00386964">
        <w:rPr>
          <w:rFonts w:ascii="Tahoma" w:hAnsi="Tahoma" w:cs="Tahoma"/>
          <w:sz w:val="20"/>
          <w:szCs w:val="20"/>
        </w:rPr>
        <w:t>Aspregera</w:t>
      </w:r>
      <w:proofErr w:type="spellEnd"/>
      <w:r w:rsidRPr="00386964">
        <w:rPr>
          <w:rFonts w:ascii="Tahoma" w:hAnsi="Tahoma" w:cs="Tahoma"/>
          <w:sz w:val="20"/>
          <w:szCs w:val="20"/>
        </w:rPr>
        <w:t>.</w:t>
      </w:r>
      <w:r w:rsidRPr="00386964">
        <w:rPr>
          <w:rFonts w:ascii="Tahoma" w:hAnsi="Tahoma" w:cs="Tahoma"/>
        </w:rPr>
        <w:t xml:space="preserve"> </w:t>
      </w:r>
      <w:r w:rsidRPr="00386964">
        <w:rPr>
          <w:rFonts w:ascii="Tahoma" w:hAnsi="Tahoma" w:cs="Tahoma"/>
          <w:sz w:val="20"/>
          <w:szCs w:val="20"/>
        </w:rPr>
        <w:t>W Zespole Szkół funkcjonują: Szkoła Podstawowa Specjalna, Branżowa Szkoła I Stopnia Specjalna oraz Szkoła Specjalna Przysposabiająca do Pracy.</w:t>
      </w:r>
      <w:r w:rsidR="0066341F" w:rsidRPr="00386964">
        <w:rPr>
          <w:rFonts w:ascii="Tahoma" w:hAnsi="Tahoma" w:cs="Tahoma"/>
          <w:sz w:val="20"/>
          <w:szCs w:val="20"/>
        </w:rPr>
        <w:t xml:space="preserve"> </w:t>
      </w:r>
    </w:p>
    <w:p w:rsidR="0066341F" w:rsidRPr="0048507A" w:rsidRDefault="0066341F" w:rsidP="0066341F">
      <w:pPr>
        <w:jc w:val="both"/>
        <w:rPr>
          <w:rFonts w:ascii="Tahoma" w:hAnsi="Tahoma" w:cs="Tahoma"/>
          <w:b/>
          <w:sz w:val="20"/>
          <w:szCs w:val="20"/>
          <w:highlight w:val="yellow"/>
          <w:u w:val="single"/>
        </w:rPr>
      </w:pPr>
    </w:p>
    <w:p w:rsidR="00D6275B" w:rsidRPr="00BE7815" w:rsidRDefault="00386964" w:rsidP="00D6275B">
      <w:pPr>
        <w:tabs>
          <w:tab w:val="left" w:pos="284"/>
        </w:tabs>
        <w:overflowPunct w:val="0"/>
        <w:autoSpaceDE w:val="0"/>
        <w:autoSpaceDN w:val="0"/>
        <w:adjustRightInd w:val="0"/>
        <w:jc w:val="both"/>
        <w:textAlignment w:val="baseline"/>
        <w:rPr>
          <w:rFonts w:ascii="Tahoma" w:hAnsi="Tahoma" w:cs="Tahoma"/>
          <w:sz w:val="20"/>
          <w:szCs w:val="20"/>
        </w:rPr>
      </w:pPr>
      <w:r w:rsidRPr="00D6275B">
        <w:rPr>
          <w:rFonts w:ascii="Tahoma" w:hAnsi="Tahoma" w:cs="Tahoma"/>
          <w:b/>
          <w:sz w:val="20"/>
          <w:szCs w:val="20"/>
          <w:u w:val="single"/>
        </w:rPr>
        <w:t xml:space="preserve">b) </w:t>
      </w:r>
      <w:r w:rsidR="0066341F" w:rsidRPr="00D6275B">
        <w:rPr>
          <w:rFonts w:ascii="Tahoma" w:hAnsi="Tahoma" w:cs="Tahoma"/>
          <w:b/>
          <w:sz w:val="20"/>
          <w:szCs w:val="20"/>
          <w:u w:val="single"/>
        </w:rPr>
        <w:t>Zespół Szkół Nr 1 w Goleniowie</w:t>
      </w:r>
      <w:r w:rsidR="0066341F" w:rsidRPr="00D6275B">
        <w:rPr>
          <w:rFonts w:ascii="Tahoma" w:hAnsi="Tahoma" w:cs="Tahoma"/>
          <w:sz w:val="20"/>
          <w:szCs w:val="20"/>
        </w:rPr>
        <w:t xml:space="preserve"> </w:t>
      </w:r>
      <w:r w:rsidR="0041407A" w:rsidRPr="00D6275B">
        <w:rPr>
          <w:rFonts w:ascii="Tahoma" w:hAnsi="Tahoma" w:cs="Tahoma"/>
          <w:sz w:val="20"/>
          <w:szCs w:val="20"/>
        </w:rPr>
        <w:t>–</w:t>
      </w:r>
      <w:r w:rsidR="0066341F" w:rsidRPr="00D6275B">
        <w:rPr>
          <w:rFonts w:ascii="Tahoma" w:hAnsi="Tahoma" w:cs="Tahoma"/>
          <w:sz w:val="20"/>
          <w:szCs w:val="20"/>
        </w:rPr>
        <w:t xml:space="preserve"> </w:t>
      </w:r>
      <w:r w:rsidR="0066341F" w:rsidRPr="00BE7815">
        <w:rPr>
          <w:rFonts w:ascii="Tahoma" w:hAnsi="Tahoma" w:cs="Tahoma"/>
          <w:sz w:val="20"/>
          <w:szCs w:val="20"/>
        </w:rPr>
        <w:t>posiada</w:t>
      </w:r>
      <w:r w:rsidR="0041407A" w:rsidRPr="00BE7815">
        <w:rPr>
          <w:rFonts w:ascii="Tahoma" w:hAnsi="Tahoma" w:cs="Tahoma"/>
          <w:sz w:val="20"/>
          <w:szCs w:val="20"/>
        </w:rPr>
        <w:t xml:space="preserve"> i prowadzi</w:t>
      </w:r>
      <w:r w:rsidR="0066341F" w:rsidRPr="00BE7815">
        <w:rPr>
          <w:rFonts w:ascii="Tahoma" w:hAnsi="Tahoma" w:cs="Tahoma"/>
          <w:sz w:val="20"/>
          <w:szCs w:val="20"/>
        </w:rPr>
        <w:t xml:space="preserve"> </w:t>
      </w:r>
      <w:r w:rsidR="00D6275B" w:rsidRPr="00BE7815">
        <w:rPr>
          <w:rFonts w:ascii="Tahoma" w:hAnsi="Tahoma" w:cs="Tahoma"/>
          <w:sz w:val="20"/>
          <w:szCs w:val="20"/>
        </w:rPr>
        <w:t>Obiekt Rekreacyjno- Sportowy „Fala”</w:t>
      </w:r>
      <w:r w:rsidR="0066341F" w:rsidRPr="00BE7815">
        <w:rPr>
          <w:rFonts w:ascii="Tahoma" w:hAnsi="Tahoma" w:cs="Tahoma"/>
          <w:sz w:val="20"/>
          <w:szCs w:val="20"/>
        </w:rPr>
        <w:t>,</w:t>
      </w:r>
      <w:r w:rsidR="00D6275B" w:rsidRPr="00BE7815">
        <w:rPr>
          <w:rFonts w:ascii="Tahoma" w:hAnsi="Tahoma" w:cs="Tahoma"/>
          <w:sz w:val="20"/>
          <w:szCs w:val="20"/>
        </w:rPr>
        <w:br/>
      </w:r>
      <w:r w:rsidR="0066341F" w:rsidRPr="00BE7815">
        <w:rPr>
          <w:rFonts w:ascii="Tahoma" w:hAnsi="Tahoma" w:cs="Tahoma"/>
          <w:sz w:val="20"/>
          <w:szCs w:val="20"/>
        </w:rPr>
        <w:t>w skład którego wchodzą: pływalnia „Fala”, hala widowiskowo – sportowa</w:t>
      </w:r>
      <w:r w:rsidR="00D6275B" w:rsidRPr="00BE7815">
        <w:rPr>
          <w:rFonts w:ascii="Tahoma" w:hAnsi="Tahoma" w:cs="Tahoma"/>
          <w:sz w:val="20"/>
          <w:szCs w:val="20"/>
        </w:rPr>
        <w:t>, zewnętrzne boisko wielofunkcyjne, usługi noclegowe</w:t>
      </w:r>
      <w:r w:rsidR="00D6275B" w:rsidRPr="00BE7815">
        <w:rPr>
          <w:sz w:val="20"/>
          <w:szCs w:val="20"/>
        </w:rPr>
        <w:t xml:space="preserve"> </w:t>
      </w:r>
      <w:r w:rsidR="00D6275B" w:rsidRPr="00BE7815">
        <w:rPr>
          <w:rFonts w:ascii="Tahoma" w:hAnsi="Tahoma" w:cs="Tahoma"/>
          <w:sz w:val="20"/>
          <w:szCs w:val="20"/>
        </w:rPr>
        <w:t>świadczone w pokojach 2,3,4 osobowych.</w:t>
      </w:r>
    </w:p>
    <w:p w:rsidR="0066341F" w:rsidRPr="00BE7815" w:rsidRDefault="0066341F" w:rsidP="0066341F">
      <w:pPr>
        <w:jc w:val="both"/>
        <w:rPr>
          <w:rFonts w:ascii="Tahoma" w:hAnsi="Tahoma" w:cs="Tahoma"/>
          <w:sz w:val="20"/>
          <w:szCs w:val="20"/>
        </w:rPr>
      </w:pPr>
      <w:r w:rsidRPr="00BE7815">
        <w:rPr>
          <w:rFonts w:ascii="Tahoma" w:hAnsi="Tahoma" w:cs="Tahoma"/>
          <w:sz w:val="20"/>
          <w:szCs w:val="20"/>
        </w:rPr>
        <w:t>Na terenie obiektu basenowego znajdują się:  basen pływacki o wymiarach 25 x 12,5m i głębokości od 1,25 do 1,80m, basen do nauki pływania o wymiarach 6 x 12,5m i głębokości 0,9m</w:t>
      </w:r>
      <w:r w:rsidR="00D6275B" w:rsidRPr="00BE7815">
        <w:rPr>
          <w:sz w:val="20"/>
          <w:szCs w:val="20"/>
        </w:rPr>
        <w:t xml:space="preserve"> </w:t>
      </w:r>
      <w:r w:rsidR="00D6275B" w:rsidRPr="00BE7815">
        <w:rPr>
          <w:rFonts w:ascii="Tahoma" w:hAnsi="Tahoma" w:cs="Tahoma"/>
          <w:sz w:val="20"/>
          <w:szCs w:val="20"/>
        </w:rPr>
        <w:t>z funkcją masażu podwodnego</w:t>
      </w:r>
      <w:r w:rsidRPr="00BE7815">
        <w:rPr>
          <w:rFonts w:ascii="Tahoma" w:hAnsi="Tahoma" w:cs="Tahoma"/>
          <w:sz w:val="20"/>
          <w:szCs w:val="20"/>
        </w:rPr>
        <w:t xml:space="preserve">, </w:t>
      </w:r>
      <w:r w:rsidR="00D6275B" w:rsidRPr="00BE7815">
        <w:rPr>
          <w:rFonts w:ascii="Tahoma" w:hAnsi="Tahoma" w:cs="Tahoma"/>
          <w:sz w:val="20"/>
          <w:szCs w:val="20"/>
        </w:rPr>
        <w:t xml:space="preserve">zjeżdżalnia wewnętrzna dla dzieci Słoń oraz spirala o długości 47 m, </w:t>
      </w:r>
      <w:r w:rsidRPr="00BE7815">
        <w:rPr>
          <w:rFonts w:ascii="Tahoma" w:hAnsi="Tahoma" w:cs="Tahoma"/>
          <w:sz w:val="20"/>
          <w:szCs w:val="20"/>
        </w:rPr>
        <w:t xml:space="preserve">ślizgawka o długości 60m, widownia dla 200 osób, sauna sucha, łaźnia parowa, solarium. Ponadto atrakcje wodne takie jak:  bicz wodny, gejzer powietrzny, kaskada, ślizgawka słoń dla najmłodszych. </w:t>
      </w:r>
    </w:p>
    <w:p w:rsidR="00D6275B" w:rsidRPr="00BE7815" w:rsidRDefault="00D6275B" w:rsidP="0066341F">
      <w:pPr>
        <w:jc w:val="both"/>
        <w:rPr>
          <w:rFonts w:ascii="Tahoma" w:hAnsi="Tahoma" w:cs="Tahoma"/>
          <w:sz w:val="20"/>
          <w:szCs w:val="20"/>
          <w:highlight w:val="yellow"/>
        </w:rPr>
      </w:pPr>
      <w:r w:rsidRPr="00BE7815">
        <w:rPr>
          <w:rFonts w:ascii="Tahoma" w:hAnsi="Tahoma" w:cs="Tahoma"/>
          <w:sz w:val="20"/>
          <w:szCs w:val="20"/>
        </w:rPr>
        <w:t xml:space="preserve">Ponadto jest część rehabilitacyjna i gastronomiczna, które </w:t>
      </w:r>
      <w:r w:rsidR="00734E90">
        <w:rPr>
          <w:rFonts w:ascii="Tahoma" w:hAnsi="Tahoma" w:cs="Tahoma"/>
          <w:sz w:val="20"/>
          <w:szCs w:val="20"/>
        </w:rPr>
        <w:t xml:space="preserve">to usługi </w:t>
      </w:r>
      <w:r w:rsidRPr="00BE7815">
        <w:rPr>
          <w:rFonts w:ascii="Tahoma" w:hAnsi="Tahoma" w:cs="Tahoma"/>
          <w:sz w:val="20"/>
          <w:szCs w:val="20"/>
        </w:rPr>
        <w:t>świadczone są przez podmioty zewnętrzne.</w:t>
      </w:r>
    </w:p>
    <w:p w:rsidR="0066341F" w:rsidRPr="00BE7815" w:rsidRDefault="0066341F" w:rsidP="0066341F">
      <w:pPr>
        <w:jc w:val="both"/>
        <w:rPr>
          <w:rFonts w:ascii="Tahoma" w:hAnsi="Tahoma" w:cs="Tahoma"/>
          <w:sz w:val="20"/>
          <w:szCs w:val="20"/>
        </w:rPr>
      </w:pPr>
      <w:r w:rsidRPr="00BE7815">
        <w:rPr>
          <w:rFonts w:ascii="Tahoma" w:hAnsi="Tahoma" w:cs="Tahoma"/>
          <w:sz w:val="20"/>
          <w:szCs w:val="20"/>
        </w:rPr>
        <w:t>ZS Nr 1 świadczy usługi na zasadzie umowy najmu miejsc noclegowych oraz hali widowisko -  sportowej z przeznaczeniem na organizację imprez sportowo-rekreacyjnych. Ponadto ZSP świadczy usługi najmu pomieszczeń w tym basenu, hali sportowej oraz innych pomieszczeń.</w:t>
      </w:r>
    </w:p>
    <w:p w:rsidR="00204BD7" w:rsidRPr="00BE7815" w:rsidRDefault="0066341F" w:rsidP="0066341F">
      <w:pPr>
        <w:jc w:val="both"/>
        <w:rPr>
          <w:rFonts w:ascii="Tahoma" w:hAnsi="Tahoma" w:cs="Tahoma"/>
          <w:sz w:val="20"/>
          <w:szCs w:val="20"/>
        </w:rPr>
      </w:pPr>
      <w:r w:rsidRPr="00BE7815">
        <w:rPr>
          <w:rFonts w:ascii="Tahoma" w:hAnsi="Tahoma" w:cs="Tahoma"/>
          <w:sz w:val="20"/>
          <w:szCs w:val="20"/>
        </w:rPr>
        <w:t>Budynek, w którym świadczone są usługi noclegowe – ilość miejsc noclegowych – do 49. Jest to jeden obiekt usytuowany przy szkole i przy pływalni krytej.</w:t>
      </w:r>
      <w:r w:rsidR="00204BD7" w:rsidRPr="00BE7815">
        <w:rPr>
          <w:rFonts w:ascii="Tahoma" w:hAnsi="Tahoma" w:cs="Tahoma"/>
          <w:sz w:val="20"/>
          <w:szCs w:val="20"/>
        </w:rPr>
        <w:t xml:space="preserve"> </w:t>
      </w:r>
    </w:p>
    <w:p w:rsidR="009718A1" w:rsidRPr="00BE7815" w:rsidRDefault="009718A1" w:rsidP="009718A1">
      <w:pPr>
        <w:jc w:val="both"/>
        <w:rPr>
          <w:rFonts w:ascii="Tahoma" w:hAnsi="Tahoma" w:cs="Tahoma"/>
          <w:sz w:val="20"/>
          <w:szCs w:val="20"/>
        </w:rPr>
      </w:pPr>
      <w:r w:rsidRPr="00BE7815">
        <w:rPr>
          <w:rFonts w:ascii="Tahoma" w:hAnsi="Tahoma" w:cs="Tahoma"/>
          <w:sz w:val="20"/>
          <w:szCs w:val="20"/>
        </w:rPr>
        <w:lastRenderedPageBreak/>
        <w:t xml:space="preserve">Dodatkowo klientom zapewnia się możliwość korzystania z: kuchni, pralni oraz suszarni; podstawowych artykułów gospodarstwa domowego, tj. żelazko, suszarka do włosów; telewizji cyfrowej dostępnej w holu głównym; bezprzewodowego Internetu Wi-Fi; krytej pływalni, saun oraz solarium; sali konferencyjnej. </w:t>
      </w:r>
    </w:p>
    <w:p w:rsidR="009718A1" w:rsidRPr="00BE7815" w:rsidRDefault="009718A1" w:rsidP="009718A1">
      <w:pPr>
        <w:jc w:val="both"/>
        <w:rPr>
          <w:rFonts w:ascii="Tahoma" w:hAnsi="Tahoma" w:cs="Tahoma"/>
          <w:sz w:val="20"/>
          <w:szCs w:val="20"/>
        </w:rPr>
      </w:pPr>
      <w:r w:rsidRPr="00BE7815">
        <w:rPr>
          <w:rFonts w:ascii="Tahoma" w:hAnsi="Tahoma" w:cs="Tahoma"/>
          <w:bCs/>
          <w:sz w:val="20"/>
          <w:szCs w:val="20"/>
          <w:u w:val="single"/>
        </w:rPr>
        <w:t>HALA SPORTOWA -  w</w:t>
      </w:r>
      <w:r w:rsidRPr="00BE7815">
        <w:rPr>
          <w:rFonts w:ascii="Tahoma" w:hAnsi="Tahoma" w:cs="Tahoma"/>
          <w:sz w:val="20"/>
          <w:szCs w:val="20"/>
        </w:rPr>
        <w:t>yposażona jest w widownię mieszczącą 800 osób. Posiada:</w:t>
      </w:r>
    </w:p>
    <w:p w:rsidR="009718A1" w:rsidRPr="00BE7815" w:rsidRDefault="009718A1" w:rsidP="000654D9">
      <w:pPr>
        <w:numPr>
          <w:ilvl w:val="0"/>
          <w:numId w:val="100"/>
        </w:numPr>
        <w:jc w:val="both"/>
        <w:rPr>
          <w:rFonts w:ascii="Tahoma" w:hAnsi="Tahoma" w:cs="Tahoma"/>
          <w:sz w:val="20"/>
          <w:szCs w:val="20"/>
        </w:rPr>
      </w:pPr>
      <w:r w:rsidRPr="00BE7815">
        <w:rPr>
          <w:rFonts w:ascii="Tahoma" w:hAnsi="Tahoma" w:cs="Tahoma"/>
          <w:sz w:val="20"/>
          <w:szCs w:val="20"/>
        </w:rPr>
        <w:t>Pełnowymiarowe boisko: do halowej piłki nożnej; do piłki ręcznej; do piłki koszykowej oraz dwa boczne kosze;  do piłki siatkowej – centralne oraz dwa boczne;</w:t>
      </w:r>
    </w:p>
    <w:p w:rsidR="009718A1" w:rsidRPr="00BE7815" w:rsidRDefault="009718A1" w:rsidP="000654D9">
      <w:pPr>
        <w:numPr>
          <w:ilvl w:val="0"/>
          <w:numId w:val="100"/>
        </w:numPr>
        <w:jc w:val="both"/>
        <w:rPr>
          <w:rFonts w:ascii="Tahoma" w:hAnsi="Tahoma" w:cs="Tahoma"/>
          <w:sz w:val="20"/>
          <w:szCs w:val="20"/>
        </w:rPr>
      </w:pPr>
      <w:r w:rsidRPr="00BE7815">
        <w:rPr>
          <w:rFonts w:ascii="Tahoma" w:hAnsi="Tahoma" w:cs="Tahoma"/>
          <w:sz w:val="20"/>
          <w:szCs w:val="20"/>
        </w:rPr>
        <w:t>Kort tenisowy;</w:t>
      </w:r>
    </w:p>
    <w:p w:rsidR="009718A1" w:rsidRPr="00BE7815" w:rsidRDefault="009718A1" w:rsidP="000654D9">
      <w:pPr>
        <w:numPr>
          <w:ilvl w:val="0"/>
          <w:numId w:val="100"/>
        </w:numPr>
        <w:jc w:val="both"/>
        <w:rPr>
          <w:rFonts w:ascii="Tahoma" w:hAnsi="Tahoma" w:cs="Tahoma"/>
          <w:sz w:val="20"/>
          <w:szCs w:val="20"/>
        </w:rPr>
      </w:pPr>
      <w:r w:rsidRPr="00BE7815">
        <w:rPr>
          <w:rFonts w:ascii="Tahoma" w:hAnsi="Tahoma" w:cs="Tahoma"/>
          <w:sz w:val="20"/>
          <w:szCs w:val="20"/>
        </w:rPr>
        <w:t>Zaplecze sanitarne – 10 szatni z prysznicami;</w:t>
      </w:r>
    </w:p>
    <w:p w:rsidR="009718A1" w:rsidRPr="00BE7815" w:rsidRDefault="009718A1" w:rsidP="009718A1">
      <w:pPr>
        <w:jc w:val="both"/>
        <w:rPr>
          <w:rFonts w:ascii="Tahoma" w:hAnsi="Tahoma" w:cs="Tahoma"/>
          <w:b/>
          <w:bCs/>
          <w:i/>
          <w:sz w:val="20"/>
          <w:szCs w:val="20"/>
          <w:highlight w:val="yellow"/>
          <w:u w:val="single"/>
        </w:rPr>
      </w:pPr>
    </w:p>
    <w:p w:rsidR="009718A1" w:rsidRPr="00BE7815" w:rsidRDefault="009718A1" w:rsidP="009718A1">
      <w:pPr>
        <w:jc w:val="both"/>
        <w:rPr>
          <w:rFonts w:ascii="Tahoma" w:hAnsi="Tahoma" w:cs="Tahoma"/>
          <w:sz w:val="20"/>
          <w:szCs w:val="20"/>
        </w:rPr>
      </w:pPr>
      <w:r w:rsidRPr="00BE7815">
        <w:rPr>
          <w:rFonts w:ascii="Tahoma" w:hAnsi="Tahoma" w:cs="Tahoma"/>
          <w:b/>
          <w:bCs/>
          <w:sz w:val="20"/>
          <w:szCs w:val="20"/>
          <w:u w:val="single"/>
        </w:rPr>
        <w:t xml:space="preserve">BOISKO WIELOFUNKCYJNE - </w:t>
      </w:r>
      <w:r w:rsidRPr="00BE7815">
        <w:rPr>
          <w:rFonts w:ascii="Tahoma" w:hAnsi="Tahoma" w:cs="Tahoma"/>
          <w:sz w:val="20"/>
          <w:szCs w:val="20"/>
        </w:rPr>
        <w:t>obiekt o nawierzchni poliuretanowej. Składa się z:</w:t>
      </w:r>
    </w:p>
    <w:p w:rsidR="009718A1" w:rsidRPr="00BE7815" w:rsidRDefault="009718A1" w:rsidP="000654D9">
      <w:pPr>
        <w:numPr>
          <w:ilvl w:val="0"/>
          <w:numId w:val="101"/>
        </w:numPr>
        <w:jc w:val="both"/>
        <w:rPr>
          <w:rFonts w:ascii="Tahoma" w:hAnsi="Tahoma" w:cs="Tahoma"/>
          <w:sz w:val="20"/>
          <w:szCs w:val="20"/>
        </w:rPr>
      </w:pPr>
      <w:r w:rsidRPr="00BE7815">
        <w:rPr>
          <w:rFonts w:ascii="Tahoma" w:hAnsi="Tahoma" w:cs="Tahoma"/>
          <w:sz w:val="20"/>
          <w:szCs w:val="20"/>
        </w:rPr>
        <w:t>boiska wielofunkcyjnego do piłki ręcznej, koszykówki i tenisa o wymiarach 28x44m;</w:t>
      </w:r>
    </w:p>
    <w:p w:rsidR="009718A1" w:rsidRPr="00BE7815" w:rsidRDefault="009718A1" w:rsidP="000654D9">
      <w:pPr>
        <w:numPr>
          <w:ilvl w:val="0"/>
          <w:numId w:val="101"/>
        </w:numPr>
        <w:jc w:val="both"/>
        <w:rPr>
          <w:rFonts w:ascii="Tahoma" w:hAnsi="Tahoma" w:cs="Tahoma"/>
          <w:sz w:val="20"/>
          <w:szCs w:val="20"/>
        </w:rPr>
      </w:pPr>
      <w:r w:rsidRPr="00BE7815">
        <w:rPr>
          <w:rFonts w:ascii="Tahoma" w:hAnsi="Tahoma" w:cs="Tahoma"/>
          <w:sz w:val="20"/>
          <w:szCs w:val="20"/>
        </w:rPr>
        <w:t>boiska do siatkówki o wymiarach 15x25m</w:t>
      </w:r>
    </w:p>
    <w:p w:rsidR="009718A1" w:rsidRPr="00BE7815" w:rsidRDefault="009718A1" w:rsidP="000654D9">
      <w:pPr>
        <w:numPr>
          <w:ilvl w:val="0"/>
          <w:numId w:val="101"/>
        </w:numPr>
        <w:jc w:val="both"/>
        <w:rPr>
          <w:rFonts w:ascii="Tahoma" w:hAnsi="Tahoma" w:cs="Tahoma"/>
          <w:sz w:val="20"/>
          <w:szCs w:val="20"/>
        </w:rPr>
      </w:pPr>
      <w:r w:rsidRPr="00BE7815">
        <w:rPr>
          <w:rFonts w:ascii="Tahoma" w:hAnsi="Tahoma" w:cs="Tahoma"/>
          <w:sz w:val="20"/>
          <w:szCs w:val="20"/>
        </w:rPr>
        <w:t>bieżni prostej o wymiarach 3,6x75m;</w:t>
      </w:r>
    </w:p>
    <w:p w:rsidR="009718A1" w:rsidRPr="00BE7815" w:rsidRDefault="009718A1" w:rsidP="000654D9">
      <w:pPr>
        <w:numPr>
          <w:ilvl w:val="0"/>
          <w:numId w:val="101"/>
        </w:numPr>
        <w:jc w:val="both"/>
        <w:rPr>
          <w:rFonts w:ascii="Tahoma" w:hAnsi="Tahoma" w:cs="Tahoma"/>
          <w:sz w:val="20"/>
          <w:szCs w:val="20"/>
        </w:rPr>
      </w:pPr>
      <w:r w:rsidRPr="00BE7815">
        <w:rPr>
          <w:rFonts w:ascii="Tahoma" w:hAnsi="Tahoma" w:cs="Tahoma"/>
          <w:sz w:val="20"/>
          <w:szCs w:val="20"/>
        </w:rPr>
        <w:t>rozbiegu o wymiarach 1,22x35m i zeskoczni do skoku w dal o wymiarach 8x3m.</w:t>
      </w:r>
    </w:p>
    <w:p w:rsidR="009718A1" w:rsidRPr="00BE7815" w:rsidRDefault="009718A1" w:rsidP="009718A1">
      <w:pPr>
        <w:jc w:val="both"/>
        <w:rPr>
          <w:i/>
          <w:sz w:val="20"/>
          <w:szCs w:val="20"/>
          <w:highlight w:val="yellow"/>
        </w:rPr>
      </w:pPr>
    </w:p>
    <w:p w:rsidR="00CD0A70" w:rsidRDefault="00CD0A70">
      <w:pPr>
        <w:spacing w:before="120" w:after="120"/>
        <w:ind w:left="68"/>
        <w:jc w:val="both"/>
        <w:rPr>
          <w:rFonts w:ascii="Tahoma" w:hAnsi="Tahoma" w:cs="Tahoma"/>
          <w:b/>
          <w:bCs/>
          <w:sz w:val="20"/>
          <w:szCs w:val="20"/>
        </w:rPr>
      </w:pPr>
      <w:r w:rsidRPr="00BE7815">
        <w:rPr>
          <w:rFonts w:ascii="Tahoma" w:hAnsi="Tahoma" w:cs="Tahoma"/>
          <w:b/>
          <w:sz w:val="20"/>
          <w:szCs w:val="20"/>
        </w:rPr>
        <w:t xml:space="preserve">7. </w:t>
      </w:r>
      <w:r w:rsidRPr="00BE7815">
        <w:rPr>
          <w:rFonts w:ascii="Tahoma" w:hAnsi="Tahoma" w:cs="Tahoma"/>
          <w:b/>
          <w:bCs/>
          <w:sz w:val="20"/>
          <w:szCs w:val="20"/>
        </w:rPr>
        <w:t xml:space="preserve">Zabezpieczenia przeciwpożarowe, </w:t>
      </w:r>
      <w:proofErr w:type="spellStart"/>
      <w:r w:rsidRPr="00BE7815">
        <w:rPr>
          <w:rFonts w:ascii="Tahoma" w:hAnsi="Tahoma" w:cs="Tahoma"/>
          <w:b/>
          <w:bCs/>
          <w:sz w:val="20"/>
          <w:szCs w:val="20"/>
        </w:rPr>
        <w:t>przeciwkradzieżowe</w:t>
      </w:r>
      <w:proofErr w:type="spellEnd"/>
      <w:r w:rsidRPr="0029294E">
        <w:rPr>
          <w:rFonts w:ascii="Tahoma" w:hAnsi="Tahoma" w:cs="Tahoma"/>
          <w:b/>
          <w:bCs/>
          <w:sz w:val="20"/>
          <w:szCs w:val="20"/>
        </w:rPr>
        <w:t>, sposób przechowywania i transportowania gotówki, sposób zabezpieczenia szatni.</w:t>
      </w:r>
    </w:p>
    <w:tbl>
      <w:tblPr>
        <w:tblW w:w="9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1620"/>
        <w:gridCol w:w="7436"/>
      </w:tblGrid>
      <w:tr w:rsidR="0029294E" w:rsidRPr="00734E90" w:rsidTr="00F80BB7">
        <w:trPr>
          <w:trHeight w:val="407"/>
          <w:tblHeader/>
        </w:trPr>
        <w:tc>
          <w:tcPr>
            <w:tcW w:w="468" w:type="dxa"/>
            <w:vAlign w:val="center"/>
          </w:tcPr>
          <w:p w:rsidR="0029294E" w:rsidRPr="00734E90" w:rsidRDefault="0029294E" w:rsidP="00F80BB7">
            <w:pPr>
              <w:jc w:val="both"/>
              <w:rPr>
                <w:rFonts w:ascii="Tahoma" w:hAnsi="Tahoma" w:cs="Tahoma"/>
                <w:b/>
                <w:sz w:val="18"/>
                <w:szCs w:val="18"/>
              </w:rPr>
            </w:pPr>
            <w:proofErr w:type="spellStart"/>
            <w:r w:rsidRPr="00734E90">
              <w:rPr>
                <w:rFonts w:ascii="Tahoma" w:hAnsi="Tahoma" w:cs="Tahoma"/>
                <w:b/>
                <w:sz w:val="18"/>
                <w:szCs w:val="18"/>
              </w:rPr>
              <w:t>L.p</w:t>
            </w:r>
            <w:proofErr w:type="spellEnd"/>
          </w:p>
        </w:tc>
        <w:tc>
          <w:tcPr>
            <w:tcW w:w="1620" w:type="dxa"/>
            <w:vAlign w:val="center"/>
          </w:tcPr>
          <w:p w:rsidR="0029294E" w:rsidRPr="00734E90" w:rsidRDefault="0029294E" w:rsidP="00F80BB7">
            <w:pPr>
              <w:spacing w:before="100" w:beforeAutospacing="1" w:after="100" w:afterAutospacing="1"/>
              <w:rPr>
                <w:rFonts w:ascii="Tahoma" w:hAnsi="Tahoma" w:cs="Tahoma"/>
                <w:b/>
                <w:bCs/>
                <w:sz w:val="18"/>
                <w:szCs w:val="18"/>
              </w:rPr>
            </w:pPr>
            <w:r w:rsidRPr="00734E90">
              <w:rPr>
                <w:rFonts w:ascii="Tahoma" w:hAnsi="Tahoma" w:cs="Tahoma"/>
                <w:b/>
                <w:bCs/>
                <w:sz w:val="18"/>
                <w:szCs w:val="18"/>
              </w:rPr>
              <w:t>Nazwa jednostki</w:t>
            </w:r>
          </w:p>
        </w:tc>
        <w:tc>
          <w:tcPr>
            <w:tcW w:w="7436" w:type="dxa"/>
            <w:vAlign w:val="center"/>
          </w:tcPr>
          <w:p w:rsidR="0029294E" w:rsidRPr="00734E90" w:rsidRDefault="0029294E" w:rsidP="005A2963">
            <w:pPr>
              <w:rPr>
                <w:rFonts w:ascii="Tahoma" w:hAnsi="Tahoma" w:cs="Tahoma"/>
                <w:b/>
                <w:bCs/>
                <w:sz w:val="18"/>
                <w:szCs w:val="18"/>
              </w:rPr>
            </w:pPr>
            <w:r w:rsidRPr="00734E90">
              <w:rPr>
                <w:rFonts w:ascii="Tahoma" w:hAnsi="Tahoma" w:cs="Tahoma"/>
                <w:b/>
                <w:bCs/>
                <w:sz w:val="18"/>
                <w:szCs w:val="18"/>
              </w:rPr>
              <w:t xml:space="preserve">Rodzaj zabezpieczenia, sposób przechowywania i transportowania gotówki  </w:t>
            </w:r>
            <w:r w:rsidRPr="00734E90">
              <w:rPr>
                <w:rFonts w:ascii="Tahoma" w:hAnsi="Tahoma" w:cs="Tahoma"/>
                <w:bCs/>
                <w:i/>
                <w:sz w:val="18"/>
                <w:szCs w:val="18"/>
              </w:rPr>
              <w:t>- stan I kwartał 20</w:t>
            </w:r>
            <w:r w:rsidR="005A2963" w:rsidRPr="00734E90">
              <w:rPr>
                <w:rFonts w:ascii="Tahoma" w:hAnsi="Tahoma" w:cs="Tahoma"/>
                <w:bCs/>
                <w:i/>
                <w:sz w:val="18"/>
                <w:szCs w:val="18"/>
              </w:rPr>
              <w:t>20</w:t>
            </w:r>
            <w:r w:rsidRPr="00734E90">
              <w:rPr>
                <w:rFonts w:ascii="Tahoma" w:hAnsi="Tahoma" w:cs="Tahoma"/>
                <w:bCs/>
                <w:i/>
                <w:sz w:val="18"/>
                <w:szCs w:val="18"/>
              </w:rPr>
              <w:t xml:space="preserve"> r.</w:t>
            </w:r>
          </w:p>
        </w:tc>
      </w:tr>
      <w:tr w:rsidR="0029294E" w:rsidRPr="00734E90" w:rsidTr="00F80BB7">
        <w:trPr>
          <w:trHeight w:val="284"/>
        </w:trPr>
        <w:tc>
          <w:tcPr>
            <w:tcW w:w="468" w:type="dxa"/>
            <w:vAlign w:val="center"/>
          </w:tcPr>
          <w:p w:rsidR="0029294E" w:rsidRPr="00734E90" w:rsidRDefault="0029294E" w:rsidP="00F80BB7">
            <w:pPr>
              <w:rPr>
                <w:rFonts w:ascii="Tahoma" w:hAnsi="Tahoma" w:cs="Tahoma"/>
                <w:sz w:val="18"/>
                <w:szCs w:val="18"/>
              </w:rPr>
            </w:pPr>
            <w:r w:rsidRPr="00734E90">
              <w:rPr>
                <w:rFonts w:ascii="Tahoma" w:hAnsi="Tahoma" w:cs="Tahoma"/>
                <w:sz w:val="18"/>
                <w:szCs w:val="18"/>
              </w:rPr>
              <w:t>1</w:t>
            </w:r>
          </w:p>
        </w:tc>
        <w:tc>
          <w:tcPr>
            <w:tcW w:w="1620" w:type="dxa"/>
            <w:vAlign w:val="center"/>
          </w:tcPr>
          <w:p w:rsidR="0029294E" w:rsidRPr="00734E90" w:rsidRDefault="0029294E" w:rsidP="00F80BB7">
            <w:pPr>
              <w:rPr>
                <w:rFonts w:ascii="Tahoma" w:hAnsi="Tahoma" w:cs="Tahoma"/>
                <w:bCs/>
                <w:sz w:val="18"/>
                <w:szCs w:val="18"/>
              </w:rPr>
            </w:pPr>
            <w:r w:rsidRPr="00734E90">
              <w:rPr>
                <w:rFonts w:ascii="Tahoma" w:hAnsi="Tahoma" w:cs="Tahoma"/>
                <w:bCs/>
                <w:sz w:val="18"/>
                <w:szCs w:val="18"/>
              </w:rPr>
              <w:t>Starostwo Powiatowe w Goleniowie</w:t>
            </w:r>
          </w:p>
        </w:tc>
        <w:tc>
          <w:tcPr>
            <w:tcW w:w="7436" w:type="dxa"/>
            <w:vAlign w:val="center"/>
          </w:tcPr>
          <w:p w:rsidR="0029294E" w:rsidRPr="00734E90" w:rsidRDefault="0029294E" w:rsidP="00F80BB7">
            <w:pPr>
              <w:tabs>
                <w:tab w:val="left" w:pos="426"/>
              </w:tabs>
              <w:overflowPunct w:val="0"/>
              <w:autoSpaceDE w:val="0"/>
              <w:autoSpaceDN w:val="0"/>
              <w:adjustRightInd w:val="0"/>
              <w:spacing w:before="80" w:after="120"/>
              <w:jc w:val="both"/>
              <w:textAlignment w:val="baseline"/>
              <w:rPr>
                <w:rFonts w:ascii="Tahoma" w:hAnsi="Tahoma" w:cs="Tahoma"/>
                <w:sz w:val="18"/>
                <w:szCs w:val="18"/>
              </w:rPr>
            </w:pPr>
            <w:r w:rsidRPr="00734E90">
              <w:rPr>
                <w:rFonts w:ascii="Tahoma" w:hAnsi="Tahoma" w:cs="Tahoma"/>
                <w:sz w:val="18"/>
                <w:szCs w:val="18"/>
              </w:rPr>
              <w:t>W budynku Starostwa Powiatowego przy ul. Dworcowej 1, Wydziału Dróg Powiatowych przy ul. Fabrycznej 25, Obwodzie Drogowym w Maszewie przy ul. Stargardzkiej 17 zainstalowany jest lokalny system alarmowo-napadowy. System jest monitorowany i podłączony do stacji monitorowania alarmów firmy świadczącej usług ochrony osób i mienia. Monitorowanie sygnałów odbywa się w systemie całodobowym, interwencje w godzinach 22.00-6.00 podjęte w czasie 15 min. W budynku Starostwa Powiatowego w Goleniowie, na parterze w oknach i drzwiach zamontowane są szyby antywłamaniowe.</w:t>
            </w:r>
          </w:p>
          <w:p w:rsidR="0029294E" w:rsidRPr="00734E90" w:rsidRDefault="0029294E" w:rsidP="00F80BB7">
            <w:pPr>
              <w:tabs>
                <w:tab w:val="left" w:pos="426"/>
              </w:tabs>
              <w:overflowPunct w:val="0"/>
              <w:autoSpaceDE w:val="0"/>
              <w:autoSpaceDN w:val="0"/>
              <w:adjustRightInd w:val="0"/>
              <w:spacing w:before="80" w:after="120"/>
              <w:jc w:val="both"/>
              <w:textAlignment w:val="baseline"/>
              <w:rPr>
                <w:rFonts w:ascii="Tahoma" w:hAnsi="Tahoma" w:cs="Tahoma"/>
                <w:sz w:val="18"/>
                <w:szCs w:val="18"/>
              </w:rPr>
            </w:pPr>
            <w:r w:rsidRPr="00734E90">
              <w:rPr>
                <w:rFonts w:ascii="Tahoma" w:hAnsi="Tahoma" w:cs="Tahoma"/>
                <w:sz w:val="18"/>
                <w:szCs w:val="18"/>
              </w:rPr>
              <w:t xml:space="preserve"> Budynek CISY w Nowogardzie posiada: od poniedziałku do piątku w godz. 6.00 do 22.00- ochronę przez pracowników Starostwa, w soboty w godz. Od 8.00 do 20.00 chroniony jest przez firmę ochroniarską, w niedziele i święta oraz w godzinach nocnych- funkcjonuje dozór elektroniczny w postaci tzw. Czujników ruchu. Drzwi wejściowe posiadają podwójne zamki. Budynki garażowe na działce sąsiedniej tj. 146/2 posiadają podwójne zamki w drzwiach wejściowych.    </w:t>
            </w:r>
          </w:p>
        </w:tc>
      </w:tr>
      <w:tr w:rsidR="0029294E" w:rsidRPr="00734E90" w:rsidTr="00F80BB7">
        <w:trPr>
          <w:trHeight w:val="284"/>
        </w:trPr>
        <w:tc>
          <w:tcPr>
            <w:tcW w:w="468" w:type="dxa"/>
            <w:vAlign w:val="center"/>
          </w:tcPr>
          <w:p w:rsidR="0029294E" w:rsidRPr="00734E90" w:rsidRDefault="00F63947" w:rsidP="00F80BB7">
            <w:pPr>
              <w:rPr>
                <w:rFonts w:ascii="Tahoma" w:hAnsi="Tahoma" w:cs="Tahoma"/>
                <w:sz w:val="18"/>
                <w:szCs w:val="18"/>
              </w:rPr>
            </w:pPr>
            <w:r w:rsidRPr="00734E90">
              <w:rPr>
                <w:rFonts w:ascii="Tahoma" w:hAnsi="Tahoma" w:cs="Tahoma"/>
                <w:sz w:val="18"/>
                <w:szCs w:val="18"/>
              </w:rPr>
              <w:t>2</w:t>
            </w:r>
          </w:p>
        </w:tc>
        <w:tc>
          <w:tcPr>
            <w:tcW w:w="1620" w:type="dxa"/>
            <w:vAlign w:val="center"/>
          </w:tcPr>
          <w:p w:rsidR="0029294E" w:rsidRPr="00734E90" w:rsidRDefault="0029294E" w:rsidP="00F80BB7">
            <w:pPr>
              <w:rPr>
                <w:rFonts w:ascii="Tahoma" w:hAnsi="Tahoma" w:cs="Tahoma"/>
                <w:sz w:val="18"/>
                <w:szCs w:val="18"/>
              </w:rPr>
            </w:pPr>
            <w:r w:rsidRPr="00734E90">
              <w:rPr>
                <w:rFonts w:ascii="Tahoma" w:hAnsi="Tahoma" w:cs="Tahoma"/>
                <w:sz w:val="18"/>
                <w:szCs w:val="18"/>
              </w:rPr>
              <w:t>Powiatowe Centrum Pomocy w Rodzinie w Goleniowie</w:t>
            </w:r>
          </w:p>
        </w:tc>
        <w:tc>
          <w:tcPr>
            <w:tcW w:w="7436" w:type="dxa"/>
            <w:vAlign w:val="center"/>
          </w:tcPr>
          <w:p w:rsidR="0029294E" w:rsidRPr="00734E90" w:rsidRDefault="0029294E" w:rsidP="00897277">
            <w:pPr>
              <w:jc w:val="both"/>
              <w:rPr>
                <w:rFonts w:ascii="Tahoma" w:hAnsi="Tahoma" w:cs="Tahoma"/>
                <w:sz w:val="18"/>
                <w:szCs w:val="18"/>
              </w:rPr>
            </w:pPr>
            <w:r w:rsidRPr="00734E90">
              <w:rPr>
                <w:rFonts w:ascii="Tahoma" w:hAnsi="Tahoma" w:cs="Tahoma"/>
                <w:sz w:val="18"/>
                <w:szCs w:val="18"/>
              </w:rPr>
              <w:t xml:space="preserve">Powiatowe Centrum Pomocy Rodzinie w Goleniowie, 72-100 Goleniów, ul. Pocztowa 43, (lokale nr 11 i 13) - alarm z powiadomieniem firmy ochroniarskiej, lokale nr 11 i 13 wchodzące w skład „Centrum Medycznego” w Goleniowie – drzwi wejściowe metalowe, oszklone, zamek patentowy, alarm z interwencja patrolu, brak całodobowych dyżurów w rejestracji pracowników NZOZ POLMED; o godzinie 20 - </w:t>
            </w:r>
            <w:proofErr w:type="spellStart"/>
            <w:r w:rsidRPr="00734E90">
              <w:rPr>
                <w:rFonts w:ascii="Tahoma" w:hAnsi="Tahoma" w:cs="Tahoma"/>
                <w:sz w:val="18"/>
                <w:szCs w:val="18"/>
              </w:rPr>
              <w:t>stej</w:t>
            </w:r>
            <w:proofErr w:type="spellEnd"/>
            <w:r w:rsidRPr="00734E90">
              <w:rPr>
                <w:rFonts w:ascii="Tahoma" w:hAnsi="Tahoma" w:cs="Tahoma"/>
                <w:sz w:val="18"/>
                <w:szCs w:val="18"/>
              </w:rPr>
              <w:t xml:space="preserve"> budynek zamykany i załączany jest alarm, ponadto teren parkingu również jest zamykany na noc.</w:t>
            </w:r>
          </w:p>
          <w:p w:rsidR="0029294E" w:rsidRPr="00734E90" w:rsidRDefault="0029294E" w:rsidP="00F80BB7">
            <w:pPr>
              <w:spacing w:before="120"/>
              <w:rPr>
                <w:rFonts w:ascii="Tahoma" w:hAnsi="Tahoma" w:cs="Tahoma"/>
                <w:sz w:val="18"/>
                <w:szCs w:val="18"/>
              </w:rPr>
            </w:pPr>
            <w:r w:rsidRPr="00734E90">
              <w:rPr>
                <w:rFonts w:ascii="Tahoma" w:hAnsi="Tahoma" w:cs="Tahoma"/>
                <w:sz w:val="18"/>
                <w:szCs w:val="18"/>
              </w:rPr>
              <w:t xml:space="preserve">Zabezpieczenie ppoż. </w:t>
            </w:r>
            <w:r w:rsidR="00407D58" w:rsidRPr="00734E90">
              <w:rPr>
                <w:rFonts w:ascii="Tahoma" w:hAnsi="Tahoma" w:cs="Tahoma"/>
                <w:sz w:val="18"/>
                <w:szCs w:val="18"/>
              </w:rPr>
              <w:t>–</w:t>
            </w:r>
            <w:r w:rsidRPr="00734E90">
              <w:rPr>
                <w:rFonts w:ascii="Tahoma" w:hAnsi="Tahoma" w:cs="Tahoma"/>
                <w:sz w:val="18"/>
                <w:szCs w:val="18"/>
              </w:rPr>
              <w:t xml:space="preserve"> </w:t>
            </w:r>
            <w:r w:rsidR="00407D58" w:rsidRPr="00734E90">
              <w:rPr>
                <w:rFonts w:ascii="Tahoma" w:hAnsi="Tahoma" w:cs="Tahoma"/>
                <w:sz w:val="18"/>
                <w:szCs w:val="18"/>
              </w:rPr>
              <w:t>podstawowe.</w:t>
            </w:r>
          </w:p>
          <w:p w:rsidR="0029294E" w:rsidRPr="00734E90" w:rsidRDefault="0029294E" w:rsidP="00F80BB7">
            <w:pPr>
              <w:tabs>
                <w:tab w:val="left" w:pos="284"/>
              </w:tabs>
              <w:spacing w:before="80" w:after="120"/>
              <w:jc w:val="both"/>
              <w:rPr>
                <w:rFonts w:ascii="Tahoma" w:hAnsi="Tahoma" w:cs="Tahoma"/>
                <w:sz w:val="18"/>
                <w:szCs w:val="18"/>
              </w:rPr>
            </w:pPr>
            <w:r w:rsidRPr="00734E90">
              <w:rPr>
                <w:rFonts w:ascii="Tahoma" w:hAnsi="Tahoma" w:cs="Tahoma"/>
                <w:sz w:val="18"/>
                <w:szCs w:val="18"/>
              </w:rPr>
              <w:t>Gotówka przechowywana w  wydzielonym pomieszczeniu, okratowanym, kasa pancerna, kasetka. Transport gotówki – pieszo  – z Banku na Pocztę lub do siedziby jednostki; 1 -2 razy w miesiącu</w:t>
            </w:r>
            <w:r w:rsidR="00734E90" w:rsidRPr="00734E90">
              <w:rPr>
                <w:rFonts w:ascii="Tahoma" w:hAnsi="Tahoma" w:cs="Tahoma"/>
                <w:sz w:val="18"/>
                <w:szCs w:val="18"/>
              </w:rPr>
              <w:t>.</w:t>
            </w:r>
          </w:p>
        </w:tc>
      </w:tr>
      <w:tr w:rsidR="0029294E" w:rsidRPr="00734E90" w:rsidTr="00F80BB7">
        <w:trPr>
          <w:trHeight w:val="284"/>
        </w:trPr>
        <w:tc>
          <w:tcPr>
            <w:tcW w:w="468" w:type="dxa"/>
            <w:vAlign w:val="center"/>
          </w:tcPr>
          <w:p w:rsidR="0029294E" w:rsidRPr="00734E90" w:rsidRDefault="00F63947" w:rsidP="00F80BB7">
            <w:pPr>
              <w:rPr>
                <w:rFonts w:ascii="Tahoma" w:hAnsi="Tahoma" w:cs="Tahoma"/>
                <w:sz w:val="18"/>
                <w:szCs w:val="18"/>
              </w:rPr>
            </w:pPr>
            <w:r w:rsidRPr="00734E90">
              <w:rPr>
                <w:rFonts w:ascii="Tahoma" w:hAnsi="Tahoma" w:cs="Tahoma"/>
                <w:sz w:val="18"/>
                <w:szCs w:val="18"/>
              </w:rPr>
              <w:t>3</w:t>
            </w:r>
          </w:p>
        </w:tc>
        <w:tc>
          <w:tcPr>
            <w:tcW w:w="1620" w:type="dxa"/>
            <w:vAlign w:val="center"/>
          </w:tcPr>
          <w:p w:rsidR="0029294E" w:rsidRPr="00734E90" w:rsidRDefault="0029294E" w:rsidP="00F80BB7">
            <w:pPr>
              <w:rPr>
                <w:rFonts w:ascii="Tahoma" w:hAnsi="Tahoma" w:cs="Tahoma"/>
                <w:sz w:val="18"/>
                <w:szCs w:val="18"/>
              </w:rPr>
            </w:pPr>
            <w:r w:rsidRPr="00734E90">
              <w:rPr>
                <w:rFonts w:ascii="Tahoma" w:hAnsi="Tahoma" w:cs="Tahoma"/>
                <w:sz w:val="18"/>
                <w:szCs w:val="18"/>
              </w:rPr>
              <w:t>Powiatowy Urząd Pracy w Goleniowie</w:t>
            </w:r>
          </w:p>
        </w:tc>
        <w:tc>
          <w:tcPr>
            <w:tcW w:w="7436" w:type="dxa"/>
            <w:vAlign w:val="center"/>
          </w:tcPr>
          <w:p w:rsidR="00897277" w:rsidRPr="00734E90" w:rsidRDefault="00897277" w:rsidP="00897277">
            <w:pPr>
              <w:tabs>
                <w:tab w:val="left" w:pos="284"/>
              </w:tabs>
              <w:overflowPunct w:val="0"/>
              <w:autoSpaceDE w:val="0"/>
              <w:autoSpaceDN w:val="0"/>
              <w:adjustRightInd w:val="0"/>
              <w:spacing w:before="80"/>
              <w:jc w:val="both"/>
              <w:textAlignment w:val="baseline"/>
              <w:rPr>
                <w:rFonts w:ascii="Tahoma" w:hAnsi="Tahoma" w:cs="Tahoma"/>
                <w:sz w:val="18"/>
                <w:szCs w:val="18"/>
              </w:rPr>
            </w:pPr>
            <w:r w:rsidRPr="00734E90">
              <w:rPr>
                <w:rFonts w:ascii="Tahoma" w:hAnsi="Tahoma" w:cs="Tahoma"/>
                <w:sz w:val="18"/>
                <w:szCs w:val="18"/>
              </w:rPr>
              <w:t>PUP Goleniów - kraty stalowe,  alarm z powiadomieniem firmy ochroniarskiej, monitoring, czujki antywłamaniowe.</w:t>
            </w:r>
          </w:p>
          <w:p w:rsidR="00897277" w:rsidRPr="00734E90" w:rsidRDefault="00897277" w:rsidP="00897277">
            <w:pPr>
              <w:tabs>
                <w:tab w:val="left" w:pos="284"/>
              </w:tabs>
              <w:overflowPunct w:val="0"/>
              <w:autoSpaceDE w:val="0"/>
              <w:autoSpaceDN w:val="0"/>
              <w:adjustRightInd w:val="0"/>
              <w:spacing w:before="80"/>
              <w:jc w:val="both"/>
              <w:textAlignment w:val="baseline"/>
              <w:rPr>
                <w:rFonts w:ascii="Tahoma" w:hAnsi="Tahoma" w:cs="Tahoma"/>
                <w:sz w:val="18"/>
                <w:szCs w:val="18"/>
              </w:rPr>
            </w:pPr>
            <w:r w:rsidRPr="00734E90">
              <w:rPr>
                <w:rFonts w:ascii="Tahoma" w:hAnsi="Tahoma" w:cs="Tahoma"/>
                <w:sz w:val="18"/>
                <w:szCs w:val="18"/>
              </w:rPr>
              <w:t>FPUP Nowogard - kraty stalowe, alarm z powiadomieniem firmy ochroniarskiej, czujki antywłamaniowe.</w:t>
            </w:r>
          </w:p>
          <w:p w:rsidR="0029294E" w:rsidRPr="00734E90" w:rsidRDefault="00897277" w:rsidP="00897277">
            <w:pPr>
              <w:tabs>
                <w:tab w:val="left" w:pos="5175"/>
              </w:tabs>
              <w:spacing w:before="120" w:after="120"/>
              <w:jc w:val="both"/>
              <w:rPr>
                <w:rFonts w:ascii="Tahoma" w:hAnsi="Tahoma" w:cs="Tahoma"/>
                <w:i/>
                <w:color w:val="FF0000"/>
                <w:sz w:val="18"/>
                <w:szCs w:val="18"/>
              </w:rPr>
            </w:pPr>
            <w:r w:rsidRPr="00734E90">
              <w:rPr>
                <w:rFonts w:ascii="Tahoma" w:hAnsi="Tahoma" w:cs="Tahoma"/>
                <w:sz w:val="18"/>
                <w:szCs w:val="18"/>
              </w:rPr>
              <w:t>W PUP Filia w Nowogardzie, ul.  Plac Wolności  7 - zajmuje pomieszczenia piwnice oddane w trwały zarząd w budynku Starostwa Powiatowego w Goleniowie, gdzie ulokowane jest archiwum zakładowe. Dokumenty archiwalne składowane są na regałach archiwalnych.</w:t>
            </w:r>
          </w:p>
        </w:tc>
      </w:tr>
      <w:tr w:rsidR="0029294E" w:rsidRPr="00734E90" w:rsidTr="00F80BB7">
        <w:trPr>
          <w:trHeight w:val="284"/>
        </w:trPr>
        <w:tc>
          <w:tcPr>
            <w:tcW w:w="468" w:type="dxa"/>
            <w:vAlign w:val="center"/>
          </w:tcPr>
          <w:p w:rsidR="0029294E" w:rsidRPr="00734E90" w:rsidRDefault="00F63947" w:rsidP="00F80BB7">
            <w:pPr>
              <w:rPr>
                <w:rFonts w:ascii="Tahoma" w:hAnsi="Tahoma" w:cs="Tahoma"/>
                <w:sz w:val="18"/>
                <w:szCs w:val="18"/>
              </w:rPr>
            </w:pPr>
            <w:r w:rsidRPr="00734E90">
              <w:rPr>
                <w:rFonts w:ascii="Tahoma" w:hAnsi="Tahoma" w:cs="Tahoma"/>
                <w:sz w:val="18"/>
                <w:szCs w:val="18"/>
              </w:rPr>
              <w:t>4</w:t>
            </w:r>
          </w:p>
        </w:tc>
        <w:tc>
          <w:tcPr>
            <w:tcW w:w="1620" w:type="dxa"/>
            <w:vAlign w:val="center"/>
          </w:tcPr>
          <w:p w:rsidR="0029294E" w:rsidRPr="00734E90" w:rsidRDefault="00F63947" w:rsidP="00F80BB7">
            <w:pPr>
              <w:rPr>
                <w:rFonts w:ascii="Tahoma" w:hAnsi="Tahoma" w:cs="Tahoma"/>
                <w:bCs/>
                <w:sz w:val="18"/>
                <w:szCs w:val="18"/>
              </w:rPr>
            </w:pPr>
            <w:r w:rsidRPr="00734E90">
              <w:rPr>
                <w:rFonts w:ascii="Tahoma" w:hAnsi="Tahoma" w:cs="Tahoma"/>
                <w:bCs/>
                <w:sz w:val="18"/>
                <w:szCs w:val="18"/>
              </w:rPr>
              <w:t>Specjalistyczna Poradnia Terapeutyczna</w:t>
            </w:r>
            <w:r w:rsidR="0029294E" w:rsidRPr="00734E90">
              <w:rPr>
                <w:rFonts w:ascii="Tahoma" w:hAnsi="Tahoma" w:cs="Tahoma"/>
                <w:bCs/>
                <w:sz w:val="18"/>
                <w:szCs w:val="18"/>
              </w:rPr>
              <w:t xml:space="preserve"> dla Dzieci, Młodzieży i ich Rodzin w </w:t>
            </w:r>
            <w:r w:rsidR="0029294E" w:rsidRPr="00734E90">
              <w:rPr>
                <w:rFonts w:ascii="Tahoma" w:hAnsi="Tahoma" w:cs="Tahoma"/>
                <w:bCs/>
                <w:sz w:val="18"/>
                <w:szCs w:val="18"/>
              </w:rPr>
              <w:lastRenderedPageBreak/>
              <w:t>Nowogardzie</w:t>
            </w:r>
          </w:p>
        </w:tc>
        <w:tc>
          <w:tcPr>
            <w:tcW w:w="7436" w:type="dxa"/>
            <w:vAlign w:val="center"/>
          </w:tcPr>
          <w:p w:rsidR="0029294E" w:rsidRPr="00734E90" w:rsidRDefault="0029294E" w:rsidP="00360349">
            <w:pPr>
              <w:rPr>
                <w:rFonts w:ascii="Tahoma" w:hAnsi="Tahoma" w:cs="Tahoma"/>
                <w:sz w:val="18"/>
                <w:szCs w:val="18"/>
              </w:rPr>
            </w:pPr>
            <w:r w:rsidRPr="00734E90">
              <w:rPr>
                <w:rFonts w:ascii="Tahoma" w:hAnsi="Tahoma" w:cs="Tahoma"/>
                <w:sz w:val="18"/>
                <w:szCs w:val="18"/>
              </w:rPr>
              <w:lastRenderedPageBreak/>
              <w:t>W drzwiach wejściowych krata zamykana na kłódkę oraz drzwi wejściowe zamykane na 2 zamki</w:t>
            </w:r>
            <w:r w:rsidR="009B0CBD" w:rsidRPr="00734E90">
              <w:rPr>
                <w:rFonts w:ascii="Tahoma" w:hAnsi="Tahoma" w:cs="Tahoma"/>
                <w:sz w:val="18"/>
                <w:szCs w:val="18"/>
              </w:rPr>
              <w:t>,</w:t>
            </w:r>
            <w:r w:rsidRPr="00734E90">
              <w:rPr>
                <w:rFonts w:ascii="Tahoma" w:hAnsi="Tahoma" w:cs="Tahoma"/>
                <w:sz w:val="18"/>
                <w:szCs w:val="18"/>
              </w:rPr>
              <w:t xml:space="preserve"> alarm </w:t>
            </w:r>
            <w:r w:rsidR="009B0CBD" w:rsidRPr="00734E90">
              <w:rPr>
                <w:rFonts w:ascii="Tahoma" w:hAnsi="Tahoma" w:cs="Tahoma"/>
                <w:sz w:val="18"/>
                <w:szCs w:val="18"/>
              </w:rPr>
              <w:t>lokalny (</w:t>
            </w:r>
            <w:r w:rsidRPr="00734E90">
              <w:rPr>
                <w:rFonts w:ascii="Tahoma" w:hAnsi="Tahoma" w:cs="Tahoma"/>
                <w:sz w:val="18"/>
                <w:szCs w:val="18"/>
              </w:rPr>
              <w:t>bez powiadomienia firm ochroniarskiej</w:t>
            </w:r>
            <w:r w:rsidR="009B0CBD" w:rsidRPr="00734E90">
              <w:rPr>
                <w:rFonts w:ascii="Tahoma" w:hAnsi="Tahoma" w:cs="Tahoma"/>
                <w:sz w:val="18"/>
                <w:szCs w:val="18"/>
              </w:rPr>
              <w:t>)</w:t>
            </w:r>
            <w:r w:rsidR="00360349" w:rsidRPr="00734E90">
              <w:rPr>
                <w:rFonts w:ascii="Tahoma" w:hAnsi="Tahoma" w:cs="Tahoma"/>
                <w:sz w:val="18"/>
                <w:szCs w:val="18"/>
              </w:rPr>
              <w:t>, uruchamiany po godzinach pracy.</w:t>
            </w:r>
          </w:p>
        </w:tc>
      </w:tr>
      <w:tr w:rsidR="0029294E" w:rsidRPr="00734E90" w:rsidTr="00F80BB7">
        <w:trPr>
          <w:trHeight w:val="284"/>
        </w:trPr>
        <w:tc>
          <w:tcPr>
            <w:tcW w:w="468" w:type="dxa"/>
            <w:vAlign w:val="center"/>
          </w:tcPr>
          <w:p w:rsidR="0029294E" w:rsidRPr="00734E90" w:rsidRDefault="00F63947" w:rsidP="00F80BB7">
            <w:pPr>
              <w:rPr>
                <w:rFonts w:ascii="Tahoma" w:hAnsi="Tahoma" w:cs="Tahoma"/>
                <w:sz w:val="18"/>
                <w:szCs w:val="18"/>
              </w:rPr>
            </w:pPr>
            <w:r w:rsidRPr="00734E90">
              <w:rPr>
                <w:rFonts w:ascii="Tahoma" w:hAnsi="Tahoma" w:cs="Tahoma"/>
                <w:sz w:val="18"/>
                <w:szCs w:val="18"/>
              </w:rPr>
              <w:t>5</w:t>
            </w:r>
          </w:p>
        </w:tc>
        <w:tc>
          <w:tcPr>
            <w:tcW w:w="1620" w:type="dxa"/>
            <w:vAlign w:val="center"/>
          </w:tcPr>
          <w:p w:rsidR="0029294E" w:rsidRPr="00734E90" w:rsidRDefault="0029294E" w:rsidP="00F80BB7">
            <w:pPr>
              <w:rPr>
                <w:rFonts w:ascii="Tahoma" w:hAnsi="Tahoma" w:cs="Tahoma"/>
                <w:sz w:val="18"/>
                <w:szCs w:val="18"/>
                <w:highlight w:val="yellow"/>
              </w:rPr>
            </w:pPr>
            <w:r w:rsidRPr="00734E90">
              <w:rPr>
                <w:rFonts w:ascii="Tahoma" w:hAnsi="Tahoma" w:cs="Tahoma"/>
                <w:sz w:val="18"/>
                <w:szCs w:val="18"/>
              </w:rPr>
              <w:t>Centrum Obsługi Placówek Opiekuńczo – Wychowawczych w Goleniowie</w:t>
            </w:r>
          </w:p>
        </w:tc>
        <w:tc>
          <w:tcPr>
            <w:tcW w:w="7436" w:type="dxa"/>
            <w:vAlign w:val="center"/>
          </w:tcPr>
          <w:p w:rsidR="0029294E" w:rsidRPr="00734E90" w:rsidRDefault="0029294E" w:rsidP="00F80BB7">
            <w:pPr>
              <w:rPr>
                <w:rFonts w:ascii="Tahoma" w:hAnsi="Tahoma" w:cs="Tahoma"/>
                <w:i/>
                <w:sz w:val="18"/>
                <w:szCs w:val="18"/>
              </w:rPr>
            </w:pPr>
            <w:r w:rsidRPr="00734E90">
              <w:rPr>
                <w:rFonts w:ascii="Tahoma" w:hAnsi="Tahoma" w:cs="Tahoma"/>
                <w:sz w:val="18"/>
                <w:szCs w:val="18"/>
              </w:rPr>
              <w:t>W domkach zbiorowego zamieszkania w drzwiach wejściowych, pomieszczeniach gospodarczych, oraz w drzwiach bocznych są podwójne zamki</w:t>
            </w:r>
            <w:r w:rsidR="00897277" w:rsidRPr="00734E90">
              <w:rPr>
                <w:rFonts w:ascii="Tahoma" w:hAnsi="Tahoma" w:cs="Tahoma"/>
                <w:sz w:val="18"/>
                <w:szCs w:val="18"/>
              </w:rPr>
              <w:t>, natomiast</w:t>
            </w:r>
            <w:r w:rsidRPr="00734E90">
              <w:rPr>
                <w:rFonts w:ascii="Tahoma" w:hAnsi="Tahoma" w:cs="Tahoma"/>
                <w:sz w:val="18"/>
                <w:szCs w:val="18"/>
              </w:rPr>
              <w:t xml:space="preserve"> w garażu  są pojedyncze. Wokół budynków jest dwumetrowy płot, brama wjazdowa jest zamykana na wkładki wewnętrzne; dozór całodobowy przez pracowników (wychowawców) w czasie funkcjonowania placówek (ferie, wakacje, święta - niektóre domy są zamykane tzn. że nie ma nadzoru).</w:t>
            </w:r>
            <w:r w:rsidR="00897277" w:rsidRPr="00734E90">
              <w:rPr>
                <w:rFonts w:ascii="Tahoma" w:hAnsi="Tahoma" w:cs="Tahoma"/>
                <w:sz w:val="18"/>
                <w:szCs w:val="18"/>
              </w:rPr>
              <w:t xml:space="preserve"> Siedziba COPOW znajduje się w budynku Starostwa, monitoring, szyfrowane zamki w drzwiach biur.</w:t>
            </w:r>
          </w:p>
          <w:p w:rsidR="0029294E" w:rsidRPr="00734E90" w:rsidRDefault="0029294E" w:rsidP="00F7415D">
            <w:pPr>
              <w:spacing w:before="120" w:after="120"/>
              <w:rPr>
                <w:rFonts w:ascii="Tahoma" w:hAnsi="Tahoma" w:cs="Tahoma"/>
                <w:sz w:val="18"/>
                <w:szCs w:val="18"/>
              </w:rPr>
            </w:pPr>
            <w:r w:rsidRPr="00734E90">
              <w:rPr>
                <w:rFonts w:ascii="Tahoma" w:hAnsi="Tahoma" w:cs="Tahoma"/>
                <w:sz w:val="18"/>
                <w:szCs w:val="18"/>
              </w:rPr>
              <w:t>Gotówka jest przechowywana w kasetce.</w:t>
            </w:r>
            <w:r w:rsidR="00897277" w:rsidRPr="00734E90">
              <w:rPr>
                <w:rFonts w:ascii="Tahoma" w:hAnsi="Tahoma" w:cs="Tahoma"/>
                <w:sz w:val="18"/>
                <w:szCs w:val="18"/>
              </w:rPr>
              <w:t xml:space="preserve"> Transport dokonywany jest pieszo lub pojazdem służbowym - przy dużej kwocie w obecności drugiej osoby. Jeden z punktów obsługi </w:t>
            </w:r>
            <w:r w:rsidR="00897277" w:rsidRPr="00734E90">
              <w:rPr>
                <w:rFonts w:ascii="Tahoma" w:hAnsi="Tahoma" w:cs="Tahoma"/>
                <w:sz w:val="18"/>
                <w:szCs w:val="18"/>
              </w:rPr>
              <w:br/>
              <w:t xml:space="preserve">(z kasą) </w:t>
            </w:r>
            <w:r w:rsidRPr="00734E90">
              <w:rPr>
                <w:rFonts w:ascii="Tahoma" w:hAnsi="Tahoma" w:cs="Tahoma"/>
                <w:sz w:val="18"/>
                <w:szCs w:val="18"/>
              </w:rPr>
              <w:t>banku znajduje się w tym samym budynku co siedzib</w:t>
            </w:r>
            <w:r w:rsidR="00897277" w:rsidRPr="00734E90">
              <w:rPr>
                <w:rFonts w:ascii="Tahoma" w:hAnsi="Tahoma" w:cs="Tahoma"/>
                <w:sz w:val="18"/>
                <w:szCs w:val="18"/>
              </w:rPr>
              <w:t>a COPOW</w:t>
            </w:r>
            <w:r w:rsidR="00F7415D" w:rsidRPr="00734E90">
              <w:rPr>
                <w:rFonts w:ascii="Tahoma" w:hAnsi="Tahoma" w:cs="Tahoma"/>
                <w:sz w:val="18"/>
                <w:szCs w:val="18"/>
              </w:rPr>
              <w:t>.</w:t>
            </w:r>
          </w:p>
        </w:tc>
      </w:tr>
      <w:tr w:rsidR="0029294E" w:rsidRPr="00734E90" w:rsidTr="00F80BB7">
        <w:trPr>
          <w:trHeight w:val="742"/>
        </w:trPr>
        <w:tc>
          <w:tcPr>
            <w:tcW w:w="468" w:type="dxa"/>
            <w:vAlign w:val="center"/>
          </w:tcPr>
          <w:p w:rsidR="0029294E" w:rsidRPr="00734E90" w:rsidRDefault="00F63947" w:rsidP="00F80BB7">
            <w:pPr>
              <w:rPr>
                <w:rFonts w:ascii="Tahoma" w:hAnsi="Tahoma" w:cs="Tahoma"/>
                <w:sz w:val="18"/>
                <w:szCs w:val="18"/>
              </w:rPr>
            </w:pPr>
            <w:r w:rsidRPr="00734E90">
              <w:rPr>
                <w:rFonts w:ascii="Tahoma" w:hAnsi="Tahoma" w:cs="Tahoma"/>
                <w:sz w:val="18"/>
                <w:szCs w:val="18"/>
              </w:rPr>
              <w:t>6</w:t>
            </w:r>
          </w:p>
        </w:tc>
        <w:tc>
          <w:tcPr>
            <w:tcW w:w="1620" w:type="dxa"/>
            <w:vAlign w:val="center"/>
          </w:tcPr>
          <w:p w:rsidR="0029294E" w:rsidRPr="00734E90" w:rsidRDefault="0029294E" w:rsidP="009B0CBD">
            <w:pPr>
              <w:rPr>
                <w:rFonts w:ascii="Tahoma" w:hAnsi="Tahoma" w:cs="Tahoma"/>
                <w:bCs/>
                <w:sz w:val="18"/>
                <w:szCs w:val="18"/>
                <w:highlight w:val="yellow"/>
              </w:rPr>
            </w:pPr>
            <w:r w:rsidRPr="00734E90">
              <w:rPr>
                <w:rFonts w:ascii="Tahoma" w:hAnsi="Tahoma" w:cs="Tahoma"/>
                <w:bCs/>
                <w:sz w:val="18"/>
                <w:szCs w:val="18"/>
              </w:rPr>
              <w:t>Specjalny Ośrodek Szkolno</w:t>
            </w:r>
            <w:r w:rsidR="009B0CBD" w:rsidRPr="00734E90">
              <w:rPr>
                <w:rFonts w:ascii="Tahoma" w:hAnsi="Tahoma" w:cs="Tahoma"/>
                <w:bCs/>
                <w:sz w:val="18"/>
                <w:szCs w:val="18"/>
              </w:rPr>
              <w:t xml:space="preserve">- </w:t>
            </w:r>
            <w:r w:rsidRPr="00734E90">
              <w:rPr>
                <w:rFonts w:ascii="Tahoma" w:hAnsi="Tahoma" w:cs="Tahoma"/>
                <w:bCs/>
                <w:sz w:val="18"/>
                <w:szCs w:val="18"/>
              </w:rPr>
              <w:t>Wychowawczy w Nowogardzie</w:t>
            </w:r>
          </w:p>
        </w:tc>
        <w:tc>
          <w:tcPr>
            <w:tcW w:w="7436" w:type="dxa"/>
            <w:vAlign w:val="center"/>
          </w:tcPr>
          <w:p w:rsidR="0029294E" w:rsidRPr="00734E90" w:rsidRDefault="0029294E" w:rsidP="00F80BB7">
            <w:pPr>
              <w:rPr>
                <w:rFonts w:ascii="Tahoma" w:hAnsi="Tahoma" w:cs="Tahoma"/>
                <w:sz w:val="18"/>
                <w:szCs w:val="18"/>
              </w:rPr>
            </w:pPr>
            <w:r w:rsidRPr="00734E90">
              <w:rPr>
                <w:rFonts w:ascii="Tahoma" w:hAnsi="Tahoma" w:cs="Tahoma"/>
                <w:sz w:val="18"/>
                <w:szCs w:val="18"/>
              </w:rPr>
              <w:t>Budynek szkolny - alarm w części biurowej, dozór nocny. Budynek internatu dozór nocny. Są kraty w oknach w bibliotece multimedialnej. Kraty nie występują w innych pomieszczeniach, tylko w bibliotece.</w:t>
            </w:r>
          </w:p>
          <w:p w:rsidR="0029294E" w:rsidRPr="00734E90" w:rsidRDefault="0029294E" w:rsidP="00615915">
            <w:pPr>
              <w:spacing w:before="120"/>
              <w:rPr>
                <w:rFonts w:ascii="Tahoma" w:hAnsi="Tahoma" w:cs="Tahoma"/>
                <w:sz w:val="18"/>
                <w:szCs w:val="18"/>
              </w:rPr>
            </w:pPr>
            <w:r w:rsidRPr="00734E90">
              <w:rPr>
                <w:rFonts w:ascii="Tahoma" w:hAnsi="Tahoma" w:cs="Tahoma"/>
                <w:sz w:val="18"/>
                <w:szCs w:val="18"/>
              </w:rPr>
              <w:t>Gotówka przechowywana jest w kasie pancernej metalowej ogniotrwałej nie przymocowanej do podłoża. Kasa znajduje się w pomieszczeniu z alarmem ponadto zatrudniamy dozorcę.</w:t>
            </w:r>
          </w:p>
          <w:p w:rsidR="0029294E" w:rsidRPr="00734E90" w:rsidRDefault="0029294E" w:rsidP="00F80BB7">
            <w:pPr>
              <w:rPr>
                <w:rFonts w:ascii="Tahoma" w:hAnsi="Tahoma" w:cs="Tahoma"/>
                <w:sz w:val="18"/>
                <w:szCs w:val="18"/>
              </w:rPr>
            </w:pPr>
            <w:r w:rsidRPr="00734E90">
              <w:rPr>
                <w:rFonts w:ascii="Tahoma" w:hAnsi="Tahoma" w:cs="Tahoma"/>
                <w:sz w:val="18"/>
                <w:szCs w:val="18"/>
              </w:rPr>
              <w:t>Transport gotówki odbywa się samochodem służbowym. Częstotliwość transportu raz w miesiącu.</w:t>
            </w:r>
          </w:p>
          <w:p w:rsidR="0029294E" w:rsidRPr="00734E90" w:rsidRDefault="0029294E" w:rsidP="00F80BB7">
            <w:pPr>
              <w:rPr>
                <w:rFonts w:ascii="Tahoma" w:hAnsi="Tahoma" w:cs="Tahoma"/>
                <w:sz w:val="18"/>
                <w:szCs w:val="18"/>
              </w:rPr>
            </w:pPr>
            <w:r w:rsidRPr="00734E90">
              <w:rPr>
                <w:rFonts w:ascii="Tahoma" w:hAnsi="Tahoma" w:cs="Tahoma"/>
                <w:sz w:val="18"/>
                <w:szCs w:val="18"/>
              </w:rPr>
              <w:t xml:space="preserve">Pomieszczenia szatni są okratowane i obsługiwane przez pracowników. </w:t>
            </w:r>
          </w:p>
          <w:p w:rsidR="0029294E" w:rsidRPr="00734E90" w:rsidRDefault="0029294E" w:rsidP="00F80BB7">
            <w:pPr>
              <w:spacing w:after="120"/>
              <w:rPr>
                <w:rFonts w:ascii="Tahoma" w:hAnsi="Tahoma" w:cs="Tahoma"/>
                <w:sz w:val="18"/>
                <w:szCs w:val="18"/>
              </w:rPr>
            </w:pPr>
            <w:r w:rsidRPr="00734E90">
              <w:rPr>
                <w:rFonts w:ascii="Tahoma" w:hAnsi="Tahoma" w:cs="Tahoma"/>
                <w:sz w:val="18"/>
                <w:szCs w:val="18"/>
              </w:rPr>
              <w:t>Podstawowy sprzęt przeciwpożarowy: gaśnice proszkowe.</w:t>
            </w:r>
          </w:p>
        </w:tc>
      </w:tr>
      <w:tr w:rsidR="0029294E" w:rsidRPr="00734E90" w:rsidTr="00F80BB7">
        <w:trPr>
          <w:trHeight w:val="284"/>
        </w:trPr>
        <w:tc>
          <w:tcPr>
            <w:tcW w:w="468" w:type="dxa"/>
            <w:vAlign w:val="center"/>
          </w:tcPr>
          <w:p w:rsidR="0029294E" w:rsidRPr="00734E90" w:rsidRDefault="00F63947" w:rsidP="00F80BB7">
            <w:pPr>
              <w:rPr>
                <w:rFonts w:ascii="Tahoma" w:hAnsi="Tahoma" w:cs="Tahoma"/>
                <w:sz w:val="18"/>
                <w:szCs w:val="18"/>
              </w:rPr>
            </w:pPr>
            <w:r w:rsidRPr="00734E90">
              <w:rPr>
                <w:rFonts w:ascii="Tahoma" w:hAnsi="Tahoma" w:cs="Tahoma"/>
                <w:sz w:val="18"/>
                <w:szCs w:val="18"/>
              </w:rPr>
              <w:t>7</w:t>
            </w:r>
          </w:p>
        </w:tc>
        <w:tc>
          <w:tcPr>
            <w:tcW w:w="1620" w:type="dxa"/>
            <w:vAlign w:val="center"/>
          </w:tcPr>
          <w:p w:rsidR="0029294E" w:rsidRPr="00734E90" w:rsidRDefault="0029294E" w:rsidP="00F80BB7">
            <w:pPr>
              <w:rPr>
                <w:rFonts w:ascii="Tahoma" w:hAnsi="Tahoma" w:cs="Tahoma"/>
                <w:bCs/>
                <w:sz w:val="18"/>
                <w:szCs w:val="18"/>
                <w:highlight w:val="yellow"/>
              </w:rPr>
            </w:pPr>
            <w:r w:rsidRPr="00734E90">
              <w:rPr>
                <w:rFonts w:ascii="Tahoma" w:hAnsi="Tahoma" w:cs="Tahoma"/>
                <w:bCs/>
                <w:sz w:val="18"/>
                <w:szCs w:val="18"/>
              </w:rPr>
              <w:t xml:space="preserve">Poradnia </w:t>
            </w:r>
            <w:proofErr w:type="spellStart"/>
            <w:r w:rsidRPr="00734E90">
              <w:rPr>
                <w:rFonts w:ascii="Tahoma" w:hAnsi="Tahoma" w:cs="Tahoma"/>
                <w:bCs/>
                <w:sz w:val="18"/>
                <w:szCs w:val="18"/>
              </w:rPr>
              <w:t>Psychologiczno</w:t>
            </w:r>
            <w:proofErr w:type="spellEnd"/>
            <w:r w:rsidRPr="00734E90">
              <w:rPr>
                <w:rFonts w:ascii="Tahoma" w:hAnsi="Tahoma" w:cs="Tahoma"/>
                <w:bCs/>
                <w:sz w:val="18"/>
                <w:szCs w:val="18"/>
              </w:rPr>
              <w:t xml:space="preserve"> – Pedagogiczna w Goleniowie</w:t>
            </w:r>
          </w:p>
        </w:tc>
        <w:tc>
          <w:tcPr>
            <w:tcW w:w="7436" w:type="dxa"/>
            <w:vAlign w:val="center"/>
          </w:tcPr>
          <w:p w:rsidR="0029294E" w:rsidRPr="00734E90" w:rsidRDefault="0029294E" w:rsidP="00F7415D">
            <w:pPr>
              <w:spacing w:after="120"/>
              <w:rPr>
                <w:rFonts w:ascii="Tahoma" w:hAnsi="Tahoma" w:cs="Tahoma"/>
                <w:sz w:val="18"/>
                <w:szCs w:val="18"/>
              </w:rPr>
            </w:pPr>
            <w:r w:rsidRPr="00734E90">
              <w:rPr>
                <w:rFonts w:ascii="Tahoma" w:hAnsi="Tahoma" w:cs="Tahoma"/>
                <w:sz w:val="18"/>
                <w:szCs w:val="18"/>
              </w:rPr>
              <w:t xml:space="preserve">Zabezpieczenia: kraty na oknach piwnic i parteru, drzwi zamykane na 2 zamki patentowe, urządzenie alarmowe przy drzwiach wejściowych do budynku i przy drzwiach wejściowych do archiwum, dozór agencji ochrony całodobowy. </w:t>
            </w:r>
          </w:p>
          <w:p w:rsidR="0029294E" w:rsidRPr="00734E90" w:rsidRDefault="0029294E" w:rsidP="00F80BB7">
            <w:pPr>
              <w:spacing w:after="120"/>
              <w:rPr>
                <w:rFonts w:ascii="Tahoma" w:hAnsi="Tahoma" w:cs="Tahoma"/>
                <w:sz w:val="18"/>
                <w:szCs w:val="18"/>
              </w:rPr>
            </w:pPr>
            <w:r w:rsidRPr="00734E90">
              <w:rPr>
                <w:rFonts w:ascii="Tahoma" w:hAnsi="Tahoma" w:cs="Tahoma"/>
                <w:sz w:val="18"/>
                <w:szCs w:val="18"/>
              </w:rPr>
              <w:t>Gotówka (pogotowie kasowe) przechowywana jest w kasetce metalowej umieszczona w szafie biurowej zamkniętej na klucz. Gotówka z banku przynoszona przez kasjera.</w:t>
            </w:r>
          </w:p>
        </w:tc>
      </w:tr>
      <w:tr w:rsidR="00F63947" w:rsidRPr="00734E90" w:rsidTr="00F80BB7">
        <w:trPr>
          <w:trHeight w:val="284"/>
        </w:trPr>
        <w:tc>
          <w:tcPr>
            <w:tcW w:w="468" w:type="dxa"/>
            <w:vAlign w:val="center"/>
          </w:tcPr>
          <w:p w:rsidR="00F63947" w:rsidRPr="00734E90" w:rsidRDefault="00F63947" w:rsidP="00F80BB7">
            <w:pPr>
              <w:rPr>
                <w:rFonts w:ascii="Tahoma" w:hAnsi="Tahoma" w:cs="Tahoma"/>
                <w:sz w:val="18"/>
                <w:szCs w:val="18"/>
              </w:rPr>
            </w:pPr>
            <w:r w:rsidRPr="00734E90">
              <w:rPr>
                <w:rFonts w:ascii="Tahoma" w:hAnsi="Tahoma" w:cs="Tahoma"/>
                <w:sz w:val="18"/>
                <w:szCs w:val="18"/>
              </w:rPr>
              <w:t>8</w:t>
            </w:r>
          </w:p>
        </w:tc>
        <w:tc>
          <w:tcPr>
            <w:tcW w:w="1620" w:type="dxa"/>
            <w:vAlign w:val="center"/>
          </w:tcPr>
          <w:p w:rsidR="00F63947" w:rsidRPr="00734E90" w:rsidRDefault="00F63947" w:rsidP="00F80BB7">
            <w:pPr>
              <w:rPr>
                <w:rFonts w:ascii="Tahoma" w:hAnsi="Tahoma" w:cs="Tahoma"/>
                <w:sz w:val="18"/>
                <w:szCs w:val="18"/>
              </w:rPr>
            </w:pPr>
            <w:r w:rsidRPr="00734E90">
              <w:rPr>
                <w:rFonts w:ascii="Tahoma" w:hAnsi="Tahoma" w:cs="Tahoma"/>
                <w:bCs/>
                <w:sz w:val="18"/>
                <w:szCs w:val="18"/>
              </w:rPr>
              <w:t>Dom Pomocy Społecznej w Nowogardzie</w:t>
            </w:r>
          </w:p>
        </w:tc>
        <w:tc>
          <w:tcPr>
            <w:tcW w:w="7436" w:type="dxa"/>
            <w:vAlign w:val="center"/>
          </w:tcPr>
          <w:p w:rsidR="00F63947" w:rsidRPr="00734E90" w:rsidRDefault="00F63947" w:rsidP="00F80BB7">
            <w:pPr>
              <w:ind w:right="-108"/>
              <w:rPr>
                <w:rFonts w:ascii="Tahoma" w:hAnsi="Tahoma" w:cs="Tahoma"/>
                <w:bCs/>
                <w:sz w:val="18"/>
                <w:szCs w:val="18"/>
                <w:u w:val="single"/>
              </w:rPr>
            </w:pPr>
            <w:r w:rsidRPr="00734E90">
              <w:rPr>
                <w:rFonts w:ascii="Tahoma" w:hAnsi="Tahoma" w:cs="Tahoma"/>
                <w:bCs/>
                <w:sz w:val="18"/>
                <w:szCs w:val="18"/>
                <w:u w:val="single"/>
              </w:rPr>
              <w:t xml:space="preserve">Zabezpieczenia </w:t>
            </w:r>
            <w:proofErr w:type="spellStart"/>
            <w:r w:rsidRPr="00734E90">
              <w:rPr>
                <w:rFonts w:ascii="Tahoma" w:hAnsi="Tahoma" w:cs="Tahoma"/>
                <w:bCs/>
                <w:sz w:val="18"/>
                <w:szCs w:val="18"/>
                <w:u w:val="single"/>
              </w:rPr>
              <w:t>przeciwkradzieżowe</w:t>
            </w:r>
            <w:proofErr w:type="spellEnd"/>
            <w:r w:rsidRPr="00734E90">
              <w:rPr>
                <w:rFonts w:ascii="Tahoma" w:hAnsi="Tahoma" w:cs="Tahoma"/>
                <w:bCs/>
                <w:sz w:val="18"/>
                <w:szCs w:val="18"/>
                <w:u w:val="single"/>
              </w:rPr>
              <w:t>:</w:t>
            </w:r>
          </w:p>
          <w:p w:rsidR="00F63947" w:rsidRPr="00734E90" w:rsidRDefault="00F63947" w:rsidP="00F80BB7">
            <w:pPr>
              <w:jc w:val="both"/>
              <w:rPr>
                <w:rFonts w:ascii="Tahoma" w:hAnsi="Tahoma" w:cs="Tahoma"/>
                <w:bCs/>
                <w:sz w:val="18"/>
                <w:szCs w:val="18"/>
              </w:rPr>
            </w:pPr>
            <w:r w:rsidRPr="00734E90">
              <w:rPr>
                <w:rFonts w:ascii="Tahoma" w:hAnsi="Tahoma" w:cs="Tahoma"/>
                <w:bCs/>
                <w:sz w:val="18"/>
                <w:szCs w:val="18"/>
              </w:rPr>
              <w:t>- monitoring wewnętrzny i zewnętrzny,</w:t>
            </w:r>
          </w:p>
          <w:p w:rsidR="00F63947" w:rsidRPr="00734E90" w:rsidRDefault="00F63947" w:rsidP="00F80BB7">
            <w:pPr>
              <w:jc w:val="both"/>
              <w:rPr>
                <w:rFonts w:ascii="Tahoma" w:hAnsi="Tahoma" w:cs="Tahoma"/>
                <w:bCs/>
                <w:sz w:val="18"/>
                <w:szCs w:val="18"/>
              </w:rPr>
            </w:pPr>
            <w:r w:rsidRPr="00734E90">
              <w:rPr>
                <w:rFonts w:ascii="Tahoma" w:hAnsi="Tahoma" w:cs="Tahoma"/>
                <w:bCs/>
                <w:sz w:val="18"/>
                <w:szCs w:val="18"/>
              </w:rPr>
              <w:t>- roleta antywłamaniowa i okratowane okna w pomieszczeniu kasy,</w:t>
            </w:r>
          </w:p>
          <w:p w:rsidR="00F63947" w:rsidRPr="00734E90" w:rsidRDefault="00F63947" w:rsidP="00F80BB7">
            <w:pPr>
              <w:jc w:val="both"/>
              <w:rPr>
                <w:rFonts w:ascii="Tahoma" w:hAnsi="Tahoma" w:cs="Tahoma"/>
                <w:bCs/>
                <w:sz w:val="18"/>
                <w:szCs w:val="18"/>
              </w:rPr>
            </w:pPr>
            <w:r w:rsidRPr="00734E90">
              <w:rPr>
                <w:rFonts w:ascii="Tahoma" w:hAnsi="Tahoma" w:cs="Tahoma"/>
                <w:bCs/>
                <w:sz w:val="18"/>
                <w:szCs w:val="18"/>
              </w:rPr>
              <w:t>- praca personelu opiekuńczego w systemie pracy ciągłej.</w:t>
            </w:r>
          </w:p>
          <w:p w:rsidR="00F63947" w:rsidRPr="00734E90" w:rsidRDefault="00F63947" w:rsidP="00F80BB7">
            <w:pPr>
              <w:rPr>
                <w:rFonts w:ascii="Tahoma" w:hAnsi="Tahoma" w:cs="Tahoma"/>
                <w:bCs/>
                <w:sz w:val="18"/>
                <w:szCs w:val="18"/>
              </w:rPr>
            </w:pPr>
          </w:p>
          <w:p w:rsidR="00F63947" w:rsidRPr="00734E90" w:rsidRDefault="00F63947" w:rsidP="00F80BB7">
            <w:pPr>
              <w:jc w:val="both"/>
              <w:rPr>
                <w:rFonts w:ascii="Tahoma" w:hAnsi="Tahoma" w:cs="Tahoma"/>
                <w:bCs/>
                <w:sz w:val="18"/>
                <w:szCs w:val="18"/>
              </w:rPr>
            </w:pPr>
            <w:r w:rsidRPr="00734E90">
              <w:rPr>
                <w:rFonts w:ascii="Tahoma" w:hAnsi="Tahoma" w:cs="Tahoma"/>
                <w:bCs/>
                <w:sz w:val="18"/>
                <w:szCs w:val="18"/>
              </w:rPr>
              <w:t>Gotówka przechowywana jest w kasie pancernej, ogniotrwałej, Drzwi pomieszczenia kasowego posiadają dwa zamki, roletę antywłamaniową i okratowane okna.</w:t>
            </w:r>
          </w:p>
          <w:p w:rsidR="00F63947" w:rsidRPr="00734E90" w:rsidRDefault="00F63947" w:rsidP="00F80BB7">
            <w:pPr>
              <w:jc w:val="both"/>
              <w:rPr>
                <w:rFonts w:ascii="Tahoma" w:hAnsi="Tahoma" w:cs="Tahoma"/>
                <w:bCs/>
                <w:sz w:val="18"/>
                <w:szCs w:val="18"/>
              </w:rPr>
            </w:pPr>
            <w:r w:rsidRPr="00734E90">
              <w:rPr>
                <w:rFonts w:ascii="Tahoma" w:hAnsi="Tahoma" w:cs="Tahoma"/>
                <w:bCs/>
                <w:sz w:val="18"/>
                <w:szCs w:val="18"/>
              </w:rPr>
              <w:t>Gotówka transportowana jest w torbie z szyfrem, samochodem będącym własnością Domu, kilka razy w tygodniu – w zależności od potrzeb, Podlega ochronie przez kasjera i kierowcę. Transport odbywa się na terenie miasta Nowogard.</w:t>
            </w:r>
          </w:p>
          <w:p w:rsidR="00F63947" w:rsidRPr="00734E90" w:rsidRDefault="00F63947" w:rsidP="00F80BB7">
            <w:pPr>
              <w:jc w:val="both"/>
              <w:rPr>
                <w:rFonts w:ascii="Tahoma" w:hAnsi="Tahoma" w:cs="Tahoma"/>
                <w:bCs/>
                <w:sz w:val="18"/>
                <w:szCs w:val="18"/>
              </w:rPr>
            </w:pPr>
          </w:p>
          <w:p w:rsidR="00F63947" w:rsidRPr="00734E90" w:rsidRDefault="00F63947" w:rsidP="00F80BB7">
            <w:pPr>
              <w:spacing w:after="120"/>
              <w:jc w:val="both"/>
              <w:rPr>
                <w:rFonts w:ascii="Tahoma" w:hAnsi="Tahoma" w:cs="Tahoma"/>
                <w:bCs/>
                <w:sz w:val="18"/>
                <w:szCs w:val="18"/>
              </w:rPr>
            </w:pPr>
            <w:r w:rsidRPr="00734E90">
              <w:rPr>
                <w:rFonts w:ascii="Tahoma" w:hAnsi="Tahoma" w:cs="Tahoma"/>
                <w:bCs/>
                <w:sz w:val="18"/>
                <w:szCs w:val="18"/>
              </w:rPr>
              <w:t>Szatnie pracowników znajdują się w odrębnych pomieszczeniach, zamykanych na klucz. Szafki zamykane przez pracowników na klucz.</w:t>
            </w:r>
          </w:p>
          <w:p w:rsidR="00695E5D" w:rsidRPr="00734E90" w:rsidRDefault="00695E5D" w:rsidP="00695E5D">
            <w:pPr>
              <w:spacing w:after="120"/>
              <w:jc w:val="both"/>
              <w:rPr>
                <w:rFonts w:ascii="Tahoma" w:hAnsi="Tahoma" w:cs="Tahoma"/>
                <w:bCs/>
                <w:color w:val="FF0000"/>
                <w:sz w:val="18"/>
                <w:szCs w:val="18"/>
              </w:rPr>
            </w:pPr>
            <w:r w:rsidRPr="00734E90">
              <w:rPr>
                <w:rFonts w:ascii="Tahoma" w:hAnsi="Tahoma" w:cs="Tahoma"/>
                <w:bCs/>
                <w:sz w:val="18"/>
                <w:szCs w:val="18"/>
              </w:rPr>
              <w:t>Wartościowe mienie prywatne podopiecznych</w:t>
            </w:r>
            <w:r w:rsidRPr="00734E90">
              <w:rPr>
                <w:rFonts w:ascii="Tahoma" w:hAnsi="Tahoma" w:cs="Tahoma"/>
                <w:b/>
                <w:sz w:val="18"/>
                <w:szCs w:val="18"/>
              </w:rPr>
              <w:t xml:space="preserve"> </w:t>
            </w:r>
            <w:r w:rsidRPr="00734E90">
              <w:rPr>
                <w:rFonts w:ascii="Tahoma" w:hAnsi="Tahoma" w:cs="Tahoma"/>
                <w:sz w:val="18"/>
                <w:szCs w:val="18"/>
              </w:rPr>
              <w:t xml:space="preserve">(np. </w:t>
            </w:r>
            <w:r w:rsidRPr="00734E90">
              <w:rPr>
                <w:rFonts w:ascii="Tahoma" w:hAnsi="Tahoma" w:cs="Tahoma"/>
                <w:bCs/>
                <w:sz w:val="18"/>
                <w:szCs w:val="18"/>
              </w:rPr>
              <w:t>wyroby srebrne, biżuteria, kolekcja monet) przechowywane są w depozycie, w kasie pancernej.</w:t>
            </w:r>
          </w:p>
        </w:tc>
      </w:tr>
      <w:tr w:rsidR="00F63947" w:rsidRPr="00734E90" w:rsidTr="00F80BB7">
        <w:trPr>
          <w:trHeight w:val="284"/>
        </w:trPr>
        <w:tc>
          <w:tcPr>
            <w:tcW w:w="468" w:type="dxa"/>
            <w:vAlign w:val="center"/>
          </w:tcPr>
          <w:p w:rsidR="00F63947" w:rsidRPr="00734E90" w:rsidRDefault="00F63947" w:rsidP="00F80BB7">
            <w:pPr>
              <w:rPr>
                <w:rFonts w:ascii="Tahoma" w:hAnsi="Tahoma" w:cs="Tahoma"/>
                <w:sz w:val="18"/>
                <w:szCs w:val="18"/>
              </w:rPr>
            </w:pPr>
            <w:r w:rsidRPr="00734E90">
              <w:rPr>
                <w:rFonts w:ascii="Tahoma" w:hAnsi="Tahoma" w:cs="Tahoma"/>
                <w:sz w:val="18"/>
                <w:szCs w:val="18"/>
              </w:rPr>
              <w:t>9</w:t>
            </w:r>
          </w:p>
        </w:tc>
        <w:tc>
          <w:tcPr>
            <w:tcW w:w="1620" w:type="dxa"/>
            <w:vAlign w:val="center"/>
          </w:tcPr>
          <w:p w:rsidR="00F63947" w:rsidRPr="00734E90" w:rsidRDefault="00F63947" w:rsidP="00F80BB7">
            <w:pPr>
              <w:rPr>
                <w:rFonts w:ascii="Tahoma" w:hAnsi="Tahoma" w:cs="Tahoma"/>
                <w:sz w:val="18"/>
                <w:szCs w:val="18"/>
                <w:highlight w:val="yellow"/>
              </w:rPr>
            </w:pPr>
            <w:r w:rsidRPr="00734E90">
              <w:rPr>
                <w:rFonts w:ascii="Tahoma" w:hAnsi="Tahoma" w:cs="Tahoma"/>
                <w:sz w:val="18"/>
                <w:szCs w:val="18"/>
              </w:rPr>
              <w:t>1 Liceum Ogólnokształcące w Nowogardzie</w:t>
            </w:r>
          </w:p>
        </w:tc>
        <w:tc>
          <w:tcPr>
            <w:tcW w:w="7436" w:type="dxa"/>
            <w:vAlign w:val="center"/>
          </w:tcPr>
          <w:p w:rsidR="00F63947" w:rsidRPr="00734E90" w:rsidRDefault="00F63947" w:rsidP="00F80BB7">
            <w:pPr>
              <w:rPr>
                <w:rFonts w:ascii="Tahoma" w:hAnsi="Tahoma" w:cs="Tahoma"/>
                <w:sz w:val="18"/>
                <w:szCs w:val="18"/>
              </w:rPr>
            </w:pPr>
            <w:r w:rsidRPr="00734E90">
              <w:rPr>
                <w:rFonts w:ascii="Tahoma" w:hAnsi="Tahoma" w:cs="Tahoma"/>
                <w:sz w:val="18"/>
                <w:szCs w:val="18"/>
                <w:u w:val="single"/>
              </w:rPr>
              <w:t>Budynek szkoły</w:t>
            </w:r>
            <w:r w:rsidRPr="00734E90">
              <w:rPr>
                <w:rFonts w:ascii="Tahoma" w:hAnsi="Tahoma" w:cs="Tahoma"/>
                <w:sz w:val="18"/>
                <w:szCs w:val="18"/>
              </w:rPr>
              <w:t>: W części piwnicznej znajdują się kraty w oknach. Drzwi wejściowe 3szt. z P</w:t>
            </w:r>
            <w:r w:rsidR="00734E90" w:rsidRPr="00734E90">
              <w:rPr>
                <w:rFonts w:ascii="Tahoma" w:hAnsi="Tahoma" w:cs="Tahoma"/>
                <w:sz w:val="18"/>
                <w:szCs w:val="18"/>
              </w:rPr>
              <w:t>CV</w:t>
            </w:r>
            <w:r w:rsidRPr="00734E90">
              <w:rPr>
                <w:rFonts w:ascii="Tahoma" w:hAnsi="Tahoma" w:cs="Tahoma"/>
                <w:sz w:val="18"/>
                <w:szCs w:val="18"/>
              </w:rPr>
              <w:t xml:space="preserve"> z 2- zamkami. Na II piętrze w dwóch salach lekcyjnych drzwi okratowane z 3-zamkami z kłódką wielozapadkową.  Alarm całodobowy, sygnalizacja </w:t>
            </w:r>
            <w:proofErr w:type="spellStart"/>
            <w:r w:rsidRPr="00734E90">
              <w:rPr>
                <w:rFonts w:ascii="Tahoma" w:hAnsi="Tahoma" w:cs="Tahoma"/>
                <w:sz w:val="18"/>
                <w:szCs w:val="18"/>
              </w:rPr>
              <w:t>świetlno</w:t>
            </w:r>
            <w:proofErr w:type="spellEnd"/>
            <w:r w:rsidRPr="00734E90">
              <w:rPr>
                <w:rFonts w:ascii="Tahoma" w:hAnsi="Tahoma" w:cs="Tahoma"/>
                <w:sz w:val="18"/>
                <w:szCs w:val="18"/>
              </w:rPr>
              <w:t xml:space="preserve"> - </w:t>
            </w:r>
            <w:proofErr w:type="spellStart"/>
            <w:r w:rsidRPr="00734E90">
              <w:rPr>
                <w:rFonts w:ascii="Tahoma" w:hAnsi="Tahoma" w:cs="Tahoma"/>
                <w:sz w:val="18"/>
                <w:szCs w:val="18"/>
              </w:rPr>
              <w:t>dżwiękowa</w:t>
            </w:r>
            <w:proofErr w:type="spellEnd"/>
            <w:r w:rsidRPr="00734E90">
              <w:rPr>
                <w:rFonts w:ascii="Tahoma" w:hAnsi="Tahoma" w:cs="Tahoma"/>
                <w:sz w:val="18"/>
                <w:szCs w:val="18"/>
              </w:rPr>
              <w:t>. Sygnalizator wewnątrz pomieszczenia i na ścianie zewnętrznej. Monitoring wewnętrzny i zewnętrzny.</w:t>
            </w:r>
            <w:r w:rsidRPr="00734E90">
              <w:rPr>
                <w:rFonts w:ascii="Tahoma" w:hAnsi="Tahoma" w:cs="Tahoma"/>
                <w:sz w:val="18"/>
                <w:szCs w:val="18"/>
              </w:rPr>
              <w:tab/>
            </w:r>
            <w:r w:rsidRPr="00734E90">
              <w:rPr>
                <w:rFonts w:ascii="Tahoma" w:hAnsi="Tahoma" w:cs="Tahoma"/>
                <w:sz w:val="18"/>
                <w:szCs w:val="18"/>
              </w:rPr>
              <w:tab/>
            </w:r>
            <w:r w:rsidRPr="00734E90">
              <w:rPr>
                <w:rFonts w:ascii="Tahoma" w:hAnsi="Tahoma" w:cs="Tahoma"/>
                <w:sz w:val="18"/>
                <w:szCs w:val="18"/>
              </w:rPr>
              <w:tab/>
            </w:r>
          </w:p>
          <w:p w:rsidR="00F63947" w:rsidRPr="00734E90" w:rsidRDefault="00F63947" w:rsidP="00F80BB7">
            <w:pPr>
              <w:rPr>
                <w:rFonts w:ascii="Tahoma" w:hAnsi="Tahoma" w:cs="Tahoma"/>
                <w:sz w:val="18"/>
                <w:szCs w:val="18"/>
              </w:rPr>
            </w:pPr>
            <w:r w:rsidRPr="00734E90">
              <w:rPr>
                <w:rFonts w:ascii="Tahoma" w:hAnsi="Tahoma" w:cs="Tahoma"/>
                <w:sz w:val="18"/>
                <w:szCs w:val="18"/>
                <w:u w:val="single"/>
              </w:rPr>
              <w:t>Budynek sali gimnastycznej</w:t>
            </w:r>
            <w:r w:rsidRPr="00734E90">
              <w:rPr>
                <w:rFonts w:ascii="Tahoma" w:hAnsi="Tahoma" w:cs="Tahoma"/>
                <w:sz w:val="18"/>
                <w:szCs w:val="18"/>
              </w:rPr>
              <w:t>: Drzwi wejściowe do sali gimnastycznej z P</w:t>
            </w:r>
            <w:r w:rsidR="00734E90" w:rsidRPr="00734E90">
              <w:rPr>
                <w:rFonts w:ascii="Tahoma" w:hAnsi="Tahoma" w:cs="Tahoma"/>
                <w:sz w:val="18"/>
                <w:szCs w:val="18"/>
              </w:rPr>
              <w:t>CV</w:t>
            </w:r>
            <w:r w:rsidRPr="00734E90">
              <w:rPr>
                <w:rFonts w:ascii="Tahoma" w:hAnsi="Tahoma" w:cs="Tahoma"/>
                <w:sz w:val="18"/>
                <w:szCs w:val="18"/>
              </w:rPr>
              <w:t xml:space="preserve"> z 2-zamkami .</w:t>
            </w:r>
          </w:p>
          <w:p w:rsidR="00F7415D" w:rsidRPr="00734E90" w:rsidRDefault="00F63947" w:rsidP="009B0CBD">
            <w:pPr>
              <w:spacing w:after="120"/>
              <w:rPr>
                <w:rFonts w:ascii="Tahoma" w:hAnsi="Tahoma" w:cs="Tahoma"/>
                <w:sz w:val="18"/>
                <w:szCs w:val="18"/>
              </w:rPr>
            </w:pPr>
            <w:r w:rsidRPr="00734E90">
              <w:rPr>
                <w:rFonts w:ascii="Tahoma" w:hAnsi="Tahoma" w:cs="Tahoma"/>
                <w:sz w:val="18"/>
                <w:szCs w:val="18"/>
              </w:rPr>
              <w:t xml:space="preserve">W części administracyjnej drzwi wejściowe drewniane z 1-zamkiem. Wewnętrzne drzwi płytowe z 1-zamkiem, </w:t>
            </w:r>
            <w:r w:rsidR="00F7415D" w:rsidRPr="00734E90">
              <w:rPr>
                <w:rFonts w:ascii="Tahoma" w:hAnsi="Tahoma" w:cs="Tahoma"/>
                <w:sz w:val="18"/>
                <w:szCs w:val="18"/>
              </w:rPr>
              <w:t xml:space="preserve">w drzwiach zamontowana </w:t>
            </w:r>
            <w:r w:rsidRPr="00734E90">
              <w:rPr>
                <w:rFonts w:ascii="Tahoma" w:hAnsi="Tahoma" w:cs="Tahoma"/>
                <w:sz w:val="18"/>
                <w:szCs w:val="18"/>
              </w:rPr>
              <w:t>krata stalowa z kłódką zapadkową. W pomieszczeniu administracji i pokoju pielęgniarki zamontowane są kraty w oknach.</w:t>
            </w:r>
          </w:p>
          <w:p w:rsidR="00F63947" w:rsidRPr="00734E90" w:rsidRDefault="00F63947" w:rsidP="009B0CBD">
            <w:pPr>
              <w:spacing w:after="120"/>
              <w:rPr>
                <w:rFonts w:ascii="Tahoma" w:hAnsi="Tahoma" w:cs="Tahoma"/>
                <w:sz w:val="18"/>
                <w:szCs w:val="18"/>
              </w:rPr>
            </w:pPr>
            <w:r w:rsidRPr="00734E90">
              <w:rPr>
                <w:rFonts w:ascii="Tahoma" w:hAnsi="Tahoma" w:cs="Tahoma"/>
                <w:sz w:val="18"/>
                <w:szCs w:val="18"/>
                <w:u w:val="single"/>
              </w:rPr>
              <w:t>Pomieszczenia dwóch szatni</w:t>
            </w:r>
            <w:r w:rsidRPr="00734E90">
              <w:rPr>
                <w:rFonts w:ascii="Tahoma" w:hAnsi="Tahoma" w:cs="Tahoma"/>
                <w:sz w:val="18"/>
                <w:szCs w:val="18"/>
              </w:rPr>
              <w:t xml:space="preserve"> są okratowane i zamykane podczas lekcji na kłódkę przez pracownika obsługi, podczas przerw otwierane. Z pomieszczenia szatni  uczniowie odzież odbierają </w:t>
            </w:r>
            <w:proofErr w:type="spellStart"/>
            <w:r w:rsidRPr="00734E90">
              <w:rPr>
                <w:rFonts w:ascii="Tahoma" w:hAnsi="Tahoma" w:cs="Tahoma"/>
                <w:sz w:val="18"/>
                <w:szCs w:val="18"/>
              </w:rPr>
              <w:t>bezpośredno</w:t>
            </w:r>
            <w:proofErr w:type="spellEnd"/>
            <w:r w:rsidRPr="00734E90">
              <w:rPr>
                <w:rFonts w:ascii="Tahoma" w:hAnsi="Tahoma" w:cs="Tahoma"/>
                <w:sz w:val="18"/>
                <w:szCs w:val="18"/>
              </w:rPr>
              <w:t xml:space="preserve"> osobiście.</w:t>
            </w:r>
          </w:p>
          <w:p w:rsidR="00F63947" w:rsidRPr="00734E90" w:rsidRDefault="00F63947" w:rsidP="009B0CBD">
            <w:pPr>
              <w:spacing w:after="120"/>
              <w:rPr>
                <w:rFonts w:ascii="Tahoma" w:hAnsi="Tahoma" w:cs="Tahoma"/>
                <w:sz w:val="18"/>
                <w:szCs w:val="18"/>
              </w:rPr>
            </w:pPr>
            <w:r w:rsidRPr="00734E90">
              <w:rPr>
                <w:rFonts w:ascii="Tahoma" w:hAnsi="Tahoma" w:cs="Tahoma"/>
                <w:sz w:val="18"/>
                <w:szCs w:val="18"/>
                <w:u w:val="single"/>
              </w:rPr>
              <w:t>Podstawowy sprzęt przeciwpożarowy</w:t>
            </w:r>
            <w:r w:rsidRPr="00734E90">
              <w:rPr>
                <w:rFonts w:ascii="Tahoma" w:hAnsi="Tahoma" w:cs="Tahoma"/>
                <w:sz w:val="18"/>
                <w:szCs w:val="18"/>
              </w:rPr>
              <w:t xml:space="preserve">: gaśnice proszkowe, w pracowni multimedialnej znajduje się urządzenie gaśnicze GSE-2x (gaśnica komputerowa).  </w:t>
            </w:r>
          </w:p>
          <w:p w:rsidR="00F63947" w:rsidRPr="00734E90" w:rsidRDefault="00F63947" w:rsidP="009B0CBD">
            <w:pPr>
              <w:spacing w:after="120"/>
              <w:rPr>
                <w:rFonts w:ascii="Tahoma" w:hAnsi="Tahoma" w:cs="Tahoma"/>
                <w:sz w:val="18"/>
                <w:szCs w:val="18"/>
              </w:rPr>
            </w:pPr>
            <w:r w:rsidRPr="00734E90">
              <w:rPr>
                <w:rFonts w:ascii="Tahoma" w:hAnsi="Tahoma" w:cs="Tahoma"/>
                <w:sz w:val="18"/>
                <w:szCs w:val="18"/>
                <w:u w:val="single"/>
              </w:rPr>
              <w:lastRenderedPageBreak/>
              <w:t>Gotówka</w:t>
            </w:r>
            <w:r w:rsidRPr="00734E90">
              <w:rPr>
                <w:rFonts w:ascii="Tahoma" w:hAnsi="Tahoma" w:cs="Tahoma"/>
                <w:sz w:val="18"/>
                <w:szCs w:val="18"/>
              </w:rPr>
              <w:t xml:space="preserve"> przechowywana jest w kasecie metalowej ogniotrwałej nie przymocowanej do podłoża. Kasa znajduje się w pomieszczeniu okratowanym w </w:t>
            </w:r>
            <w:proofErr w:type="spellStart"/>
            <w:r w:rsidRPr="00734E90">
              <w:rPr>
                <w:rFonts w:ascii="Tahoma" w:hAnsi="Tahoma" w:cs="Tahoma"/>
                <w:sz w:val="18"/>
                <w:szCs w:val="18"/>
              </w:rPr>
              <w:t>ksiegowości</w:t>
            </w:r>
            <w:proofErr w:type="spellEnd"/>
            <w:r w:rsidRPr="00734E90">
              <w:rPr>
                <w:rFonts w:ascii="Tahoma" w:hAnsi="Tahoma" w:cs="Tahoma"/>
                <w:sz w:val="18"/>
                <w:szCs w:val="18"/>
              </w:rPr>
              <w:t>. Gotówka z banku transportowana jest pieszo w towarzystwie osoby konwojującej (pracownika szkoły) lub prywatnym samochodem osobowym.</w:t>
            </w:r>
          </w:p>
        </w:tc>
      </w:tr>
      <w:tr w:rsidR="00F63947" w:rsidRPr="00734E90" w:rsidTr="00F80BB7">
        <w:trPr>
          <w:trHeight w:val="284"/>
        </w:trPr>
        <w:tc>
          <w:tcPr>
            <w:tcW w:w="468" w:type="dxa"/>
            <w:vAlign w:val="center"/>
          </w:tcPr>
          <w:p w:rsidR="00F63947" w:rsidRPr="00734E90" w:rsidRDefault="00F63947" w:rsidP="00F63947">
            <w:pPr>
              <w:rPr>
                <w:rFonts w:ascii="Tahoma" w:hAnsi="Tahoma" w:cs="Tahoma"/>
                <w:sz w:val="18"/>
                <w:szCs w:val="18"/>
              </w:rPr>
            </w:pPr>
            <w:r w:rsidRPr="00734E90">
              <w:rPr>
                <w:rFonts w:ascii="Tahoma" w:hAnsi="Tahoma" w:cs="Tahoma"/>
                <w:sz w:val="18"/>
                <w:szCs w:val="18"/>
              </w:rPr>
              <w:lastRenderedPageBreak/>
              <w:t>10</w:t>
            </w:r>
          </w:p>
        </w:tc>
        <w:tc>
          <w:tcPr>
            <w:tcW w:w="1620" w:type="dxa"/>
            <w:vAlign w:val="center"/>
          </w:tcPr>
          <w:p w:rsidR="00F63947" w:rsidRPr="00734E90" w:rsidRDefault="00F63947" w:rsidP="00F80BB7">
            <w:pPr>
              <w:rPr>
                <w:rFonts w:ascii="Tahoma" w:hAnsi="Tahoma" w:cs="Tahoma"/>
                <w:bCs/>
                <w:sz w:val="18"/>
                <w:szCs w:val="18"/>
                <w:highlight w:val="yellow"/>
              </w:rPr>
            </w:pPr>
            <w:r w:rsidRPr="00734E90">
              <w:rPr>
                <w:rFonts w:ascii="Tahoma" w:hAnsi="Tahoma" w:cs="Tahoma"/>
                <w:bCs/>
                <w:sz w:val="18"/>
                <w:szCs w:val="18"/>
              </w:rPr>
              <w:t>Zespół Szkół Nr 1 w Goleniowie</w:t>
            </w:r>
          </w:p>
        </w:tc>
        <w:tc>
          <w:tcPr>
            <w:tcW w:w="7436" w:type="dxa"/>
            <w:vAlign w:val="center"/>
          </w:tcPr>
          <w:p w:rsidR="00F63947" w:rsidRPr="00734E90" w:rsidRDefault="00F63947" w:rsidP="00F80BB7">
            <w:pPr>
              <w:spacing w:after="60"/>
              <w:rPr>
                <w:rFonts w:ascii="Tahoma" w:hAnsi="Tahoma" w:cs="Tahoma"/>
                <w:sz w:val="18"/>
                <w:szCs w:val="18"/>
              </w:rPr>
            </w:pPr>
            <w:r w:rsidRPr="00734E90">
              <w:rPr>
                <w:rFonts w:ascii="Tahoma" w:hAnsi="Tahoma" w:cs="Tahoma"/>
                <w:sz w:val="18"/>
                <w:szCs w:val="18"/>
              </w:rPr>
              <w:t xml:space="preserve">Budynek  LO – </w:t>
            </w:r>
            <w:proofErr w:type="spellStart"/>
            <w:r w:rsidRPr="00734E90">
              <w:rPr>
                <w:rFonts w:ascii="Tahoma" w:hAnsi="Tahoma" w:cs="Tahoma"/>
                <w:sz w:val="18"/>
                <w:szCs w:val="18"/>
              </w:rPr>
              <w:t>seg</w:t>
            </w:r>
            <w:proofErr w:type="spellEnd"/>
            <w:r w:rsidRPr="00734E90">
              <w:rPr>
                <w:rFonts w:ascii="Tahoma" w:hAnsi="Tahoma" w:cs="Tahoma"/>
                <w:sz w:val="18"/>
                <w:szCs w:val="18"/>
              </w:rPr>
              <w:t xml:space="preserve">. A – p.poż: gaśnice – 3 szt., 1 hydrant, </w:t>
            </w:r>
            <w:proofErr w:type="spellStart"/>
            <w:r w:rsidRPr="00734E90">
              <w:rPr>
                <w:rFonts w:ascii="Tahoma" w:hAnsi="Tahoma" w:cs="Tahoma"/>
                <w:sz w:val="18"/>
                <w:szCs w:val="18"/>
              </w:rPr>
              <w:t>przeciwkradzieżowe</w:t>
            </w:r>
            <w:proofErr w:type="spellEnd"/>
            <w:r w:rsidRPr="00734E90">
              <w:rPr>
                <w:rFonts w:ascii="Tahoma" w:hAnsi="Tahoma" w:cs="Tahoma"/>
                <w:sz w:val="18"/>
                <w:szCs w:val="18"/>
              </w:rPr>
              <w:t>: dozór pracowniczy do godz. 21.00, monitoring.</w:t>
            </w:r>
          </w:p>
          <w:p w:rsidR="00F63947" w:rsidRPr="00734E90" w:rsidRDefault="00F63947" w:rsidP="00F80BB7">
            <w:pPr>
              <w:spacing w:after="60"/>
              <w:rPr>
                <w:rFonts w:ascii="Tahoma" w:hAnsi="Tahoma" w:cs="Tahoma"/>
                <w:sz w:val="18"/>
                <w:szCs w:val="18"/>
              </w:rPr>
            </w:pPr>
            <w:r w:rsidRPr="00734E90">
              <w:rPr>
                <w:rFonts w:ascii="Tahoma" w:hAnsi="Tahoma" w:cs="Tahoma"/>
                <w:sz w:val="18"/>
                <w:szCs w:val="18"/>
              </w:rPr>
              <w:t xml:space="preserve">Budynek LO – </w:t>
            </w:r>
            <w:proofErr w:type="spellStart"/>
            <w:r w:rsidRPr="00734E90">
              <w:rPr>
                <w:rFonts w:ascii="Tahoma" w:hAnsi="Tahoma" w:cs="Tahoma"/>
                <w:sz w:val="18"/>
                <w:szCs w:val="18"/>
              </w:rPr>
              <w:t>seg</w:t>
            </w:r>
            <w:proofErr w:type="spellEnd"/>
            <w:r w:rsidRPr="00734E90">
              <w:rPr>
                <w:rFonts w:ascii="Tahoma" w:hAnsi="Tahoma" w:cs="Tahoma"/>
                <w:sz w:val="18"/>
                <w:szCs w:val="18"/>
              </w:rPr>
              <w:t xml:space="preserve">. B – p.poż; gaśnice – 4 szt. , 3 hydranty; </w:t>
            </w:r>
            <w:proofErr w:type="spellStart"/>
            <w:r w:rsidRPr="00734E90">
              <w:rPr>
                <w:rFonts w:ascii="Tahoma" w:hAnsi="Tahoma" w:cs="Tahoma"/>
                <w:sz w:val="18"/>
                <w:szCs w:val="18"/>
              </w:rPr>
              <w:t>przeciwkradzieżowe</w:t>
            </w:r>
            <w:proofErr w:type="spellEnd"/>
            <w:r w:rsidRPr="00734E90">
              <w:rPr>
                <w:rFonts w:ascii="Tahoma" w:hAnsi="Tahoma" w:cs="Tahoma"/>
                <w:sz w:val="18"/>
                <w:szCs w:val="18"/>
              </w:rPr>
              <w:t>: kraty w oknach w kadr, kasy,  dentysty, portierni, sekretariatu, dyrekcji, księgowości; drzwi metalowe podwójne; zamek metalowy patentowy; dozór  pracowniczy do godz. 21.00, monitoring.</w:t>
            </w:r>
          </w:p>
          <w:p w:rsidR="00F63947" w:rsidRPr="00734E90" w:rsidRDefault="00F63947" w:rsidP="00F80BB7">
            <w:pPr>
              <w:spacing w:after="60"/>
              <w:rPr>
                <w:rFonts w:ascii="Tahoma" w:hAnsi="Tahoma" w:cs="Tahoma"/>
                <w:sz w:val="18"/>
                <w:szCs w:val="18"/>
              </w:rPr>
            </w:pPr>
            <w:r w:rsidRPr="00734E90">
              <w:rPr>
                <w:rFonts w:ascii="Tahoma" w:hAnsi="Tahoma" w:cs="Tahoma"/>
                <w:sz w:val="18"/>
                <w:szCs w:val="18"/>
              </w:rPr>
              <w:t xml:space="preserve">Budynek dydaktyczny C  – p.poż: gaśnice – 3 szt., 5 hydrantów, </w:t>
            </w:r>
            <w:proofErr w:type="spellStart"/>
            <w:r w:rsidRPr="00734E90">
              <w:rPr>
                <w:rFonts w:ascii="Tahoma" w:hAnsi="Tahoma" w:cs="Tahoma"/>
                <w:sz w:val="18"/>
                <w:szCs w:val="18"/>
              </w:rPr>
              <w:t>przeciwkradzieżowe</w:t>
            </w:r>
            <w:proofErr w:type="spellEnd"/>
            <w:r w:rsidRPr="00734E90">
              <w:rPr>
                <w:rFonts w:ascii="Tahoma" w:hAnsi="Tahoma" w:cs="Tahoma"/>
                <w:sz w:val="18"/>
                <w:szCs w:val="18"/>
              </w:rPr>
              <w:t xml:space="preserve">: kraty w oknach </w:t>
            </w:r>
            <w:proofErr w:type="spellStart"/>
            <w:r w:rsidRPr="00734E90">
              <w:rPr>
                <w:rFonts w:ascii="Tahoma" w:hAnsi="Tahoma" w:cs="Tahoma"/>
                <w:sz w:val="18"/>
                <w:szCs w:val="18"/>
              </w:rPr>
              <w:t>sal</w:t>
            </w:r>
            <w:proofErr w:type="spellEnd"/>
            <w:r w:rsidRPr="00734E90">
              <w:rPr>
                <w:rFonts w:ascii="Tahoma" w:hAnsi="Tahoma" w:cs="Tahoma"/>
                <w:sz w:val="18"/>
                <w:szCs w:val="18"/>
              </w:rPr>
              <w:t>, drzwi metalowe podwójne: zamek metalowy patentowy; dozór pracowniczy do godz. 21.00, monitoring.</w:t>
            </w:r>
          </w:p>
          <w:p w:rsidR="00F63947" w:rsidRPr="00734E90" w:rsidRDefault="00F63947" w:rsidP="00F80BB7">
            <w:pPr>
              <w:spacing w:after="60"/>
              <w:rPr>
                <w:rFonts w:ascii="Tahoma" w:hAnsi="Tahoma" w:cs="Tahoma"/>
                <w:sz w:val="18"/>
                <w:szCs w:val="18"/>
              </w:rPr>
            </w:pPr>
            <w:r w:rsidRPr="00734E90">
              <w:rPr>
                <w:rFonts w:ascii="Tahoma" w:hAnsi="Tahoma" w:cs="Tahoma"/>
                <w:sz w:val="18"/>
                <w:szCs w:val="18"/>
              </w:rPr>
              <w:t xml:space="preserve">Kotłownia – p.poż; gaśnice  - 3 szt., </w:t>
            </w:r>
            <w:proofErr w:type="spellStart"/>
            <w:r w:rsidRPr="00734E90">
              <w:rPr>
                <w:rFonts w:ascii="Tahoma" w:hAnsi="Tahoma" w:cs="Tahoma"/>
                <w:sz w:val="18"/>
                <w:szCs w:val="18"/>
              </w:rPr>
              <w:t>przeciwkradzieżowe</w:t>
            </w:r>
            <w:proofErr w:type="spellEnd"/>
            <w:r w:rsidRPr="00734E90">
              <w:rPr>
                <w:rFonts w:ascii="Tahoma" w:hAnsi="Tahoma" w:cs="Tahoma"/>
                <w:sz w:val="18"/>
                <w:szCs w:val="18"/>
              </w:rPr>
              <w:t>; 2 x drzwi metalowe podwójne, zamki metalowe patentowe, dozór pracowniczy do godz. 21.00.</w:t>
            </w:r>
          </w:p>
          <w:p w:rsidR="00F63947" w:rsidRPr="00734E90" w:rsidRDefault="00F63947" w:rsidP="00F80BB7">
            <w:pPr>
              <w:spacing w:after="60"/>
              <w:rPr>
                <w:rFonts w:ascii="Tahoma" w:hAnsi="Tahoma" w:cs="Tahoma"/>
                <w:sz w:val="18"/>
                <w:szCs w:val="18"/>
              </w:rPr>
            </w:pPr>
            <w:r w:rsidRPr="00734E90">
              <w:rPr>
                <w:rFonts w:ascii="Tahoma" w:hAnsi="Tahoma" w:cs="Tahoma"/>
                <w:sz w:val="18"/>
                <w:szCs w:val="18"/>
              </w:rPr>
              <w:t xml:space="preserve">Budynek (łącznik przy hali) – p.poż : gaśnice – 1 szt. , 2 hydranty; </w:t>
            </w:r>
            <w:proofErr w:type="spellStart"/>
            <w:r w:rsidRPr="00734E90">
              <w:rPr>
                <w:rFonts w:ascii="Tahoma" w:hAnsi="Tahoma" w:cs="Tahoma"/>
                <w:sz w:val="18"/>
                <w:szCs w:val="18"/>
              </w:rPr>
              <w:t>przeciwkradzieżowe</w:t>
            </w:r>
            <w:proofErr w:type="spellEnd"/>
            <w:r w:rsidRPr="00734E90">
              <w:rPr>
                <w:rFonts w:ascii="Tahoma" w:hAnsi="Tahoma" w:cs="Tahoma"/>
                <w:sz w:val="18"/>
                <w:szCs w:val="18"/>
              </w:rPr>
              <w:t xml:space="preserve">; drzwi metalowe podwójne; dozór pracowniczy, w jednej z </w:t>
            </w:r>
            <w:proofErr w:type="spellStart"/>
            <w:r w:rsidRPr="00734E90">
              <w:rPr>
                <w:rFonts w:ascii="Tahoma" w:hAnsi="Tahoma" w:cs="Tahoma"/>
                <w:sz w:val="18"/>
                <w:szCs w:val="18"/>
              </w:rPr>
              <w:t>sal</w:t>
            </w:r>
            <w:proofErr w:type="spellEnd"/>
            <w:r w:rsidRPr="00734E90">
              <w:rPr>
                <w:rFonts w:ascii="Tahoma" w:hAnsi="Tahoma" w:cs="Tahoma"/>
                <w:sz w:val="18"/>
                <w:szCs w:val="18"/>
              </w:rPr>
              <w:t xml:space="preserve">  ochrona elektroniczna z reakcją patrolu interwencyjnego. </w:t>
            </w:r>
          </w:p>
          <w:p w:rsidR="00F63947" w:rsidRPr="00734E90" w:rsidRDefault="00F63947" w:rsidP="00F80BB7">
            <w:pPr>
              <w:spacing w:after="60"/>
              <w:rPr>
                <w:rFonts w:ascii="Tahoma" w:hAnsi="Tahoma" w:cs="Tahoma"/>
                <w:sz w:val="18"/>
                <w:szCs w:val="18"/>
              </w:rPr>
            </w:pPr>
            <w:r w:rsidRPr="00734E90">
              <w:rPr>
                <w:rFonts w:ascii="Tahoma" w:hAnsi="Tahoma" w:cs="Tahoma"/>
                <w:sz w:val="18"/>
                <w:szCs w:val="18"/>
              </w:rPr>
              <w:t xml:space="preserve">Hala sportowa – p.poż: gaśnice – 4 szt., 2 hydranty; </w:t>
            </w:r>
            <w:proofErr w:type="spellStart"/>
            <w:r w:rsidRPr="00734E90">
              <w:rPr>
                <w:rFonts w:ascii="Tahoma" w:hAnsi="Tahoma" w:cs="Tahoma"/>
                <w:sz w:val="18"/>
                <w:szCs w:val="18"/>
              </w:rPr>
              <w:t>przeciwkradzieżowe</w:t>
            </w:r>
            <w:proofErr w:type="spellEnd"/>
            <w:r w:rsidRPr="00734E90">
              <w:rPr>
                <w:rFonts w:ascii="Tahoma" w:hAnsi="Tahoma" w:cs="Tahoma"/>
                <w:sz w:val="18"/>
                <w:szCs w:val="18"/>
              </w:rPr>
              <w:t xml:space="preserve"> : 2 x drzwi metalowe podwójne., zamki metalowe patentowe, dozór pracowniczy.</w:t>
            </w:r>
          </w:p>
          <w:p w:rsidR="00F63947" w:rsidRPr="00734E90" w:rsidRDefault="00F63947" w:rsidP="00F80BB7">
            <w:pPr>
              <w:spacing w:after="60"/>
              <w:rPr>
                <w:rFonts w:ascii="Tahoma" w:hAnsi="Tahoma" w:cs="Tahoma"/>
                <w:sz w:val="18"/>
                <w:szCs w:val="18"/>
              </w:rPr>
            </w:pPr>
            <w:r w:rsidRPr="00734E90">
              <w:rPr>
                <w:rFonts w:ascii="Tahoma" w:hAnsi="Tahoma" w:cs="Tahoma"/>
                <w:sz w:val="18"/>
                <w:szCs w:val="18"/>
              </w:rPr>
              <w:t>Budynek 2 A/1 – dozór całodobowy pracowniczy.</w:t>
            </w:r>
          </w:p>
          <w:p w:rsidR="00F63947" w:rsidRPr="00734E90" w:rsidRDefault="00F63947" w:rsidP="00F80BB7">
            <w:pPr>
              <w:spacing w:after="60"/>
              <w:rPr>
                <w:rFonts w:ascii="Tahoma" w:hAnsi="Tahoma" w:cs="Tahoma"/>
                <w:sz w:val="18"/>
                <w:szCs w:val="18"/>
              </w:rPr>
            </w:pPr>
            <w:r w:rsidRPr="00734E90">
              <w:rPr>
                <w:rFonts w:ascii="Tahoma" w:hAnsi="Tahoma" w:cs="Tahoma"/>
                <w:sz w:val="18"/>
                <w:szCs w:val="18"/>
              </w:rPr>
              <w:t xml:space="preserve">Budynek C – Rehabilitacja – p- </w:t>
            </w:r>
            <w:proofErr w:type="spellStart"/>
            <w:r w:rsidRPr="00734E90">
              <w:rPr>
                <w:rFonts w:ascii="Tahoma" w:hAnsi="Tahoma" w:cs="Tahoma"/>
                <w:sz w:val="18"/>
                <w:szCs w:val="18"/>
              </w:rPr>
              <w:t>poż</w:t>
            </w:r>
            <w:proofErr w:type="spellEnd"/>
            <w:r w:rsidRPr="00734E90">
              <w:rPr>
                <w:rFonts w:ascii="Tahoma" w:hAnsi="Tahoma" w:cs="Tahoma"/>
                <w:sz w:val="18"/>
                <w:szCs w:val="18"/>
              </w:rPr>
              <w:t>; gaśnice – 2 szt.</w:t>
            </w:r>
          </w:p>
          <w:p w:rsidR="00F63947" w:rsidRPr="00734E90" w:rsidRDefault="00F63947" w:rsidP="00F80BB7">
            <w:pPr>
              <w:spacing w:after="60"/>
              <w:rPr>
                <w:rFonts w:ascii="Tahoma" w:hAnsi="Tahoma" w:cs="Tahoma"/>
                <w:sz w:val="18"/>
                <w:szCs w:val="18"/>
              </w:rPr>
            </w:pPr>
            <w:r w:rsidRPr="00734E90">
              <w:rPr>
                <w:rFonts w:ascii="Tahoma" w:hAnsi="Tahoma" w:cs="Tahoma"/>
                <w:sz w:val="18"/>
                <w:szCs w:val="18"/>
              </w:rPr>
              <w:t xml:space="preserve">Budynek DE – basen – p.poż; gaśnice – 16 szt., </w:t>
            </w:r>
            <w:proofErr w:type="spellStart"/>
            <w:r w:rsidRPr="00734E90">
              <w:rPr>
                <w:rFonts w:ascii="Tahoma" w:hAnsi="Tahoma" w:cs="Tahoma"/>
                <w:sz w:val="18"/>
                <w:szCs w:val="18"/>
              </w:rPr>
              <w:t>przeciwkradzieżowe</w:t>
            </w:r>
            <w:proofErr w:type="spellEnd"/>
            <w:r w:rsidRPr="00734E90">
              <w:rPr>
                <w:rFonts w:ascii="Tahoma" w:hAnsi="Tahoma" w:cs="Tahoma"/>
                <w:sz w:val="18"/>
                <w:szCs w:val="18"/>
              </w:rPr>
              <w:t>: 2 x drzwi aluminiowe, podwójne; zamki patentowe, kraty w oknie pomieszczenia, dozór całodobowy pracowniczy; ochrona elektroniczna z reakcją patrolu interwencyjnego.</w:t>
            </w:r>
          </w:p>
          <w:p w:rsidR="00F63947" w:rsidRPr="00734E90" w:rsidRDefault="00F63947" w:rsidP="00F80BB7">
            <w:pPr>
              <w:spacing w:after="60"/>
              <w:rPr>
                <w:rFonts w:ascii="Tahoma" w:hAnsi="Tahoma" w:cs="Tahoma"/>
                <w:sz w:val="18"/>
                <w:szCs w:val="18"/>
              </w:rPr>
            </w:pPr>
            <w:r w:rsidRPr="00734E90">
              <w:rPr>
                <w:rFonts w:ascii="Tahoma" w:hAnsi="Tahoma" w:cs="Tahoma"/>
                <w:sz w:val="18"/>
                <w:szCs w:val="18"/>
              </w:rPr>
              <w:t xml:space="preserve">Budynek – łącznik – p.poż: gaśnice 2 szt., 2 hydranty, </w:t>
            </w:r>
            <w:proofErr w:type="spellStart"/>
            <w:r w:rsidRPr="00734E90">
              <w:rPr>
                <w:rFonts w:ascii="Tahoma" w:hAnsi="Tahoma" w:cs="Tahoma"/>
                <w:sz w:val="18"/>
                <w:szCs w:val="18"/>
              </w:rPr>
              <w:t>przeciwkradzieżowe</w:t>
            </w:r>
            <w:proofErr w:type="spellEnd"/>
            <w:r w:rsidRPr="00734E90">
              <w:rPr>
                <w:rFonts w:ascii="Tahoma" w:hAnsi="Tahoma" w:cs="Tahoma"/>
                <w:sz w:val="18"/>
                <w:szCs w:val="18"/>
              </w:rPr>
              <w:t>; dozór całodobowy pracowniczy, ochrona elektroniczna z reakcją patrolu interwencyjnego.</w:t>
            </w:r>
          </w:p>
        </w:tc>
      </w:tr>
      <w:tr w:rsidR="00F63947" w:rsidRPr="00734E90" w:rsidTr="00F80BB7">
        <w:trPr>
          <w:trHeight w:val="284"/>
        </w:trPr>
        <w:tc>
          <w:tcPr>
            <w:tcW w:w="468" w:type="dxa"/>
            <w:vAlign w:val="center"/>
          </w:tcPr>
          <w:p w:rsidR="00F63947" w:rsidRPr="00734E90" w:rsidRDefault="00F63947" w:rsidP="00F63947">
            <w:pPr>
              <w:rPr>
                <w:rFonts w:ascii="Tahoma" w:hAnsi="Tahoma" w:cs="Tahoma"/>
                <w:sz w:val="18"/>
                <w:szCs w:val="18"/>
              </w:rPr>
            </w:pPr>
          </w:p>
        </w:tc>
        <w:tc>
          <w:tcPr>
            <w:tcW w:w="1620" w:type="dxa"/>
            <w:vAlign w:val="center"/>
          </w:tcPr>
          <w:p w:rsidR="00F63947" w:rsidRPr="00734E90" w:rsidRDefault="00F63947" w:rsidP="00F80BB7">
            <w:pPr>
              <w:rPr>
                <w:rFonts w:ascii="Tahoma" w:hAnsi="Tahoma" w:cs="Tahoma"/>
                <w:bCs/>
                <w:sz w:val="18"/>
                <w:szCs w:val="18"/>
              </w:rPr>
            </w:pPr>
            <w:r w:rsidRPr="00734E90">
              <w:rPr>
                <w:rFonts w:ascii="Tahoma" w:hAnsi="Tahoma" w:cs="Tahoma"/>
                <w:bCs/>
                <w:sz w:val="18"/>
                <w:szCs w:val="18"/>
              </w:rPr>
              <w:t>Zespół Szkół Nr 1 w Goleniowie</w:t>
            </w:r>
          </w:p>
        </w:tc>
        <w:tc>
          <w:tcPr>
            <w:tcW w:w="7436" w:type="dxa"/>
            <w:vAlign w:val="center"/>
          </w:tcPr>
          <w:p w:rsidR="00F63947" w:rsidRPr="00734E90" w:rsidRDefault="00F63947" w:rsidP="00F80BB7">
            <w:pPr>
              <w:spacing w:after="60"/>
              <w:rPr>
                <w:rFonts w:ascii="Tahoma" w:hAnsi="Tahoma" w:cs="Tahoma"/>
                <w:sz w:val="18"/>
                <w:szCs w:val="18"/>
              </w:rPr>
            </w:pPr>
            <w:r w:rsidRPr="00734E90">
              <w:rPr>
                <w:rFonts w:ascii="Tahoma" w:hAnsi="Tahoma" w:cs="Tahoma"/>
                <w:sz w:val="18"/>
                <w:szCs w:val="18"/>
                <w:u w:val="single"/>
              </w:rPr>
              <w:t xml:space="preserve">Hotel - </w:t>
            </w:r>
            <w:r w:rsidRPr="00734E90">
              <w:rPr>
                <w:rFonts w:ascii="Tahoma" w:hAnsi="Tahoma" w:cs="Tahoma"/>
                <w:sz w:val="18"/>
                <w:szCs w:val="18"/>
              </w:rPr>
              <w:t>dozór całodobowy pracowniczy, system sygnalizacji pożarowej, system oddymiania,  gaśnice, hydranty wewnętrzne i zewnętrzne.</w:t>
            </w:r>
          </w:p>
          <w:p w:rsidR="00F63947" w:rsidRPr="00734E90" w:rsidRDefault="00F63947" w:rsidP="00F80BB7">
            <w:pPr>
              <w:rPr>
                <w:rFonts w:ascii="Tahoma" w:hAnsi="Tahoma" w:cs="Tahoma"/>
                <w:sz w:val="18"/>
                <w:szCs w:val="18"/>
              </w:rPr>
            </w:pPr>
            <w:r w:rsidRPr="00734E90">
              <w:rPr>
                <w:rFonts w:ascii="Tahoma" w:hAnsi="Tahoma" w:cs="Tahoma"/>
                <w:sz w:val="18"/>
                <w:szCs w:val="18"/>
              </w:rPr>
              <w:t>Teren placówki przy ulicy Niepodległości częściowo ogrodzony i oświetlony.</w:t>
            </w:r>
          </w:p>
          <w:p w:rsidR="00F63947" w:rsidRPr="00734E90" w:rsidRDefault="00F63947" w:rsidP="00F80BB7">
            <w:pPr>
              <w:rPr>
                <w:rFonts w:ascii="Tahoma" w:hAnsi="Tahoma" w:cs="Tahoma"/>
                <w:sz w:val="18"/>
                <w:szCs w:val="18"/>
              </w:rPr>
            </w:pPr>
            <w:r w:rsidRPr="00734E90">
              <w:rPr>
                <w:rFonts w:ascii="Tahoma" w:hAnsi="Tahoma" w:cs="Tahoma"/>
                <w:sz w:val="18"/>
                <w:szCs w:val="18"/>
              </w:rPr>
              <w:t>W szkole  przy ulicy Niepodległości szatnie z odzieżą uczniów są zamykane na klucz, otwierane w trakcie przerw lekcyjnych przez dozorcę. Na pływalni istnieją szafki depozytowe na rzeczy wartościowe. Oprócz tego szafki na pozostałe rzeczy, do których klient posiada kluczyk.</w:t>
            </w:r>
          </w:p>
          <w:p w:rsidR="00F63947" w:rsidRPr="00734E90" w:rsidRDefault="00F63947" w:rsidP="00F80BB7">
            <w:pPr>
              <w:rPr>
                <w:rFonts w:ascii="Tahoma" w:hAnsi="Tahoma" w:cs="Tahoma"/>
                <w:b/>
                <w:sz w:val="18"/>
                <w:szCs w:val="18"/>
              </w:rPr>
            </w:pPr>
          </w:p>
          <w:p w:rsidR="00F63947" w:rsidRPr="00734E90" w:rsidRDefault="00F63947" w:rsidP="00F80BB7">
            <w:pPr>
              <w:rPr>
                <w:rFonts w:ascii="Tahoma" w:hAnsi="Tahoma" w:cs="Tahoma"/>
                <w:b/>
                <w:sz w:val="18"/>
                <w:szCs w:val="18"/>
              </w:rPr>
            </w:pPr>
            <w:r w:rsidRPr="00734E90">
              <w:rPr>
                <w:rFonts w:ascii="Tahoma" w:hAnsi="Tahoma" w:cs="Tahoma"/>
                <w:b/>
                <w:sz w:val="18"/>
                <w:szCs w:val="18"/>
              </w:rPr>
              <w:t xml:space="preserve">ul. Maszewska </w:t>
            </w:r>
          </w:p>
          <w:p w:rsidR="00F63947" w:rsidRPr="00734E90" w:rsidRDefault="00F63947" w:rsidP="00F80BB7">
            <w:pPr>
              <w:rPr>
                <w:rFonts w:ascii="Tahoma" w:hAnsi="Tahoma" w:cs="Tahoma"/>
                <w:sz w:val="18"/>
                <w:szCs w:val="18"/>
              </w:rPr>
            </w:pPr>
            <w:r w:rsidRPr="00734E90">
              <w:rPr>
                <w:rFonts w:ascii="Tahoma" w:hAnsi="Tahoma" w:cs="Tahoma"/>
                <w:sz w:val="18"/>
                <w:szCs w:val="18"/>
              </w:rPr>
              <w:t xml:space="preserve">Alarm z powiadomieniem firmy ochroniarskiej oraz całodobowy monitoring, w części budynku występują kraty. </w:t>
            </w:r>
          </w:p>
          <w:p w:rsidR="00F63947" w:rsidRPr="00734E90" w:rsidRDefault="00F63947" w:rsidP="00F80BB7">
            <w:pPr>
              <w:rPr>
                <w:rFonts w:ascii="Tahoma" w:hAnsi="Tahoma" w:cs="Tahoma"/>
                <w:sz w:val="18"/>
                <w:szCs w:val="18"/>
              </w:rPr>
            </w:pPr>
            <w:r w:rsidRPr="00734E90">
              <w:rPr>
                <w:rFonts w:ascii="Tahoma" w:hAnsi="Tahoma" w:cs="Tahoma"/>
                <w:sz w:val="18"/>
                <w:szCs w:val="18"/>
              </w:rPr>
              <w:t>Obiekt  wyposażony w gaśnice przeciwpożarowe i hydrant zewnętrzny.</w:t>
            </w:r>
          </w:p>
          <w:p w:rsidR="00F63947" w:rsidRPr="00734E90" w:rsidRDefault="00F63947" w:rsidP="00F80BB7">
            <w:pPr>
              <w:rPr>
                <w:rFonts w:ascii="Tahoma" w:hAnsi="Tahoma" w:cs="Tahoma"/>
                <w:sz w:val="18"/>
                <w:szCs w:val="18"/>
              </w:rPr>
            </w:pPr>
            <w:r w:rsidRPr="00734E90">
              <w:rPr>
                <w:rFonts w:ascii="Tahoma" w:hAnsi="Tahoma" w:cs="Tahoma"/>
                <w:sz w:val="18"/>
                <w:szCs w:val="18"/>
              </w:rPr>
              <w:t>Teren placówki przy ulicy Maszewskiej jest w całości ogrodzony i oświetlony w porze nocnej.</w:t>
            </w:r>
          </w:p>
          <w:p w:rsidR="00F63947" w:rsidRPr="00734E90" w:rsidRDefault="00F63947" w:rsidP="00F80BB7">
            <w:pPr>
              <w:spacing w:before="60"/>
              <w:rPr>
                <w:rFonts w:ascii="Tahoma" w:hAnsi="Tahoma" w:cs="Tahoma"/>
                <w:sz w:val="18"/>
                <w:szCs w:val="18"/>
              </w:rPr>
            </w:pPr>
            <w:r w:rsidRPr="00734E90">
              <w:rPr>
                <w:rFonts w:ascii="Tahoma" w:hAnsi="Tahoma" w:cs="Tahoma"/>
                <w:sz w:val="18"/>
                <w:szCs w:val="18"/>
              </w:rPr>
              <w:t>Budynek administracyjny szkoły Maszewska  - p.poż gaśnice- Dozór pracowniczy do godziny 21, ochrona elektroniczna z reakcją patrolu interwencyjnego, częściowo kraty stalowe, monitoring.</w:t>
            </w:r>
          </w:p>
          <w:p w:rsidR="00F63947" w:rsidRPr="00734E90" w:rsidRDefault="00F63947" w:rsidP="00F80BB7">
            <w:pPr>
              <w:spacing w:before="60"/>
              <w:rPr>
                <w:rFonts w:ascii="Tahoma" w:hAnsi="Tahoma" w:cs="Tahoma"/>
                <w:sz w:val="18"/>
                <w:szCs w:val="18"/>
              </w:rPr>
            </w:pPr>
            <w:r w:rsidRPr="00734E90">
              <w:rPr>
                <w:rFonts w:ascii="Tahoma" w:hAnsi="Tahoma" w:cs="Tahoma"/>
                <w:sz w:val="18"/>
                <w:szCs w:val="18"/>
              </w:rPr>
              <w:t xml:space="preserve">Budynek dydaktyczny Maszewska – p.poż gaśnice  - Dozór pracowniczy do godziny 21, ochrona elektroniczna z reakcją patrolu </w:t>
            </w:r>
            <w:proofErr w:type="spellStart"/>
            <w:r w:rsidRPr="00734E90">
              <w:rPr>
                <w:rFonts w:ascii="Tahoma" w:hAnsi="Tahoma" w:cs="Tahoma"/>
                <w:sz w:val="18"/>
                <w:szCs w:val="18"/>
              </w:rPr>
              <w:t>interwencyjnego.Monitoring</w:t>
            </w:r>
            <w:proofErr w:type="spellEnd"/>
            <w:r w:rsidRPr="00734E90">
              <w:rPr>
                <w:rFonts w:ascii="Tahoma" w:hAnsi="Tahoma" w:cs="Tahoma"/>
                <w:sz w:val="18"/>
                <w:szCs w:val="18"/>
              </w:rPr>
              <w:t xml:space="preserve"> krata stalowa na parterze,  wewnątrz budynku.</w:t>
            </w:r>
          </w:p>
          <w:p w:rsidR="00F63947" w:rsidRPr="00734E90" w:rsidRDefault="00F63947" w:rsidP="00F80BB7">
            <w:pPr>
              <w:spacing w:before="60"/>
              <w:rPr>
                <w:rFonts w:ascii="Tahoma" w:hAnsi="Tahoma" w:cs="Tahoma"/>
                <w:sz w:val="18"/>
                <w:szCs w:val="18"/>
              </w:rPr>
            </w:pPr>
            <w:r w:rsidRPr="00734E90">
              <w:rPr>
                <w:rFonts w:ascii="Tahoma" w:hAnsi="Tahoma" w:cs="Tahoma"/>
                <w:sz w:val="18"/>
                <w:szCs w:val="18"/>
              </w:rPr>
              <w:t>Sala gimnastyczna Maszewska - p.poż gaśnice, hydrant zewnętrzny. Dozór pracowniczy do godziny 21, ochrona elektroniczna z reakcją patrolu interwencyjnego, monitoring.</w:t>
            </w:r>
            <w:r w:rsidRPr="00734E90">
              <w:rPr>
                <w:rFonts w:ascii="Tahoma" w:hAnsi="Tahoma" w:cs="Tahoma"/>
                <w:sz w:val="18"/>
                <w:szCs w:val="18"/>
              </w:rPr>
              <w:tab/>
            </w:r>
          </w:p>
          <w:p w:rsidR="00F63947" w:rsidRPr="00734E90" w:rsidRDefault="00F63947" w:rsidP="00F80BB7">
            <w:pPr>
              <w:spacing w:before="60"/>
              <w:rPr>
                <w:rFonts w:ascii="Tahoma" w:hAnsi="Tahoma" w:cs="Tahoma"/>
                <w:sz w:val="18"/>
                <w:szCs w:val="18"/>
              </w:rPr>
            </w:pPr>
            <w:r w:rsidRPr="00734E90">
              <w:rPr>
                <w:rFonts w:ascii="Tahoma" w:hAnsi="Tahoma" w:cs="Tahoma"/>
                <w:sz w:val="18"/>
                <w:szCs w:val="18"/>
              </w:rPr>
              <w:t>Budynek kotłowni  i garaży (4 stanowiska) Maszewska – doraźny dozór pracowniczy do godziny 21.</w:t>
            </w:r>
          </w:p>
          <w:p w:rsidR="00F63947" w:rsidRPr="00734E90" w:rsidRDefault="00F63947" w:rsidP="00F80BB7">
            <w:pPr>
              <w:spacing w:before="60"/>
              <w:rPr>
                <w:rFonts w:ascii="Tahoma" w:hAnsi="Tahoma" w:cs="Tahoma"/>
                <w:sz w:val="18"/>
                <w:szCs w:val="18"/>
              </w:rPr>
            </w:pPr>
            <w:r w:rsidRPr="00734E90">
              <w:rPr>
                <w:rFonts w:ascii="Tahoma" w:hAnsi="Tahoma" w:cs="Tahoma"/>
                <w:sz w:val="18"/>
                <w:szCs w:val="18"/>
              </w:rPr>
              <w:t>Budynek magazynowy Maszewska – doraźny dozór pracowniczy do godziny 21.</w:t>
            </w:r>
          </w:p>
          <w:p w:rsidR="00F63947" w:rsidRPr="00734E90" w:rsidRDefault="00F63947" w:rsidP="00F80BB7">
            <w:pPr>
              <w:spacing w:before="60"/>
              <w:rPr>
                <w:rFonts w:ascii="Tahoma" w:hAnsi="Tahoma" w:cs="Tahoma"/>
                <w:sz w:val="18"/>
                <w:szCs w:val="18"/>
              </w:rPr>
            </w:pPr>
            <w:r w:rsidRPr="00734E90">
              <w:rPr>
                <w:rFonts w:ascii="Tahoma" w:hAnsi="Tahoma" w:cs="Tahoma"/>
                <w:sz w:val="18"/>
                <w:szCs w:val="18"/>
              </w:rPr>
              <w:t>W szkole przy ulicy Maszewskiej szatnia jest pod stałą kontrolą kamery monitoringu oraz woźnego.</w:t>
            </w:r>
          </w:p>
          <w:p w:rsidR="00F63947" w:rsidRPr="00734E90" w:rsidRDefault="00F63947" w:rsidP="00F80BB7">
            <w:pPr>
              <w:spacing w:before="60"/>
              <w:rPr>
                <w:rFonts w:ascii="Tahoma" w:hAnsi="Tahoma" w:cs="Tahoma"/>
                <w:sz w:val="18"/>
                <w:szCs w:val="18"/>
              </w:rPr>
            </w:pPr>
            <w:r w:rsidRPr="00734E90">
              <w:rPr>
                <w:rFonts w:ascii="Tahoma" w:hAnsi="Tahoma" w:cs="Tahoma"/>
                <w:sz w:val="18"/>
                <w:szCs w:val="18"/>
              </w:rPr>
              <w:t xml:space="preserve">Budynek węzła cieplnego -  w budynku (wg KŚT grupa II ciepłociąg) znajdują się urządzenia ciepłociągu (między innymi pompa). Drzwi zamykane są na jeden zamek, </w:t>
            </w:r>
            <w:r w:rsidRPr="00734E90">
              <w:rPr>
                <w:rFonts w:ascii="Tahoma" w:hAnsi="Tahoma" w:cs="Tahoma"/>
                <w:sz w:val="18"/>
                <w:szCs w:val="18"/>
              </w:rPr>
              <w:lastRenderedPageBreak/>
              <w:t>okienka z kratami. Budynek znajduje się w dni robocze (w godzinach 06.00 - 21.00) pod doraźną  kontrolą pracowników obsługi, tj. woźnych.</w:t>
            </w:r>
          </w:p>
          <w:p w:rsidR="00F63947" w:rsidRPr="00734E90" w:rsidRDefault="00F63947" w:rsidP="00F80BB7">
            <w:pPr>
              <w:spacing w:before="120"/>
              <w:rPr>
                <w:rFonts w:ascii="Tahoma" w:hAnsi="Tahoma" w:cs="Tahoma"/>
                <w:sz w:val="18"/>
                <w:szCs w:val="18"/>
                <w:u w:val="single"/>
              </w:rPr>
            </w:pPr>
            <w:r w:rsidRPr="00734E90">
              <w:rPr>
                <w:rFonts w:ascii="Tahoma" w:hAnsi="Tahoma" w:cs="Tahoma"/>
                <w:sz w:val="18"/>
                <w:szCs w:val="18"/>
                <w:u w:val="single"/>
              </w:rPr>
              <w:t>Przechowywanie gotówki:</w:t>
            </w:r>
          </w:p>
          <w:p w:rsidR="00F63947" w:rsidRPr="00734E90" w:rsidRDefault="00F63947" w:rsidP="00F80BB7">
            <w:pPr>
              <w:rPr>
                <w:rFonts w:ascii="Tahoma" w:hAnsi="Tahoma" w:cs="Tahoma"/>
                <w:sz w:val="18"/>
                <w:szCs w:val="18"/>
              </w:rPr>
            </w:pPr>
            <w:r w:rsidRPr="00734E90">
              <w:rPr>
                <w:rFonts w:ascii="Tahoma" w:hAnsi="Tahoma" w:cs="Tahoma"/>
                <w:sz w:val="18"/>
                <w:szCs w:val="18"/>
              </w:rPr>
              <w:t>Punkt kasowy - ZS1 Goleniów ul. Niepodległości  - przystosowane pomieszczenie kasy, szafa metalowa nie przytwierdzona do podłoża, sejf, kraty w oknach, drzwi wejściowe metalowe.</w:t>
            </w:r>
          </w:p>
          <w:p w:rsidR="00F63947" w:rsidRPr="00734E90" w:rsidRDefault="00F63947" w:rsidP="00F80BB7">
            <w:pPr>
              <w:rPr>
                <w:rFonts w:ascii="Tahoma" w:hAnsi="Tahoma" w:cs="Tahoma"/>
                <w:sz w:val="18"/>
                <w:szCs w:val="18"/>
              </w:rPr>
            </w:pPr>
            <w:r w:rsidRPr="00734E90">
              <w:rPr>
                <w:rFonts w:ascii="Tahoma" w:hAnsi="Tahoma" w:cs="Tahoma"/>
                <w:sz w:val="18"/>
                <w:szCs w:val="18"/>
              </w:rPr>
              <w:t xml:space="preserve">Punkt kasowy - Pływalnia ,,Fala” - kasa </w:t>
            </w:r>
            <w:r w:rsidR="000E2388" w:rsidRPr="00734E90">
              <w:rPr>
                <w:rFonts w:ascii="Tahoma" w:hAnsi="Tahoma" w:cs="Tahoma"/>
                <w:sz w:val="18"/>
                <w:szCs w:val="18"/>
              </w:rPr>
              <w:t>pancerna wyposażona w 5 sejfów.</w:t>
            </w:r>
          </w:p>
          <w:p w:rsidR="00F63947" w:rsidRPr="00734E90" w:rsidRDefault="00F63947" w:rsidP="00F80BB7">
            <w:pPr>
              <w:rPr>
                <w:rFonts w:ascii="Tahoma" w:hAnsi="Tahoma" w:cs="Tahoma"/>
                <w:sz w:val="18"/>
                <w:szCs w:val="18"/>
              </w:rPr>
            </w:pPr>
            <w:r w:rsidRPr="00734E90">
              <w:rPr>
                <w:rFonts w:ascii="Tahoma" w:hAnsi="Tahoma" w:cs="Tahoma"/>
                <w:sz w:val="18"/>
                <w:szCs w:val="18"/>
              </w:rPr>
              <w:t xml:space="preserve">Punkt kasowy - Noclegi na Fali  - sejfy wkładane do kasy pancernej na terenie pływalni.  sejf </w:t>
            </w:r>
          </w:p>
          <w:p w:rsidR="00F63947" w:rsidRPr="00734E90" w:rsidRDefault="00F63947" w:rsidP="00F80BB7">
            <w:pPr>
              <w:rPr>
                <w:rFonts w:ascii="Tahoma" w:hAnsi="Tahoma" w:cs="Tahoma"/>
                <w:sz w:val="18"/>
                <w:szCs w:val="18"/>
              </w:rPr>
            </w:pPr>
            <w:r w:rsidRPr="00734E90">
              <w:rPr>
                <w:rFonts w:ascii="Tahoma" w:hAnsi="Tahoma" w:cs="Tahoma"/>
                <w:sz w:val="18"/>
                <w:szCs w:val="18"/>
              </w:rPr>
              <w:t>Transport gotówki - codziennie pieszo na terenie Goleniowa.</w:t>
            </w:r>
          </w:p>
        </w:tc>
      </w:tr>
      <w:tr w:rsidR="00F63947" w:rsidRPr="00734E90" w:rsidTr="00F80BB7">
        <w:trPr>
          <w:trHeight w:val="284"/>
        </w:trPr>
        <w:tc>
          <w:tcPr>
            <w:tcW w:w="468" w:type="dxa"/>
            <w:vAlign w:val="center"/>
          </w:tcPr>
          <w:p w:rsidR="00F63947" w:rsidRPr="00734E90" w:rsidRDefault="00F63947" w:rsidP="00F63947">
            <w:pPr>
              <w:rPr>
                <w:rFonts w:ascii="Tahoma" w:hAnsi="Tahoma" w:cs="Tahoma"/>
                <w:sz w:val="18"/>
                <w:szCs w:val="18"/>
              </w:rPr>
            </w:pPr>
            <w:r w:rsidRPr="00734E90">
              <w:rPr>
                <w:rFonts w:ascii="Tahoma" w:hAnsi="Tahoma" w:cs="Tahoma"/>
                <w:sz w:val="18"/>
                <w:szCs w:val="18"/>
              </w:rPr>
              <w:lastRenderedPageBreak/>
              <w:t>11</w:t>
            </w:r>
          </w:p>
        </w:tc>
        <w:tc>
          <w:tcPr>
            <w:tcW w:w="1620" w:type="dxa"/>
            <w:vAlign w:val="center"/>
          </w:tcPr>
          <w:p w:rsidR="00F63947" w:rsidRPr="00734E90" w:rsidRDefault="00F63947" w:rsidP="00F80BB7">
            <w:pPr>
              <w:rPr>
                <w:rFonts w:ascii="Tahoma" w:hAnsi="Tahoma" w:cs="Tahoma"/>
                <w:bCs/>
                <w:sz w:val="18"/>
                <w:szCs w:val="18"/>
              </w:rPr>
            </w:pPr>
            <w:r w:rsidRPr="00734E90">
              <w:rPr>
                <w:rFonts w:ascii="Tahoma" w:hAnsi="Tahoma" w:cs="Tahoma"/>
                <w:bCs/>
                <w:sz w:val="18"/>
                <w:szCs w:val="18"/>
              </w:rPr>
              <w:t>Zespół Szkół Specjalnych w Goleniowie</w:t>
            </w:r>
          </w:p>
        </w:tc>
        <w:tc>
          <w:tcPr>
            <w:tcW w:w="7436" w:type="dxa"/>
            <w:vAlign w:val="center"/>
          </w:tcPr>
          <w:p w:rsidR="00F63947" w:rsidRPr="00734E90" w:rsidRDefault="00F63947" w:rsidP="00F80BB7">
            <w:pPr>
              <w:rPr>
                <w:rFonts w:ascii="Tahoma" w:hAnsi="Tahoma" w:cs="Tahoma"/>
                <w:sz w:val="18"/>
                <w:szCs w:val="18"/>
              </w:rPr>
            </w:pPr>
            <w:r w:rsidRPr="00734E90">
              <w:rPr>
                <w:rFonts w:ascii="Tahoma" w:hAnsi="Tahoma" w:cs="Tahoma"/>
                <w:sz w:val="18"/>
                <w:szCs w:val="18"/>
              </w:rPr>
              <w:t>Alarm z powiadomieniem firmy ochroniarskiej, 16 kamer wewnętrznych, 8 kamer zewnętrznych wraz z rejestratorami oraz monitorami.</w:t>
            </w:r>
          </w:p>
          <w:p w:rsidR="00F63947" w:rsidRPr="00734E90" w:rsidRDefault="00F63947" w:rsidP="00F80BB7">
            <w:pPr>
              <w:rPr>
                <w:rFonts w:ascii="Tahoma" w:hAnsi="Tahoma" w:cs="Tahoma"/>
                <w:sz w:val="18"/>
                <w:szCs w:val="18"/>
              </w:rPr>
            </w:pPr>
            <w:r w:rsidRPr="00734E90">
              <w:rPr>
                <w:rFonts w:ascii="Tahoma" w:hAnsi="Tahoma" w:cs="Tahoma"/>
                <w:sz w:val="18"/>
                <w:szCs w:val="18"/>
              </w:rPr>
              <w:t>Szatnie zamykane są na klucz, szatnia główna jest monitorowana;  szafki dla uczniów zamykane na klucz. Szatnie przy sali gimnastycznej zamykana na klucz.</w:t>
            </w:r>
          </w:p>
          <w:p w:rsidR="00F63947" w:rsidRPr="00734E90" w:rsidRDefault="00F63947" w:rsidP="00F80BB7">
            <w:pPr>
              <w:rPr>
                <w:rFonts w:ascii="Tahoma" w:hAnsi="Tahoma" w:cs="Tahoma"/>
                <w:sz w:val="18"/>
                <w:szCs w:val="18"/>
              </w:rPr>
            </w:pPr>
            <w:r w:rsidRPr="00734E90">
              <w:rPr>
                <w:rFonts w:ascii="Tahoma" w:hAnsi="Tahoma" w:cs="Tahoma"/>
                <w:sz w:val="18"/>
                <w:szCs w:val="18"/>
              </w:rPr>
              <w:t>Indywidualne szafki zamykane na klucz, w szatni zainstalowana jest również kamera wewnętrzna.</w:t>
            </w:r>
          </w:p>
          <w:p w:rsidR="00F63947" w:rsidRPr="00734E90" w:rsidRDefault="00F63947" w:rsidP="00F80BB7">
            <w:pPr>
              <w:spacing w:after="120"/>
              <w:rPr>
                <w:rFonts w:ascii="Tahoma" w:hAnsi="Tahoma" w:cs="Tahoma"/>
                <w:sz w:val="18"/>
                <w:szCs w:val="18"/>
              </w:rPr>
            </w:pPr>
            <w:r w:rsidRPr="00734E90">
              <w:rPr>
                <w:rFonts w:ascii="Tahoma" w:hAnsi="Tahoma" w:cs="Tahoma"/>
                <w:sz w:val="18"/>
                <w:szCs w:val="18"/>
              </w:rPr>
              <w:t xml:space="preserve">Gotówka pobierana jest raz lub dwa w miesiącu osobiście przez pracownika i wypłacana w dniu pobrania. Transport odbywa się prywatnym samochodem pracownika. Odległość od banku to ok 2 km. </w:t>
            </w:r>
            <w:r w:rsidRPr="00734E90">
              <w:rPr>
                <w:rFonts w:ascii="Tahoma" w:hAnsi="Tahoma" w:cs="Tahoma"/>
                <w:sz w:val="18"/>
                <w:szCs w:val="18"/>
              </w:rPr>
              <w:tab/>
            </w:r>
            <w:r w:rsidRPr="00734E90">
              <w:rPr>
                <w:rFonts w:ascii="Tahoma" w:hAnsi="Tahoma" w:cs="Tahoma"/>
                <w:sz w:val="18"/>
                <w:szCs w:val="18"/>
              </w:rPr>
              <w:tab/>
            </w:r>
          </w:p>
        </w:tc>
      </w:tr>
      <w:tr w:rsidR="00F63947" w:rsidRPr="00734E90" w:rsidTr="00F80BB7">
        <w:trPr>
          <w:trHeight w:val="284"/>
        </w:trPr>
        <w:tc>
          <w:tcPr>
            <w:tcW w:w="468" w:type="dxa"/>
            <w:vAlign w:val="center"/>
          </w:tcPr>
          <w:p w:rsidR="00F63947" w:rsidRPr="00734E90" w:rsidRDefault="00F63947" w:rsidP="00F63947">
            <w:pPr>
              <w:rPr>
                <w:rFonts w:ascii="Tahoma" w:hAnsi="Tahoma" w:cs="Tahoma"/>
                <w:sz w:val="18"/>
                <w:szCs w:val="18"/>
              </w:rPr>
            </w:pPr>
            <w:r w:rsidRPr="00734E90">
              <w:rPr>
                <w:rFonts w:ascii="Tahoma" w:hAnsi="Tahoma" w:cs="Tahoma"/>
                <w:sz w:val="18"/>
                <w:szCs w:val="18"/>
              </w:rPr>
              <w:t>12</w:t>
            </w:r>
          </w:p>
        </w:tc>
        <w:tc>
          <w:tcPr>
            <w:tcW w:w="1620" w:type="dxa"/>
            <w:vAlign w:val="center"/>
          </w:tcPr>
          <w:p w:rsidR="00F63947" w:rsidRPr="00734E90" w:rsidRDefault="00F63947" w:rsidP="00F80BB7">
            <w:pPr>
              <w:rPr>
                <w:rFonts w:ascii="Tahoma" w:hAnsi="Tahoma" w:cs="Tahoma"/>
                <w:sz w:val="18"/>
                <w:szCs w:val="18"/>
              </w:rPr>
            </w:pPr>
            <w:r w:rsidRPr="00734E90">
              <w:rPr>
                <w:rFonts w:ascii="Tahoma" w:hAnsi="Tahoma" w:cs="Tahoma"/>
                <w:sz w:val="18"/>
                <w:szCs w:val="18"/>
              </w:rPr>
              <w:t>Szkoła Muzyczna I Stopnia</w:t>
            </w:r>
          </w:p>
        </w:tc>
        <w:tc>
          <w:tcPr>
            <w:tcW w:w="7436" w:type="dxa"/>
            <w:vAlign w:val="center"/>
          </w:tcPr>
          <w:p w:rsidR="00F63947" w:rsidRPr="00734E90" w:rsidRDefault="00F63947" w:rsidP="00F80BB7">
            <w:pPr>
              <w:rPr>
                <w:rFonts w:ascii="Tahoma" w:hAnsi="Tahoma" w:cs="Tahoma"/>
                <w:sz w:val="18"/>
                <w:szCs w:val="18"/>
              </w:rPr>
            </w:pPr>
            <w:r w:rsidRPr="00734E90">
              <w:rPr>
                <w:rFonts w:ascii="Tahoma" w:hAnsi="Tahoma" w:cs="Tahoma"/>
                <w:sz w:val="18"/>
                <w:szCs w:val="18"/>
              </w:rPr>
              <w:t xml:space="preserve">Zabezpieczenia </w:t>
            </w:r>
            <w:proofErr w:type="spellStart"/>
            <w:r w:rsidRPr="00734E90">
              <w:rPr>
                <w:rFonts w:ascii="Tahoma" w:hAnsi="Tahoma" w:cs="Tahoma"/>
                <w:sz w:val="18"/>
                <w:szCs w:val="18"/>
              </w:rPr>
              <w:t>przeciwkradzieżowe</w:t>
            </w:r>
            <w:proofErr w:type="spellEnd"/>
            <w:r w:rsidRPr="00734E90">
              <w:rPr>
                <w:rFonts w:ascii="Tahoma" w:hAnsi="Tahoma" w:cs="Tahoma"/>
                <w:sz w:val="18"/>
                <w:szCs w:val="18"/>
              </w:rPr>
              <w:t xml:space="preserve">: Goleniów - system sygnalizacji włamania oraz monitoring z powiadomieniem firmy ochroniarskiej. Filia szkoły w Nowogardzie mieści się w budynku byłego hotelu Cisy w Nowogardzie,  który wyposażony jest w system sygnalizacji włamania. </w:t>
            </w:r>
          </w:p>
          <w:p w:rsidR="00F63947" w:rsidRPr="00734E90" w:rsidRDefault="00F63947" w:rsidP="00F80BB7">
            <w:pPr>
              <w:rPr>
                <w:rFonts w:ascii="Tahoma" w:hAnsi="Tahoma" w:cs="Tahoma"/>
                <w:sz w:val="18"/>
                <w:szCs w:val="18"/>
              </w:rPr>
            </w:pPr>
            <w:r w:rsidRPr="00734E90">
              <w:rPr>
                <w:rFonts w:ascii="Tahoma" w:hAnsi="Tahoma" w:cs="Tahoma"/>
                <w:sz w:val="18"/>
                <w:szCs w:val="18"/>
                <w:u w:val="single"/>
              </w:rPr>
              <w:t>Gotówka</w:t>
            </w:r>
            <w:r w:rsidRPr="00734E90">
              <w:rPr>
                <w:rFonts w:ascii="Tahoma" w:hAnsi="Tahoma" w:cs="Tahoma"/>
                <w:sz w:val="18"/>
                <w:szCs w:val="18"/>
              </w:rPr>
              <w:t xml:space="preserve"> przechowywana w kasecie metalowej przymocowanej do podłoża. Gotówka transportowana jest średnio 3-4 razy w miesiącu przez kasjera pieszo w odległości ok. </w:t>
            </w:r>
            <w:smartTag w:uri="urn:schemas-microsoft-com:office:smarttags" w:element="metricconverter">
              <w:smartTagPr>
                <w:attr w:name="ProductID" w:val="1 km"/>
              </w:smartTagPr>
              <w:r w:rsidRPr="00734E90">
                <w:rPr>
                  <w:rFonts w:ascii="Tahoma" w:hAnsi="Tahoma" w:cs="Tahoma"/>
                  <w:sz w:val="18"/>
                  <w:szCs w:val="18"/>
                </w:rPr>
                <w:t>1 km</w:t>
              </w:r>
            </w:smartTag>
            <w:r w:rsidRPr="00734E90">
              <w:rPr>
                <w:rFonts w:ascii="Tahoma" w:hAnsi="Tahoma" w:cs="Tahoma"/>
                <w:sz w:val="18"/>
                <w:szCs w:val="18"/>
              </w:rPr>
              <w:t xml:space="preserve">. </w:t>
            </w:r>
          </w:p>
          <w:p w:rsidR="00F63947" w:rsidRPr="00734E90" w:rsidRDefault="00F63947" w:rsidP="00F80BB7">
            <w:pPr>
              <w:spacing w:after="120"/>
              <w:rPr>
                <w:rFonts w:ascii="Tahoma" w:hAnsi="Tahoma" w:cs="Tahoma"/>
                <w:sz w:val="18"/>
                <w:szCs w:val="18"/>
              </w:rPr>
            </w:pPr>
            <w:r w:rsidRPr="00734E90">
              <w:rPr>
                <w:rFonts w:ascii="Tahoma" w:hAnsi="Tahoma" w:cs="Tahoma"/>
                <w:sz w:val="18"/>
                <w:szCs w:val="18"/>
                <w:u w:val="single"/>
              </w:rPr>
              <w:t>Szatnia</w:t>
            </w:r>
            <w:r w:rsidRPr="00734E90">
              <w:rPr>
                <w:rFonts w:ascii="Tahoma" w:hAnsi="Tahoma" w:cs="Tahoma"/>
                <w:sz w:val="18"/>
                <w:szCs w:val="18"/>
              </w:rPr>
              <w:t xml:space="preserve"> – odzież dzieci przechowywana jest w szafkach w szatni, wejście do szatni  zabezpieczone kratą metalową (szatnia w Goleniowie).W Nowogardzie szatnia jest pod nadzorem Pani woźnej.</w:t>
            </w:r>
          </w:p>
        </w:tc>
      </w:tr>
      <w:tr w:rsidR="00F63947" w:rsidRPr="00734E90" w:rsidTr="00F80BB7">
        <w:trPr>
          <w:trHeight w:val="284"/>
        </w:trPr>
        <w:tc>
          <w:tcPr>
            <w:tcW w:w="468" w:type="dxa"/>
            <w:vAlign w:val="center"/>
          </w:tcPr>
          <w:p w:rsidR="00F63947" w:rsidRPr="00734E90" w:rsidRDefault="00F63947" w:rsidP="00F63947">
            <w:pPr>
              <w:rPr>
                <w:rFonts w:ascii="Tahoma" w:hAnsi="Tahoma" w:cs="Tahoma"/>
                <w:sz w:val="18"/>
                <w:szCs w:val="18"/>
              </w:rPr>
            </w:pPr>
            <w:r w:rsidRPr="00734E90">
              <w:rPr>
                <w:rFonts w:ascii="Tahoma" w:hAnsi="Tahoma" w:cs="Tahoma"/>
                <w:sz w:val="18"/>
                <w:szCs w:val="18"/>
              </w:rPr>
              <w:t>13</w:t>
            </w:r>
          </w:p>
        </w:tc>
        <w:tc>
          <w:tcPr>
            <w:tcW w:w="1620" w:type="dxa"/>
            <w:vAlign w:val="center"/>
          </w:tcPr>
          <w:p w:rsidR="00F63947" w:rsidRPr="00734E90" w:rsidRDefault="00F63947" w:rsidP="00F80BB7">
            <w:pPr>
              <w:rPr>
                <w:rFonts w:ascii="Tahoma" w:hAnsi="Tahoma" w:cs="Tahoma"/>
                <w:bCs/>
                <w:sz w:val="18"/>
                <w:szCs w:val="18"/>
                <w:highlight w:val="yellow"/>
              </w:rPr>
            </w:pPr>
            <w:r w:rsidRPr="00734E90">
              <w:rPr>
                <w:rFonts w:ascii="Tahoma" w:hAnsi="Tahoma" w:cs="Tahoma"/>
                <w:bCs/>
                <w:sz w:val="18"/>
                <w:szCs w:val="18"/>
              </w:rPr>
              <w:t>Zespół Szkół Nr 1 w Nowogardzie</w:t>
            </w:r>
          </w:p>
        </w:tc>
        <w:tc>
          <w:tcPr>
            <w:tcW w:w="7436" w:type="dxa"/>
            <w:vAlign w:val="center"/>
          </w:tcPr>
          <w:p w:rsidR="00AA1EE8" w:rsidRPr="00734E90" w:rsidRDefault="00AA1EE8" w:rsidP="00F80BB7">
            <w:pPr>
              <w:rPr>
                <w:rFonts w:ascii="Tahoma" w:hAnsi="Tahoma" w:cs="Tahoma"/>
                <w:sz w:val="18"/>
                <w:szCs w:val="18"/>
              </w:rPr>
            </w:pPr>
            <w:r w:rsidRPr="00734E90">
              <w:rPr>
                <w:rFonts w:ascii="Tahoma" w:hAnsi="Tahoma" w:cs="Tahoma"/>
                <w:sz w:val="18"/>
                <w:szCs w:val="18"/>
              </w:rPr>
              <w:t>Monitoring wizyjny: rejestrator nr 1 zamknięty w serwerowni na 1 piętrze - dostęp ma tylko dyrektor (1 zamek w drzwiach); rejestrator nr 2 zamknięty w serwerowni na łączniku (brak okien) - dostęp ma tylko dyrektor (1 zamek w drzwiach); rejestrator nr 3 w biurze kierownika warsztatów  (2 okna skierowane na plac wewnętrzny szkoły) - dostęp ma kierownik i dyrektor. Internat monitorowany.</w:t>
            </w:r>
          </w:p>
          <w:p w:rsidR="00F63947" w:rsidRPr="00734E90" w:rsidRDefault="00F63947" w:rsidP="00F80BB7">
            <w:pPr>
              <w:spacing w:before="120"/>
              <w:rPr>
                <w:rFonts w:ascii="Tahoma" w:hAnsi="Tahoma" w:cs="Tahoma"/>
                <w:sz w:val="18"/>
                <w:szCs w:val="18"/>
              </w:rPr>
            </w:pPr>
            <w:r w:rsidRPr="00734E90">
              <w:rPr>
                <w:rFonts w:ascii="Tahoma" w:hAnsi="Tahoma" w:cs="Tahoma"/>
                <w:sz w:val="18"/>
                <w:szCs w:val="18"/>
              </w:rPr>
              <w:t xml:space="preserve">Przechowywanie gotówki: kasa pancerna ogniotrwała, odporna na włamania +kasetka. Transport gotówki własnym samochodem dwa razy w miesiącu </w:t>
            </w:r>
          </w:p>
          <w:p w:rsidR="00F63947" w:rsidRPr="00734E90" w:rsidRDefault="00F63947" w:rsidP="00F80BB7">
            <w:pPr>
              <w:spacing w:after="120"/>
              <w:rPr>
                <w:rFonts w:ascii="Tahoma" w:hAnsi="Tahoma" w:cs="Tahoma"/>
                <w:sz w:val="18"/>
                <w:szCs w:val="18"/>
              </w:rPr>
            </w:pPr>
            <w:r w:rsidRPr="00734E90">
              <w:rPr>
                <w:rFonts w:ascii="Tahoma" w:hAnsi="Tahoma" w:cs="Tahoma"/>
                <w:sz w:val="18"/>
                <w:szCs w:val="18"/>
                <w:u w:val="single"/>
              </w:rPr>
              <w:t>Szatni</w:t>
            </w:r>
            <w:r w:rsidRPr="00734E90">
              <w:rPr>
                <w:rFonts w:ascii="Tahoma" w:hAnsi="Tahoma" w:cs="Tahoma"/>
                <w:sz w:val="18"/>
                <w:szCs w:val="18"/>
              </w:rPr>
              <w:t xml:space="preserve"> brak, w klasach są wieszaki na odzież.</w:t>
            </w:r>
          </w:p>
        </w:tc>
      </w:tr>
    </w:tbl>
    <w:p w:rsidR="0066341F" w:rsidRPr="009B0CBD" w:rsidRDefault="0066341F">
      <w:pPr>
        <w:spacing w:before="120" w:after="120"/>
        <w:ind w:left="68"/>
        <w:jc w:val="both"/>
        <w:rPr>
          <w:rFonts w:ascii="Tahoma" w:hAnsi="Tahoma" w:cs="Tahoma"/>
          <w:b/>
          <w:bCs/>
          <w:sz w:val="20"/>
          <w:szCs w:val="20"/>
        </w:rPr>
      </w:pPr>
    </w:p>
    <w:p w:rsidR="0066341F" w:rsidRPr="00D611F9" w:rsidRDefault="0066341F" w:rsidP="0066341F">
      <w:pPr>
        <w:spacing w:before="100"/>
        <w:jc w:val="both"/>
        <w:rPr>
          <w:rFonts w:ascii="Tahoma" w:hAnsi="Tahoma" w:cs="Tahoma"/>
          <w:b/>
          <w:bCs/>
          <w:sz w:val="20"/>
          <w:szCs w:val="20"/>
          <w:u w:val="single"/>
        </w:rPr>
      </w:pPr>
      <w:r w:rsidRPr="00D611F9">
        <w:rPr>
          <w:rFonts w:ascii="Tahoma" w:hAnsi="Tahoma" w:cs="Tahoma"/>
          <w:b/>
          <w:bCs/>
          <w:sz w:val="20"/>
          <w:szCs w:val="20"/>
          <w:u w:val="single"/>
        </w:rPr>
        <w:t>Zabezpieczenia przeciwpożarowe</w:t>
      </w:r>
    </w:p>
    <w:p w:rsidR="0066341F" w:rsidRPr="00D611F9" w:rsidRDefault="0066341F" w:rsidP="0066341F">
      <w:pPr>
        <w:jc w:val="both"/>
        <w:rPr>
          <w:rFonts w:ascii="Tahoma" w:hAnsi="Tahoma" w:cs="Tahoma"/>
          <w:sz w:val="20"/>
          <w:szCs w:val="20"/>
        </w:rPr>
      </w:pPr>
      <w:r w:rsidRPr="00D611F9">
        <w:rPr>
          <w:rFonts w:ascii="Tahoma" w:hAnsi="Tahoma" w:cs="Tahoma"/>
          <w:sz w:val="20"/>
          <w:szCs w:val="20"/>
        </w:rPr>
        <w:t xml:space="preserve">We wszystkich placówkach podstawowy sprzęt ppoż. zgodnie z obowiązującymi przepisami. </w:t>
      </w:r>
    </w:p>
    <w:p w:rsidR="0066341F" w:rsidRPr="00D611F9" w:rsidRDefault="0066341F" w:rsidP="0066341F">
      <w:pPr>
        <w:jc w:val="both"/>
        <w:rPr>
          <w:rFonts w:ascii="Tahoma" w:hAnsi="Tahoma" w:cs="Tahoma"/>
          <w:sz w:val="20"/>
          <w:szCs w:val="20"/>
          <w:highlight w:val="yellow"/>
        </w:rPr>
      </w:pPr>
    </w:p>
    <w:p w:rsidR="0066341F" w:rsidRPr="00D611F9" w:rsidRDefault="00D47C98" w:rsidP="0066341F">
      <w:pPr>
        <w:jc w:val="both"/>
        <w:rPr>
          <w:rFonts w:ascii="Tahoma" w:hAnsi="Tahoma" w:cs="Tahoma"/>
          <w:sz w:val="20"/>
          <w:szCs w:val="20"/>
        </w:rPr>
      </w:pPr>
      <w:r w:rsidRPr="00D611F9">
        <w:rPr>
          <w:rFonts w:ascii="Tahoma" w:hAnsi="Tahoma" w:cs="Tahoma"/>
          <w:b/>
          <w:sz w:val="20"/>
          <w:szCs w:val="20"/>
        </w:rPr>
        <w:t>1) B</w:t>
      </w:r>
      <w:r w:rsidR="009B0CBD" w:rsidRPr="00D611F9">
        <w:rPr>
          <w:rFonts w:ascii="Tahoma" w:hAnsi="Tahoma" w:cs="Tahoma"/>
          <w:b/>
          <w:sz w:val="20"/>
          <w:szCs w:val="20"/>
        </w:rPr>
        <w:t>udyn</w:t>
      </w:r>
      <w:r w:rsidRPr="00D611F9">
        <w:rPr>
          <w:rFonts w:ascii="Tahoma" w:hAnsi="Tahoma" w:cs="Tahoma"/>
          <w:b/>
          <w:sz w:val="20"/>
          <w:szCs w:val="20"/>
        </w:rPr>
        <w:t>ek</w:t>
      </w:r>
      <w:r w:rsidR="009B0CBD" w:rsidRPr="00D611F9">
        <w:rPr>
          <w:rFonts w:ascii="Tahoma" w:hAnsi="Tahoma" w:cs="Tahoma"/>
          <w:b/>
          <w:sz w:val="20"/>
          <w:szCs w:val="20"/>
        </w:rPr>
        <w:t xml:space="preserve"> Starostwa Powiatowego</w:t>
      </w:r>
      <w:r w:rsidR="009B0CBD" w:rsidRPr="00D611F9">
        <w:rPr>
          <w:rFonts w:ascii="Tahoma" w:hAnsi="Tahoma" w:cs="Tahoma"/>
          <w:sz w:val="20"/>
          <w:szCs w:val="20"/>
        </w:rPr>
        <w:t xml:space="preserve"> przy ul. Dworcowej 1</w:t>
      </w:r>
      <w:r w:rsidRPr="00D611F9">
        <w:rPr>
          <w:rFonts w:ascii="Tahoma" w:hAnsi="Tahoma" w:cs="Tahoma"/>
          <w:sz w:val="20"/>
          <w:szCs w:val="20"/>
        </w:rPr>
        <w:t xml:space="preserve"> -</w:t>
      </w:r>
      <w:r w:rsidR="009B0CBD" w:rsidRPr="00D611F9">
        <w:rPr>
          <w:rFonts w:ascii="Tahoma" w:hAnsi="Tahoma" w:cs="Tahoma"/>
          <w:sz w:val="20"/>
          <w:szCs w:val="20"/>
        </w:rPr>
        <w:t xml:space="preserve"> </w:t>
      </w:r>
      <w:r w:rsidR="009B0CBD" w:rsidRPr="00D611F9">
        <w:rPr>
          <w:rFonts w:ascii="Tahoma" w:hAnsi="Tahoma" w:cs="Tahoma"/>
          <w:sz w:val="20"/>
        </w:rPr>
        <w:t>zainstalowana jest instalacja oddymiająca, instalacja sygnalizująca pożar oraz instalacja chroniąca przed zalaniem urządzenia elektryczne znajdujące się w kotłowni oraz podstawowy sprzęt p.poż. Znajdują się hydranty zewnętrzne oraz wewnętrzne.</w:t>
      </w:r>
    </w:p>
    <w:p w:rsidR="00D611F9" w:rsidRPr="00D47C98" w:rsidRDefault="00D611F9" w:rsidP="00D611F9">
      <w:pPr>
        <w:spacing w:before="120"/>
        <w:jc w:val="both"/>
        <w:rPr>
          <w:rFonts w:ascii="Tahoma" w:hAnsi="Tahoma" w:cs="Tahoma"/>
          <w:b/>
          <w:sz w:val="20"/>
          <w:szCs w:val="20"/>
        </w:rPr>
      </w:pPr>
      <w:r>
        <w:rPr>
          <w:rFonts w:ascii="Tahoma" w:hAnsi="Tahoma" w:cs="Tahoma"/>
          <w:b/>
          <w:sz w:val="20"/>
          <w:szCs w:val="20"/>
        </w:rPr>
        <w:t>2</w:t>
      </w:r>
      <w:r w:rsidRPr="00D47C98">
        <w:rPr>
          <w:rFonts w:ascii="Tahoma" w:hAnsi="Tahoma" w:cs="Tahoma"/>
          <w:b/>
          <w:sz w:val="20"/>
          <w:szCs w:val="20"/>
        </w:rPr>
        <w:t xml:space="preserve">) Powiatowe Centrum Pomocy w Rodzinie w Goleniowie </w:t>
      </w:r>
      <w:r w:rsidRPr="00D47C98">
        <w:rPr>
          <w:rFonts w:ascii="Tahoma" w:hAnsi="Tahoma" w:cs="Tahoma"/>
          <w:sz w:val="20"/>
          <w:szCs w:val="20"/>
        </w:rPr>
        <w:t>- sprzęt przeciwpożarowy podstawowy</w:t>
      </w:r>
      <w:r w:rsidR="005C4943">
        <w:rPr>
          <w:rFonts w:ascii="Tahoma" w:hAnsi="Tahoma" w:cs="Tahoma"/>
          <w:b/>
          <w:sz w:val="20"/>
          <w:szCs w:val="20"/>
        </w:rPr>
        <w:t>.</w:t>
      </w:r>
    </w:p>
    <w:p w:rsidR="00D611F9" w:rsidRPr="00D47C98" w:rsidRDefault="00D611F9" w:rsidP="00D611F9">
      <w:pPr>
        <w:spacing w:before="100"/>
        <w:jc w:val="both"/>
        <w:rPr>
          <w:rFonts w:ascii="Tahoma" w:hAnsi="Tahoma" w:cs="Tahoma"/>
          <w:sz w:val="20"/>
          <w:szCs w:val="20"/>
        </w:rPr>
      </w:pPr>
      <w:r>
        <w:rPr>
          <w:rFonts w:ascii="Tahoma" w:hAnsi="Tahoma" w:cs="Tahoma"/>
          <w:b/>
          <w:sz w:val="20"/>
          <w:szCs w:val="20"/>
        </w:rPr>
        <w:t>3</w:t>
      </w:r>
      <w:r w:rsidRPr="00D47C98">
        <w:rPr>
          <w:rFonts w:ascii="Tahoma" w:hAnsi="Tahoma" w:cs="Tahoma"/>
          <w:b/>
          <w:sz w:val="20"/>
          <w:szCs w:val="20"/>
        </w:rPr>
        <w:t>)</w:t>
      </w:r>
      <w:r w:rsidRPr="00D47C98">
        <w:rPr>
          <w:rFonts w:ascii="Tahoma" w:hAnsi="Tahoma" w:cs="Tahoma"/>
          <w:sz w:val="20"/>
          <w:szCs w:val="20"/>
        </w:rPr>
        <w:t xml:space="preserve"> </w:t>
      </w:r>
      <w:r w:rsidRPr="00D47C98">
        <w:rPr>
          <w:rFonts w:ascii="Tahoma" w:hAnsi="Tahoma" w:cs="Tahoma"/>
          <w:b/>
          <w:sz w:val="20"/>
          <w:szCs w:val="20"/>
        </w:rPr>
        <w:t>Powiatowy Urząd Pracy w Goleniowie</w:t>
      </w:r>
      <w:r w:rsidRPr="00D47C98">
        <w:rPr>
          <w:rFonts w:ascii="Tahoma" w:hAnsi="Tahoma" w:cs="Tahoma"/>
          <w:sz w:val="20"/>
          <w:szCs w:val="20"/>
        </w:rPr>
        <w:t xml:space="preserve"> - podstawowy sp</w:t>
      </w:r>
      <w:r w:rsidR="00F7415D">
        <w:rPr>
          <w:rFonts w:ascii="Tahoma" w:hAnsi="Tahoma" w:cs="Tahoma"/>
          <w:sz w:val="20"/>
          <w:szCs w:val="20"/>
        </w:rPr>
        <w:t xml:space="preserve">rzęt przeciwpożarowy: </w:t>
      </w:r>
      <w:r w:rsidR="00F7415D" w:rsidRPr="00F7415D">
        <w:rPr>
          <w:rFonts w:ascii="Tahoma" w:hAnsi="Tahoma" w:cs="Tahoma"/>
          <w:sz w:val="20"/>
          <w:szCs w:val="20"/>
        </w:rPr>
        <w:t>gaśnice p.poż, koc p.poż</w:t>
      </w:r>
      <w:r w:rsidR="00F7415D">
        <w:rPr>
          <w:rFonts w:ascii="Tahoma" w:hAnsi="Tahoma" w:cs="Tahoma"/>
          <w:sz w:val="20"/>
          <w:szCs w:val="20"/>
        </w:rPr>
        <w:t>.</w:t>
      </w:r>
    </w:p>
    <w:p w:rsidR="00346C92" w:rsidRPr="00D47C98" w:rsidRDefault="00346C92" w:rsidP="00346C92">
      <w:pPr>
        <w:spacing w:before="100"/>
        <w:jc w:val="both"/>
        <w:rPr>
          <w:rFonts w:ascii="Tahoma" w:hAnsi="Tahoma" w:cs="Tahoma"/>
          <w:sz w:val="20"/>
          <w:szCs w:val="20"/>
        </w:rPr>
      </w:pPr>
      <w:r>
        <w:rPr>
          <w:rFonts w:ascii="Tahoma" w:hAnsi="Tahoma" w:cs="Tahoma"/>
          <w:b/>
          <w:bCs/>
          <w:sz w:val="18"/>
          <w:szCs w:val="18"/>
        </w:rPr>
        <w:t>4</w:t>
      </w:r>
      <w:r w:rsidRPr="00346C92">
        <w:rPr>
          <w:rFonts w:ascii="Tahoma" w:hAnsi="Tahoma" w:cs="Tahoma"/>
          <w:b/>
          <w:bCs/>
          <w:sz w:val="18"/>
          <w:szCs w:val="18"/>
        </w:rPr>
        <w:t>)</w:t>
      </w:r>
      <w:r>
        <w:rPr>
          <w:rFonts w:ascii="Tahoma" w:hAnsi="Tahoma" w:cs="Tahoma"/>
          <w:bCs/>
          <w:sz w:val="18"/>
          <w:szCs w:val="18"/>
        </w:rPr>
        <w:t xml:space="preserve"> </w:t>
      </w:r>
      <w:r w:rsidRPr="00346C92">
        <w:rPr>
          <w:rFonts w:ascii="Tahoma" w:hAnsi="Tahoma" w:cs="Tahoma"/>
          <w:b/>
          <w:bCs/>
          <w:sz w:val="18"/>
          <w:szCs w:val="18"/>
        </w:rPr>
        <w:t>Specjalistyczna Poradnia Terapeutyczna dla Dzieci, Młodzieży i ich Rodzin w Nowogardzie</w:t>
      </w:r>
      <w:r>
        <w:rPr>
          <w:rFonts w:ascii="Tahoma" w:hAnsi="Tahoma" w:cs="Tahoma"/>
          <w:bCs/>
          <w:sz w:val="18"/>
          <w:szCs w:val="18"/>
        </w:rPr>
        <w:t xml:space="preserve"> - </w:t>
      </w:r>
      <w:r w:rsidRPr="00F7415D">
        <w:rPr>
          <w:rFonts w:ascii="Tahoma" w:hAnsi="Tahoma" w:cs="Tahoma"/>
          <w:bCs/>
          <w:sz w:val="20"/>
          <w:szCs w:val="20"/>
        </w:rPr>
        <w:t xml:space="preserve"> </w:t>
      </w:r>
      <w:r w:rsidRPr="00F7415D">
        <w:rPr>
          <w:rFonts w:ascii="Tahoma" w:hAnsi="Tahoma" w:cs="Tahoma"/>
          <w:sz w:val="20"/>
          <w:szCs w:val="20"/>
        </w:rPr>
        <w:t>podstawowy sprzęt przeciwpożarowy</w:t>
      </w:r>
      <w:r>
        <w:rPr>
          <w:rFonts w:ascii="Tahoma" w:hAnsi="Tahoma" w:cs="Tahoma"/>
          <w:sz w:val="20"/>
          <w:szCs w:val="20"/>
        </w:rPr>
        <w:t>, dwa hydranty wewnętrzne.</w:t>
      </w:r>
    </w:p>
    <w:p w:rsidR="00346C92" w:rsidRDefault="00346C92" w:rsidP="00D611F9">
      <w:pPr>
        <w:spacing w:before="120"/>
        <w:jc w:val="both"/>
        <w:rPr>
          <w:rFonts w:ascii="Tahoma" w:hAnsi="Tahoma" w:cs="Tahoma"/>
          <w:b/>
          <w:sz w:val="20"/>
          <w:szCs w:val="20"/>
        </w:rPr>
      </w:pPr>
    </w:p>
    <w:p w:rsidR="00D611F9" w:rsidRDefault="00346C92" w:rsidP="00D611F9">
      <w:pPr>
        <w:spacing w:before="120"/>
        <w:jc w:val="both"/>
        <w:rPr>
          <w:rFonts w:ascii="Tahoma" w:hAnsi="Tahoma" w:cs="Tahoma"/>
          <w:sz w:val="20"/>
          <w:szCs w:val="20"/>
          <w:highlight w:val="yellow"/>
        </w:rPr>
      </w:pPr>
      <w:r>
        <w:rPr>
          <w:rFonts w:ascii="Tahoma" w:hAnsi="Tahoma" w:cs="Tahoma"/>
          <w:b/>
          <w:sz w:val="20"/>
          <w:szCs w:val="20"/>
        </w:rPr>
        <w:lastRenderedPageBreak/>
        <w:t>5</w:t>
      </w:r>
      <w:r w:rsidR="00D611F9" w:rsidRPr="00F7415D">
        <w:rPr>
          <w:rFonts w:ascii="Tahoma" w:hAnsi="Tahoma" w:cs="Tahoma"/>
          <w:b/>
          <w:sz w:val="20"/>
          <w:szCs w:val="20"/>
        </w:rPr>
        <w:t>) Centrum Obsługi Placówek Opiekuńczo – Wychowawczych w Goleniowie</w:t>
      </w:r>
      <w:r w:rsidR="00D611F9" w:rsidRPr="00F7415D">
        <w:rPr>
          <w:rFonts w:ascii="Tahoma" w:hAnsi="Tahoma" w:cs="Tahoma"/>
          <w:sz w:val="20"/>
          <w:szCs w:val="20"/>
        </w:rPr>
        <w:t xml:space="preserve"> - </w:t>
      </w:r>
      <w:r w:rsidR="00F7415D" w:rsidRPr="00F7415D">
        <w:rPr>
          <w:rFonts w:ascii="Tahoma" w:hAnsi="Tahoma" w:cs="Tahoma"/>
          <w:sz w:val="20"/>
          <w:szCs w:val="20"/>
        </w:rPr>
        <w:t xml:space="preserve">w budynkach zamieszkania zbiorowego znajduje się </w:t>
      </w:r>
      <w:r w:rsidR="00D611F9" w:rsidRPr="00F7415D">
        <w:rPr>
          <w:rFonts w:ascii="Tahoma" w:hAnsi="Tahoma" w:cs="Tahoma"/>
          <w:sz w:val="20"/>
          <w:szCs w:val="20"/>
        </w:rPr>
        <w:t>instalacja odprowadzania dymu i ciepła</w:t>
      </w:r>
      <w:r w:rsidR="00F7415D" w:rsidRPr="00F7415D">
        <w:rPr>
          <w:rFonts w:ascii="Tahoma" w:hAnsi="Tahoma" w:cs="Tahoma"/>
          <w:sz w:val="20"/>
          <w:szCs w:val="20"/>
        </w:rPr>
        <w:t>,</w:t>
      </w:r>
      <w:r w:rsidR="00D611F9" w:rsidRPr="00F7415D">
        <w:rPr>
          <w:rFonts w:ascii="Tahoma" w:hAnsi="Tahoma" w:cs="Tahoma"/>
          <w:sz w:val="20"/>
          <w:szCs w:val="20"/>
        </w:rPr>
        <w:t xml:space="preserve"> instalacja hydrantowa, czujniki, gaśnice</w:t>
      </w:r>
      <w:r w:rsidR="00F7415D">
        <w:rPr>
          <w:rFonts w:ascii="Tahoma" w:hAnsi="Tahoma" w:cs="Tahoma"/>
          <w:sz w:val="20"/>
          <w:szCs w:val="20"/>
        </w:rPr>
        <w:t xml:space="preserve">. </w:t>
      </w:r>
      <w:r w:rsidR="00F7415D" w:rsidRPr="00F7415D">
        <w:rPr>
          <w:rFonts w:ascii="Tahoma" w:hAnsi="Tahoma" w:cs="Tahoma"/>
          <w:sz w:val="20"/>
          <w:szCs w:val="20"/>
        </w:rPr>
        <w:t>Zabezpieczenia w siedzibie COPOW jak w budynku Starostwa</w:t>
      </w:r>
      <w:r w:rsidR="00F7415D">
        <w:rPr>
          <w:rFonts w:ascii="Tahoma" w:hAnsi="Tahoma" w:cs="Tahoma"/>
          <w:sz w:val="20"/>
          <w:szCs w:val="20"/>
        </w:rPr>
        <w:t>.</w:t>
      </w:r>
      <w:r w:rsidR="00D611F9" w:rsidRPr="00F7415D">
        <w:rPr>
          <w:rFonts w:ascii="Tahoma" w:hAnsi="Tahoma" w:cs="Tahoma"/>
          <w:sz w:val="20"/>
          <w:szCs w:val="20"/>
        </w:rPr>
        <w:tab/>
      </w:r>
    </w:p>
    <w:p w:rsidR="00D611F9" w:rsidRPr="00E406CC" w:rsidRDefault="00346C92" w:rsidP="00D611F9">
      <w:pPr>
        <w:spacing w:before="100"/>
        <w:jc w:val="both"/>
        <w:rPr>
          <w:rFonts w:ascii="Tahoma" w:hAnsi="Tahoma" w:cs="Tahoma"/>
          <w:sz w:val="20"/>
          <w:szCs w:val="20"/>
        </w:rPr>
      </w:pPr>
      <w:r>
        <w:rPr>
          <w:rFonts w:ascii="Tahoma" w:hAnsi="Tahoma" w:cs="Tahoma"/>
          <w:b/>
          <w:bCs/>
          <w:sz w:val="20"/>
          <w:szCs w:val="20"/>
        </w:rPr>
        <w:t>6</w:t>
      </w:r>
      <w:r w:rsidR="00D611F9">
        <w:rPr>
          <w:rFonts w:ascii="Tahoma" w:hAnsi="Tahoma" w:cs="Tahoma"/>
          <w:b/>
          <w:bCs/>
          <w:sz w:val="20"/>
          <w:szCs w:val="20"/>
        </w:rPr>
        <w:t xml:space="preserve">) </w:t>
      </w:r>
      <w:r w:rsidR="00D611F9" w:rsidRPr="00D47C98">
        <w:rPr>
          <w:rFonts w:ascii="Tahoma" w:hAnsi="Tahoma" w:cs="Tahoma"/>
          <w:b/>
          <w:bCs/>
          <w:sz w:val="20"/>
          <w:szCs w:val="20"/>
        </w:rPr>
        <w:t xml:space="preserve">Specjalny Ośrodek Szkolno- </w:t>
      </w:r>
      <w:r w:rsidR="00D611F9" w:rsidRPr="00E406CC">
        <w:rPr>
          <w:rFonts w:ascii="Tahoma" w:hAnsi="Tahoma" w:cs="Tahoma"/>
          <w:b/>
          <w:bCs/>
          <w:sz w:val="20"/>
          <w:szCs w:val="20"/>
        </w:rPr>
        <w:t>Wychowawczy w Nowogardzie</w:t>
      </w:r>
      <w:r w:rsidR="00D611F9" w:rsidRPr="00E406CC">
        <w:rPr>
          <w:rFonts w:ascii="Tahoma" w:hAnsi="Tahoma" w:cs="Tahoma"/>
          <w:sz w:val="20"/>
          <w:szCs w:val="20"/>
        </w:rPr>
        <w:t xml:space="preserve"> - podstawowy sprzęt przeciwpożarowy: gaśnice proszkowe.</w:t>
      </w:r>
    </w:p>
    <w:p w:rsidR="00D611F9" w:rsidRDefault="00346C92" w:rsidP="00D611F9">
      <w:pPr>
        <w:spacing w:before="100"/>
        <w:jc w:val="both"/>
        <w:rPr>
          <w:rFonts w:ascii="Tahoma" w:hAnsi="Tahoma" w:cs="Tahoma"/>
          <w:sz w:val="20"/>
          <w:szCs w:val="20"/>
        </w:rPr>
      </w:pPr>
      <w:r>
        <w:rPr>
          <w:rFonts w:ascii="Tahoma" w:hAnsi="Tahoma" w:cs="Tahoma"/>
          <w:b/>
          <w:bCs/>
          <w:sz w:val="20"/>
          <w:szCs w:val="20"/>
        </w:rPr>
        <w:t>7</w:t>
      </w:r>
      <w:r w:rsidR="00D611F9" w:rsidRPr="00F7415D">
        <w:rPr>
          <w:rFonts w:ascii="Tahoma" w:hAnsi="Tahoma" w:cs="Tahoma"/>
          <w:b/>
          <w:bCs/>
          <w:sz w:val="20"/>
          <w:szCs w:val="20"/>
        </w:rPr>
        <w:t xml:space="preserve">) Poradnia </w:t>
      </w:r>
      <w:proofErr w:type="spellStart"/>
      <w:r w:rsidR="00D611F9" w:rsidRPr="00F7415D">
        <w:rPr>
          <w:rFonts w:ascii="Tahoma" w:hAnsi="Tahoma" w:cs="Tahoma"/>
          <w:b/>
          <w:bCs/>
          <w:sz w:val="20"/>
          <w:szCs w:val="20"/>
        </w:rPr>
        <w:t>Psychologiczno</w:t>
      </w:r>
      <w:proofErr w:type="spellEnd"/>
      <w:r w:rsidR="00D611F9" w:rsidRPr="00F7415D">
        <w:rPr>
          <w:rFonts w:ascii="Tahoma" w:hAnsi="Tahoma" w:cs="Tahoma"/>
          <w:b/>
          <w:bCs/>
          <w:sz w:val="20"/>
          <w:szCs w:val="20"/>
        </w:rPr>
        <w:t xml:space="preserve"> – Pedagogiczna w Goleniowie</w:t>
      </w:r>
      <w:r w:rsidR="00D611F9" w:rsidRPr="00F7415D">
        <w:rPr>
          <w:rFonts w:ascii="Tahoma" w:hAnsi="Tahoma" w:cs="Tahoma"/>
          <w:bCs/>
          <w:sz w:val="20"/>
          <w:szCs w:val="20"/>
        </w:rPr>
        <w:t xml:space="preserve">. – </w:t>
      </w:r>
      <w:r w:rsidR="00D611F9" w:rsidRPr="00F7415D">
        <w:rPr>
          <w:rFonts w:ascii="Tahoma" w:hAnsi="Tahoma" w:cs="Tahoma"/>
          <w:sz w:val="20"/>
          <w:szCs w:val="20"/>
        </w:rPr>
        <w:t>podstawowy sprzęt przeciwpożarowy</w:t>
      </w:r>
      <w:r w:rsidR="00F7415D">
        <w:rPr>
          <w:rFonts w:ascii="Tahoma" w:hAnsi="Tahoma" w:cs="Tahoma"/>
          <w:sz w:val="20"/>
          <w:szCs w:val="20"/>
        </w:rPr>
        <w:t>:</w:t>
      </w:r>
      <w:r w:rsidR="00F7415D" w:rsidRPr="00F7415D">
        <w:rPr>
          <w:rFonts w:ascii="Tahoma" w:hAnsi="Tahoma" w:cs="Tahoma"/>
          <w:sz w:val="20"/>
          <w:szCs w:val="20"/>
        </w:rPr>
        <w:t xml:space="preserve"> gaśnice</w:t>
      </w:r>
      <w:r w:rsidR="00D611F9" w:rsidRPr="00F7415D">
        <w:rPr>
          <w:rFonts w:ascii="Tahoma" w:hAnsi="Tahoma" w:cs="Tahoma"/>
          <w:sz w:val="20"/>
          <w:szCs w:val="20"/>
        </w:rPr>
        <w:t xml:space="preserve">. </w:t>
      </w:r>
    </w:p>
    <w:p w:rsidR="0066341F" w:rsidRPr="00D611F9" w:rsidRDefault="0066341F" w:rsidP="0066341F">
      <w:pPr>
        <w:jc w:val="both"/>
        <w:rPr>
          <w:rFonts w:ascii="Tahoma" w:hAnsi="Tahoma" w:cs="Tahoma"/>
          <w:sz w:val="20"/>
          <w:szCs w:val="20"/>
          <w:highlight w:val="yellow"/>
        </w:rPr>
      </w:pPr>
    </w:p>
    <w:p w:rsidR="0066341F" w:rsidRPr="00D611F9" w:rsidRDefault="00346C92" w:rsidP="0066341F">
      <w:pPr>
        <w:jc w:val="both"/>
        <w:rPr>
          <w:rFonts w:ascii="Tahoma" w:hAnsi="Tahoma" w:cs="Tahoma"/>
          <w:sz w:val="20"/>
          <w:szCs w:val="20"/>
        </w:rPr>
      </w:pPr>
      <w:r>
        <w:rPr>
          <w:rFonts w:ascii="Tahoma" w:hAnsi="Tahoma" w:cs="Tahoma"/>
          <w:b/>
          <w:sz w:val="20"/>
          <w:szCs w:val="20"/>
          <w:u w:val="single"/>
        </w:rPr>
        <w:t>8</w:t>
      </w:r>
      <w:r w:rsidR="00D47C98" w:rsidRPr="00D611F9">
        <w:rPr>
          <w:rFonts w:ascii="Tahoma" w:hAnsi="Tahoma" w:cs="Tahoma"/>
          <w:b/>
          <w:sz w:val="20"/>
          <w:szCs w:val="20"/>
          <w:u w:val="single"/>
        </w:rPr>
        <w:t xml:space="preserve">) </w:t>
      </w:r>
      <w:r w:rsidR="0066341F" w:rsidRPr="00D611F9">
        <w:rPr>
          <w:rFonts w:ascii="Tahoma" w:hAnsi="Tahoma" w:cs="Tahoma"/>
          <w:b/>
          <w:sz w:val="20"/>
          <w:szCs w:val="20"/>
          <w:u w:val="single"/>
        </w:rPr>
        <w:t>Dom Pomocy Społecznej</w:t>
      </w:r>
      <w:r w:rsidR="0066341F" w:rsidRPr="00D611F9">
        <w:rPr>
          <w:rFonts w:ascii="Tahoma" w:hAnsi="Tahoma" w:cs="Tahoma"/>
          <w:sz w:val="20"/>
          <w:szCs w:val="20"/>
        </w:rPr>
        <w:t>:</w:t>
      </w:r>
    </w:p>
    <w:p w:rsidR="0066341F" w:rsidRPr="00D611F9" w:rsidRDefault="00D751FC" w:rsidP="0066341F">
      <w:pPr>
        <w:rPr>
          <w:rFonts w:ascii="Tahoma" w:hAnsi="Tahoma" w:cs="Tahoma"/>
          <w:bCs/>
          <w:sz w:val="20"/>
          <w:szCs w:val="20"/>
        </w:rPr>
      </w:pPr>
      <w:r w:rsidRPr="00D611F9">
        <w:rPr>
          <w:rFonts w:ascii="Tahoma" w:hAnsi="Tahoma" w:cs="Tahoma"/>
          <w:bCs/>
          <w:sz w:val="20"/>
          <w:szCs w:val="20"/>
        </w:rPr>
        <w:t xml:space="preserve">- </w:t>
      </w:r>
      <w:r w:rsidR="0066341F" w:rsidRPr="00D611F9">
        <w:rPr>
          <w:rFonts w:ascii="Tahoma" w:hAnsi="Tahoma" w:cs="Tahoma"/>
          <w:bCs/>
          <w:sz w:val="20"/>
          <w:szCs w:val="20"/>
        </w:rPr>
        <w:t>sygnalizacja p.poż. we wszystkich budynkach mieszkalnych ( i większości pomieszczeń),</w:t>
      </w:r>
    </w:p>
    <w:p w:rsidR="0066341F" w:rsidRPr="00D611F9" w:rsidRDefault="0066341F" w:rsidP="0066341F">
      <w:pPr>
        <w:rPr>
          <w:rFonts w:ascii="Tahoma" w:hAnsi="Tahoma" w:cs="Tahoma"/>
          <w:bCs/>
          <w:sz w:val="20"/>
          <w:szCs w:val="20"/>
        </w:rPr>
      </w:pPr>
      <w:r w:rsidRPr="00D611F9">
        <w:rPr>
          <w:rFonts w:ascii="Tahoma" w:hAnsi="Tahoma" w:cs="Tahoma"/>
          <w:bCs/>
          <w:sz w:val="20"/>
          <w:szCs w:val="20"/>
        </w:rPr>
        <w:t>- wydzielone strefy p.poż., oddzielone drzwiami p.poż. z samozamykaczami,</w:t>
      </w:r>
    </w:p>
    <w:p w:rsidR="0066341F" w:rsidRPr="00D611F9" w:rsidRDefault="0066341F" w:rsidP="0066341F">
      <w:pPr>
        <w:rPr>
          <w:rFonts w:ascii="Tahoma" w:hAnsi="Tahoma" w:cs="Tahoma"/>
          <w:bCs/>
          <w:sz w:val="20"/>
          <w:szCs w:val="20"/>
        </w:rPr>
      </w:pPr>
      <w:r w:rsidRPr="00D611F9">
        <w:rPr>
          <w:rFonts w:ascii="Tahoma" w:hAnsi="Tahoma" w:cs="Tahoma"/>
          <w:bCs/>
          <w:sz w:val="20"/>
          <w:szCs w:val="20"/>
        </w:rPr>
        <w:t>- instalacja oddymiania,</w:t>
      </w:r>
    </w:p>
    <w:p w:rsidR="0066341F" w:rsidRPr="002E5D48" w:rsidRDefault="0066341F" w:rsidP="0066341F">
      <w:pPr>
        <w:rPr>
          <w:rFonts w:ascii="Tahoma" w:hAnsi="Tahoma" w:cs="Tahoma"/>
          <w:bCs/>
          <w:sz w:val="20"/>
          <w:szCs w:val="20"/>
        </w:rPr>
      </w:pPr>
      <w:r w:rsidRPr="002E5D48">
        <w:rPr>
          <w:rFonts w:ascii="Tahoma" w:hAnsi="Tahoma" w:cs="Tahoma"/>
          <w:bCs/>
          <w:sz w:val="20"/>
          <w:szCs w:val="20"/>
        </w:rPr>
        <w:t>- hydranty na klatkach schodowych we wszystkich budynkach,</w:t>
      </w:r>
    </w:p>
    <w:p w:rsidR="0066341F" w:rsidRPr="002E5D48" w:rsidRDefault="0066341F" w:rsidP="0066341F">
      <w:pPr>
        <w:rPr>
          <w:rFonts w:ascii="Tahoma" w:hAnsi="Tahoma" w:cs="Tahoma"/>
          <w:bCs/>
          <w:sz w:val="20"/>
          <w:szCs w:val="20"/>
        </w:rPr>
      </w:pPr>
      <w:r w:rsidRPr="002E5D48">
        <w:rPr>
          <w:rFonts w:ascii="Tahoma" w:hAnsi="Tahoma" w:cs="Tahoma"/>
          <w:bCs/>
          <w:sz w:val="20"/>
          <w:szCs w:val="20"/>
        </w:rPr>
        <w:t>- monitoring całodobowy,</w:t>
      </w:r>
    </w:p>
    <w:p w:rsidR="0066341F" w:rsidRPr="002E5D48" w:rsidRDefault="0066341F" w:rsidP="0066341F">
      <w:pPr>
        <w:rPr>
          <w:rFonts w:ascii="Tahoma" w:hAnsi="Tahoma" w:cs="Tahoma"/>
          <w:bCs/>
          <w:sz w:val="20"/>
          <w:szCs w:val="20"/>
        </w:rPr>
      </w:pPr>
      <w:r w:rsidRPr="002E5D48">
        <w:rPr>
          <w:rFonts w:ascii="Tahoma" w:hAnsi="Tahoma" w:cs="Tahoma"/>
          <w:bCs/>
          <w:sz w:val="20"/>
          <w:szCs w:val="20"/>
        </w:rPr>
        <w:t>- radiowęzeł.</w:t>
      </w:r>
    </w:p>
    <w:p w:rsidR="0066341F" w:rsidRPr="002E5D48" w:rsidRDefault="0066341F" w:rsidP="0066341F">
      <w:pPr>
        <w:rPr>
          <w:rFonts w:ascii="Tahoma" w:hAnsi="Tahoma" w:cs="Tahoma"/>
          <w:bCs/>
          <w:sz w:val="20"/>
          <w:szCs w:val="20"/>
        </w:rPr>
      </w:pPr>
      <w:r w:rsidRPr="002E5D48">
        <w:rPr>
          <w:rFonts w:ascii="Tahoma" w:hAnsi="Tahoma" w:cs="Tahoma"/>
          <w:bCs/>
          <w:sz w:val="20"/>
          <w:szCs w:val="20"/>
        </w:rPr>
        <w:t>Rodzaj instalacji sygnalizacji p.poż.</w:t>
      </w:r>
    </w:p>
    <w:p w:rsidR="0066341F" w:rsidRPr="002E5D48" w:rsidRDefault="0066341F" w:rsidP="0066341F">
      <w:pPr>
        <w:autoSpaceDE w:val="0"/>
        <w:autoSpaceDN w:val="0"/>
        <w:adjustRightInd w:val="0"/>
        <w:jc w:val="both"/>
        <w:rPr>
          <w:rFonts w:ascii="Tahoma" w:hAnsi="Tahoma" w:cs="Tahoma"/>
          <w:sz w:val="20"/>
          <w:szCs w:val="20"/>
        </w:rPr>
      </w:pPr>
      <w:r w:rsidRPr="002E5D48">
        <w:rPr>
          <w:rFonts w:ascii="Tahoma" w:hAnsi="Tahoma" w:cs="Tahoma"/>
          <w:sz w:val="20"/>
          <w:szCs w:val="20"/>
        </w:rPr>
        <w:t xml:space="preserve">Pawilon I </w:t>
      </w:r>
      <w:proofErr w:type="spellStart"/>
      <w:r w:rsidRPr="002E5D48">
        <w:rPr>
          <w:rFonts w:ascii="Tahoma" w:hAnsi="Tahoma" w:cs="Tahoma"/>
          <w:sz w:val="20"/>
          <w:szCs w:val="20"/>
        </w:rPr>
        <w:t>Smużyny</w:t>
      </w:r>
      <w:proofErr w:type="spellEnd"/>
      <w:r w:rsidRPr="002E5D48">
        <w:rPr>
          <w:rFonts w:ascii="Tahoma" w:hAnsi="Tahoma" w:cs="Tahoma"/>
          <w:sz w:val="20"/>
          <w:szCs w:val="20"/>
        </w:rPr>
        <w:t xml:space="preserve"> 2 - centrala system Polon 2000 - czujki dymu w każdym pomieszczeniu i na ciągach komunikacyjnych, hydranty na każdej kondygnacji. Budynek podzielony na strefy pożarowe drzwiami p.poż. klasy Fi 60, drzwi wyposażone w </w:t>
      </w:r>
      <w:proofErr w:type="spellStart"/>
      <w:r w:rsidRPr="002E5D48">
        <w:rPr>
          <w:rFonts w:ascii="Tahoma" w:hAnsi="Tahoma" w:cs="Tahoma"/>
          <w:sz w:val="20"/>
          <w:szCs w:val="20"/>
        </w:rPr>
        <w:t>elektrotrzymacze</w:t>
      </w:r>
      <w:proofErr w:type="spellEnd"/>
      <w:r w:rsidRPr="002E5D48">
        <w:rPr>
          <w:rFonts w:ascii="Tahoma" w:hAnsi="Tahoma" w:cs="Tahoma"/>
          <w:sz w:val="20"/>
          <w:szCs w:val="20"/>
        </w:rPr>
        <w:t xml:space="preserve"> połączone z centralą p.poż. Gaśnice </w:t>
      </w:r>
      <w:smartTag w:uri="urn:schemas-microsoft-com:office:smarttags" w:element="metricconverter">
        <w:smartTagPr>
          <w:attr w:name="ProductID" w:val="6 kg"/>
        </w:smartTagPr>
        <w:r w:rsidRPr="002E5D48">
          <w:rPr>
            <w:rFonts w:ascii="Tahoma" w:hAnsi="Tahoma" w:cs="Tahoma"/>
            <w:sz w:val="20"/>
            <w:szCs w:val="20"/>
          </w:rPr>
          <w:t xml:space="preserve">6 </w:t>
        </w:r>
        <w:proofErr w:type="spellStart"/>
        <w:r w:rsidRPr="002E5D48">
          <w:rPr>
            <w:rFonts w:ascii="Tahoma" w:hAnsi="Tahoma" w:cs="Tahoma"/>
            <w:sz w:val="20"/>
            <w:szCs w:val="20"/>
          </w:rPr>
          <w:t>kg</w:t>
        </w:r>
      </w:smartTag>
      <w:r w:rsidRPr="002E5D48">
        <w:rPr>
          <w:rFonts w:ascii="Tahoma" w:hAnsi="Tahoma" w:cs="Tahoma"/>
          <w:sz w:val="20"/>
          <w:szCs w:val="20"/>
        </w:rPr>
        <w:t>.na</w:t>
      </w:r>
      <w:proofErr w:type="spellEnd"/>
      <w:r w:rsidRPr="002E5D48">
        <w:rPr>
          <w:rFonts w:ascii="Tahoma" w:hAnsi="Tahoma" w:cs="Tahoma"/>
          <w:sz w:val="20"/>
          <w:szCs w:val="20"/>
        </w:rPr>
        <w:t xml:space="preserve"> każdej kondygnacji po 2 szt.</w:t>
      </w:r>
    </w:p>
    <w:p w:rsidR="0066341F" w:rsidRPr="002E5D48" w:rsidRDefault="0066341F" w:rsidP="0066341F">
      <w:pPr>
        <w:autoSpaceDE w:val="0"/>
        <w:autoSpaceDN w:val="0"/>
        <w:adjustRightInd w:val="0"/>
        <w:jc w:val="both"/>
        <w:rPr>
          <w:rFonts w:ascii="Tahoma" w:hAnsi="Tahoma" w:cs="Tahoma"/>
          <w:sz w:val="20"/>
          <w:szCs w:val="20"/>
        </w:rPr>
      </w:pPr>
      <w:r w:rsidRPr="002E5D48">
        <w:rPr>
          <w:rFonts w:ascii="Tahoma" w:hAnsi="Tahoma" w:cs="Tahoma"/>
          <w:sz w:val="20"/>
          <w:szCs w:val="20"/>
        </w:rPr>
        <w:t xml:space="preserve">Pawilon II </w:t>
      </w:r>
      <w:proofErr w:type="spellStart"/>
      <w:r w:rsidRPr="002E5D48">
        <w:rPr>
          <w:rFonts w:ascii="Tahoma" w:hAnsi="Tahoma" w:cs="Tahoma"/>
          <w:sz w:val="20"/>
          <w:szCs w:val="20"/>
        </w:rPr>
        <w:t>Smuzyny</w:t>
      </w:r>
      <w:proofErr w:type="spellEnd"/>
      <w:r w:rsidRPr="002E5D48">
        <w:rPr>
          <w:rFonts w:ascii="Tahoma" w:hAnsi="Tahoma" w:cs="Tahoma"/>
          <w:sz w:val="20"/>
          <w:szCs w:val="20"/>
        </w:rPr>
        <w:t xml:space="preserve"> 2 - centrala </w:t>
      </w:r>
      <w:proofErr w:type="spellStart"/>
      <w:r w:rsidRPr="002E5D48">
        <w:rPr>
          <w:rFonts w:ascii="Tahoma" w:hAnsi="Tahoma" w:cs="Tahoma"/>
          <w:sz w:val="20"/>
          <w:szCs w:val="20"/>
        </w:rPr>
        <w:t>Sagitta</w:t>
      </w:r>
      <w:proofErr w:type="spellEnd"/>
      <w:r w:rsidRPr="002E5D48">
        <w:rPr>
          <w:rFonts w:ascii="Tahoma" w:hAnsi="Tahoma" w:cs="Tahoma"/>
          <w:sz w:val="20"/>
          <w:szCs w:val="20"/>
        </w:rPr>
        <w:t xml:space="preserve"> ASP 100 - czujki dymu, hydranty, gaśnice, strefy p.poż. jak wyżej.</w:t>
      </w:r>
    </w:p>
    <w:p w:rsidR="0066341F" w:rsidRPr="002E5D48" w:rsidRDefault="0066341F" w:rsidP="0066341F">
      <w:pPr>
        <w:autoSpaceDE w:val="0"/>
        <w:autoSpaceDN w:val="0"/>
        <w:adjustRightInd w:val="0"/>
        <w:jc w:val="both"/>
        <w:rPr>
          <w:rFonts w:ascii="Tahoma" w:hAnsi="Tahoma" w:cs="Tahoma"/>
          <w:sz w:val="20"/>
          <w:szCs w:val="20"/>
        </w:rPr>
      </w:pPr>
      <w:r w:rsidRPr="002E5D48">
        <w:rPr>
          <w:rFonts w:ascii="Tahoma" w:hAnsi="Tahoma" w:cs="Tahoma"/>
          <w:sz w:val="20"/>
          <w:szCs w:val="20"/>
        </w:rPr>
        <w:t xml:space="preserve">Filia - centrala Polon Alfa 3800 - czujki dymu w każdym pomieszczeniu i na ciągach komunikacyjnych. System oddymiania klatek schodowych połączony z centralą. Budynek podzielony na strefy p.poż. oddzielone drzwiami klasy Fi 60 z </w:t>
      </w:r>
      <w:proofErr w:type="spellStart"/>
      <w:r w:rsidRPr="002E5D48">
        <w:rPr>
          <w:rFonts w:ascii="Tahoma" w:hAnsi="Tahoma" w:cs="Tahoma"/>
          <w:sz w:val="20"/>
          <w:szCs w:val="20"/>
        </w:rPr>
        <w:t>elektrotrzymaczami</w:t>
      </w:r>
      <w:proofErr w:type="spellEnd"/>
      <w:r w:rsidRPr="002E5D48">
        <w:rPr>
          <w:rFonts w:ascii="Tahoma" w:hAnsi="Tahoma" w:cs="Tahoma"/>
          <w:sz w:val="20"/>
          <w:szCs w:val="20"/>
        </w:rPr>
        <w:t xml:space="preserve"> połączonymi z centralą p.poż. Hydranty na każdej kondygnacji oraz gaśnice. Ostatnie kondygnacje budynków, gdzie występują elementy drewniane dachu i stropów zabezpieczone płytami (podwójnymi) GKF - niepalnymi. </w:t>
      </w:r>
    </w:p>
    <w:p w:rsidR="0066341F" w:rsidRPr="00F7415D" w:rsidRDefault="0066341F" w:rsidP="0066341F">
      <w:pPr>
        <w:rPr>
          <w:rFonts w:ascii="Tahoma" w:hAnsi="Tahoma" w:cs="Tahoma"/>
          <w:sz w:val="20"/>
          <w:szCs w:val="20"/>
        </w:rPr>
      </w:pPr>
      <w:r w:rsidRPr="002E5D48">
        <w:rPr>
          <w:rFonts w:ascii="Tahoma" w:hAnsi="Tahoma" w:cs="Tahoma"/>
          <w:sz w:val="20"/>
          <w:szCs w:val="20"/>
        </w:rPr>
        <w:t>Każdy budynek zabezpieczony wyłącznikiem prądu na zewnątrz.</w:t>
      </w:r>
    </w:p>
    <w:p w:rsidR="00D751FC" w:rsidRPr="00F7415D" w:rsidRDefault="00D751FC" w:rsidP="0066341F">
      <w:pPr>
        <w:rPr>
          <w:rFonts w:ascii="Tahoma" w:hAnsi="Tahoma" w:cs="Tahoma"/>
          <w:sz w:val="20"/>
          <w:szCs w:val="20"/>
        </w:rPr>
      </w:pPr>
    </w:p>
    <w:p w:rsidR="00D611F9" w:rsidRPr="00F7415D" w:rsidRDefault="00346C92" w:rsidP="00D611F9">
      <w:pPr>
        <w:rPr>
          <w:rFonts w:ascii="Tahoma" w:hAnsi="Tahoma" w:cs="Tahoma"/>
          <w:bCs/>
          <w:sz w:val="20"/>
          <w:szCs w:val="20"/>
        </w:rPr>
      </w:pPr>
      <w:r>
        <w:rPr>
          <w:rFonts w:ascii="Tahoma" w:hAnsi="Tahoma" w:cs="Tahoma"/>
          <w:b/>
          <w:bCs/>
          <w:sz w:val="20"/>
          <w:szCs w:val="20"/>
        </w:rPr>
        <w:t>9</w:t>
      </w:r>
      <w:r w:rsidR="00D611F9" w:rsidRPr="00F7415D">
        <w:rPr>
          <w:rFonts w:ascii="Tahoma" w:hAnsi="Tahoma" w:cs="Tahoma"/>
          <w:b/>
          <w:bCs/>
          <w:sz w:val="20"/>
          <w:szCs w:val="20"/>
        </w:rPr>
        <w:t xml:space="preserve">) I Liceum Ogólnokształcące w Nowogardzie </w:t>
      </w:r>
      <w:r w:rsidR="00D611F9" w:rsidRPr="00F7415D">
        <w:rPr>
          <w:rFonts w:ascii="Tahoma" w:hAnsi="Tahoma" w:cs="Tahoma"/>
          <w:bCs/>
          <w:sz w:val="20"/>
          <w:szCs w:val="20"/>
        </w:rPr>
        <w:t>- podstawowy sprzęt przeciwpożarowy: gaśnice proszkowe</w:t>
      </w:r>
      <w:r w:rsidR="00F7415D" w:rsidRPr="00F7415D">
        <w:rPr>
          <w:rFonts w:ascii="Arial" w:hAnsi="Arial" w:cs="Arial"/>
          <w:bCs/>
          <w:sz w:val="20"/>
        </w:rPr>
        <w:t xml:space="preserve"> </w:t>
      </w:r>
      <w:r w:rsidR="00F7415D" w:rsidRPr="00F7415D">
        <w:rPr>
          <w:rFonts w:ascii="Tahoma" w:hAnsi="Tahoma" w:cs="Tahoma"/>
          <w:bCs/>
          <w:sz w:val="20"/>
          <w:szCs w:val="20"/>
        </w:rPr>
        <w:t>typu: PR GP-6x, GP-2x</w:t>
      </w:r>
      <w:r w:rsidR="00D611F9" w:rsidRPr="00F7415D">
        <w:rPr>
          <w:rFonts w:ascii="Tahoma" w:hAnsi="Tahoma" w:cs="Tahoma"/>
          <w:bCs/>
          <w:sz w:val="20"/>
          <w:szCs w:val="20"/>
        </w:rPr>
        <w:t xml:space="preserve">, w pracowni multimedialnej znajduje się urządzenie gaśnicze GSE-2x (gaśnica komputerowa).  </w:t>
      </w:r>
    </w:p>
    <w:p w:rsidR="0066341F" w:rsidRPr="00D47C98" w:rsidRDefault="00346C92" w:rsidP="0066341F">
      <w:pPr>
        <w:spacing w:before="120"/>
        <w:jc w:val="both"/>
        <w:rPr>
          <w:rFonts w:ascii="Tahoma" w:hAnsi="Tahoma" w:cs="Tahoma"/>
          <w:b/>
          <w:sz w:val="20"/>
          <w:szCs w:val="20"/>
        </w:rPr>
      </w:pPr>
      <w:r>
        <w:rPr>
          <w:rFonts w:ascii="Tahoma" w:hAnsi="Tahoma" w:cs="Tahoma"/>
          <w:b/>
          <w:sz w:val="20"/>
          <w:szCs w:val="20"/>
        </w:rPr>
        <w:t>10</w:t>
      </w:r>
      <w:r w:rsidR="00D47C98" w:rsidRPr="00D47C98">
        <w:rPr>
          <w:rFonts w:ascii="Tahoma" w:hAnsi="Tahoma" w:cs="Tahoma"/>
          <w:b/>
          <w:sz w:val="20"/>
          <w:szCs w:val="20"/>
        </w:rPr>
        <w:t xml:space="preserve">) </w:t>
      </w:r>
      <w:r w:rsidR="0066341F" w:rsidRPr="00D47C98">
        <w:rPr>
          <w:rFonts w:ascii="Tahoma" w:hAnsi="Tahoma" w:cs="Tahoma"/>
          <w:b/>
          <w:sz w:val="20"/>
          <w:szCs w:val="20"/>
        </w:rPr>
        <w:t>Zesp</w:t>
      </w:r>
      <w:r w:rsidR="00D47C98" w:rsidRPr="00D47C98">
        <w:rPr>
          <w:rFonts w:ascii="Tahoma" w:hAnsi="Tahoma" w:cs="Tahoma"/>
          <w:b/>
          <w:sz w:val="20"/>
          <w:szCs w:val="20"/>
        </w:rPr>
        <w:t>ół</w:t>
      </w:r>
      <w:r w:rsidR="0066341F" w:rsidRPr="00D47C98">
        <w:rPr>
          <w:rFonts w:ascii="Tahoma" w:hAnsi="Tahoma" w:cs="Tahoma"/>
          <w:b/>
          <w:sz w:val="20"/>
          <w:szCs w:val="20"/>
        </w:rPr>
        <w:t xml:space="preserve"> Szkół Specjalnych</w:t>
      </w:r>
      <w:r w:rsidR="0066341F" w:rsidRPr="00D47C98">
        <w:rPr>
          <w:rFonts w:ascii="Tahoma" w:hAnsi="Tahoma" w:cs="Tahoma"/>
          <w:sz w:val="20"/>
          <w:szCs w:val="20"/>
        </w:rPr>
        <w:t xml:space="preserve"> - 2  instalacje oddymiani</w:t>
      </w:r>
      <w:r w:rsidR="00D47C98" w:rsidRPr="00D47C98">
        <w:rPr>
          <w:rFonts w:ascii="Tahoma" w:hAnsi="Tahoma" w:cs="Tahoma"/>
          <w:sz w:val="20"/>
          <w:szCs w:val="20"/>
        </w:rPr>
        <w:t>a</w:t>
      </w:r>
      <w:r w:rsidR="0066341F" w:rsidRPr="00D47C98">
        <w:rPr>
          <w:rFonts w:ascii="Tahoma" w:hAnsi="Tahoma" w:cs="Tahoma"/>
          <w:sz w:val="20"/>
          <w:szCs w:val="20"/>
        </w:rPr>
        <w:t xml:space="preserve"> i odprowadzeni</w:t>
      </w:r>
      <w:r w:rsidR="00D47C98" w:rsidRPr="00D47C98">
        <w:rPr>
          <w:rFonts w:ascii="Tahoma" w:hAnsi="Tahoma" w:cs="Tahoma"/>
          <w:sz w:val="20"/>
          <w:szCs w:val="20"/>
        </w:rPr>
        <w:t>a</w:t>
      </w:r>
      <w:r w:rsidR="0066341F" w:rsidRPr="00D47C98">
        <w:rPr>
          <w:rFonts w:ascii="Tahoma" w:hAnsi="Tahoma" w:cs="Tahoma"/>
          <w:sz w:val="20"/>
          <w:szCs w:val="20"/>
        </w:rPr>
        <w:t xml:space="preserve"> ciepła; 1 hydrant zewnętrzny i 9 wewnętrznych.</w:t>
      </w:r>
    </w:p>
    <w:p w:rsidR="00D611F9" w:rsidRPr="00D47C98" w:rsidRDefault="00D611F9" w:rsidP="00D611F9">
      <w:pPr>
        <w:spacing w:before="100"/>
        <w:jc w:val="both"/>
        <w:rPr>
          <w:rFonts w:ascii="Tahoma" w:hAnsi="Tahoma" w:cs="Tahoma"/>
          <w:sz w:val="20"/>
          <w:szCs w:val="20"/>
        </w:rPr>
      </w:pPr>
      <w:r>
        <w:rPr>
          <w:rFonts w:ascii="Tahoma" w:hAnsi="Tahoma" w:cs="Tahoma"/>
          <w:b/>
          <w:sz w:val="20"/>
          <w:szCs w:val="20"/>
        </w:rPr>
        <w:t>1</w:t>
      </w:r>
      <w:r w:rsidR="00346C92">
        <w:rPr>
          <w:rFonts w:ascii="Tahoma" w:hAnsi="Tahoma" w:cs="Tahoma"/>
          <w:b/>
          <w:sz w:val="20"/>
          <w:szCs w:val="20"/>
        </w:rPr>
        <w:t>1</w:t>
      </w:r>
      <w:r w:rsidRPr="00D47C98">
        <w:rPr>
          <w:rFonts w:ascii="Tahoma" w:hAnsi="Tahoma" w:cs="Tahoma"/>
          <w:b/>
          <w:sz w:val="20"/>
          <w:szCs w:val="20"/>
        </w:rPr>
        <w:t xml:space="preserve">) Szkoła Muzyczna </w:t>
      </w:r>
      <w:r w:rsidRPr="00D47C98">
        <w:rPr>
          <w:rFonts w:ascii="Tahoma" w:hAnsi="Tahoma" w:cs="Tahoma"/>
          <w:sz w:val="20"/>
          <w:szCs w:val="20"/>
        </w:rPr>
        <w:t xml:space="preserve">-  sprzęt przeciwpożarowy podstawowy, 3 hydranty wewnętrzne. </w:t>
      </w:r>
    </w:p>
    <w:p w:rsidR="00C215B3" w:rsidRPr="00D47C98" w:rsidRDefault="00D611F9" w:rsidP="0066341F">
      <w:pPr>
        <w:spacing w:before="120"/>
        <w:jc w:val="both"/>
        <w:rPr>
          <w:rFonts w:ascii="Tahoma" w:hAnsi="Tahoma" w:cs="Tahoma"/>
          <w:sz w:val="20"/>
          <w:szCs w:val="20"/>
        </w:rPr>
      </w:pPr>
      <w:r>
        <w:rPr>
          <w:rFonts w:ascii="Tahoma" w:hAnsi="Tahoma" w:cs="Tahoma"/>
          <w:b/>
          <w:sz w:val="20"/>
          <w:szCs w:val="20"/>
        </w:rPr>
        <w:t>1</w:t>
      </w:r>
      <w:r w:rsidR="00346C92">
        <w:rPr>
          <w:rFonts w:ascii="Tahoma" w:hAnsi="Tahoma" w:cs="Tahoma"/>
          <w:b/>
          <w:sz w:val="20"/>
          <w:szCs w:val="20"/>
        </w:rPr>
        <w:t>2</w:t>
      </w:r>
      <w:r w:rsidR="00D47C98" w:rsidRPr="00D47C98">
        <w:rPr>
          <w:rFonts w:ascii="Tahoma" w:hAnsi="Tahoma" w:cs="Tahoma"/>
          <w:b/>
          <w:sz w:val="20"/>
          <w:szCs w:val="20"/>
        </w:rPr>
        <w:t xml:space="preserve">) Zespół Szkół Nr 1 Nowogard </w:t>
      </w:r>
      <w:r w:rsidR="0066341F" w:rsidRPr="00D47C98">
        <w:rPr>
          <w:rFonts w:ascii="Tahoma" w:hAnsi="Tahoma" w:cs="Tahoma"/>
          <w:b/>
          <w:sz w:val="20"/>
          <w:szCs w:val="20"/>
        </w:rPr>
        <w:t xml:space="preserve">- </w:t>
      </w:r>
      <w:r w:rsidR="0066341F" w:rsidRPr="00D47C98">
        <w:rPr>
          <w:rFonts w:ascii="Tahoma" w:hAnsi="Tahoma" w:cs="Tahoma"/>
          <w:sz w:val="20"/>
          <w:szCs w:val="20"/>
        </w:rPr>
        <w:t>występują hydranty wewnętrzne i zewnętrzne</w:t>
      </w:r>
      <w:r w:rsidR="00D47C98" w:rsidRPr="00D47C98">
        <w:rPr>
          <w:rFonts w:ascii="Tahoma" w:hAnsi="Tahoma" w:cs="Tahoma"/>
          <w:sz w:val="20"/>
          <w:szCs w:val="20"/>
        </w:rPr>
        <w:t>.</w:t>
      </w:r>
    </w:p>
    <w:p w:rsidR="00D47C98" w:rsidRPr="00E406CC" w:rsidRDefault="00D47C98" w:rsidP="0066341F">
      <w:pPr>
        <w:spacing w:before="120"/>
        <w:jc w:val="both"/>
        <w:rPr>
          <w:rFonts w:ascii="Tahoma" w:hAnsi="Tahoma" w:cs="Tahoma"/>
          <w:b/>
          <w:sz w:val="20"/>
          <w:szCs w:val="20"/>
        </w:rPr>
      </w:pPr>
    </w:p>
    <w:p w:rsidR="00CD0A70" w:rsidRPr="00E406CC" w:rsidRDefault="00CD0A70">
      <w:pPr>
        <w:spacing w:before="100"/>
        <w:jc w:val="both"/>
        <w:rPr>
          <w:rFonts w:ascii="Tahoma" w:hAnsi="Tahoma" w:cs="Tahoma"/>
          <w:b/>
          <w:sz w:val="20"/>
          <w:szCs w:val="20"/>
        </w:rPr>
      </w:pPr>
      <w:r w:rsidRPr="00E406CC">
        <w:rPr>
          <w:rFonts w:ascii="Tahoma" w:hAnsi="Tahoma" w:cs="Tahoma"/>
          <w:b/>
          <w:sz w:val="20"/>
          <w:szCs w:val="20"/>
        </w:rPr>
        <w:t>8. Drogi.</w:t>
      </w:r>
    </w:p>
    <w:p w:rsidR="00E406CC" w:rsidRPr="003F0751" w:rsidRDefault="00E406CC" w:rsidP="00E406CC">
      <w:pPr>
        <w:pStyle w:val="Akapitzlist"/>
        <w:spacing w:after="200"/>
        <w:ind w:left="0"/>
        <w:jc w:val="both"/>
        <w:rPr>
          <w:rFonts w:ascii="Tahoma" w:hAnsi="Tahoma" w:cs="Tahoma"/>
          <w:b/>
          <w:sz w:val="20"/>
          <w:szCs w:val="20"/>
        </w:rPr>
      </w:pPr>
      <w:r w:rsidRPr="00E406CC">
        <w:rPr>
          <w:rFonts w:ascii="Tahoma" w:hAnsi="Tahoma" w:cs="Tahoma"/>
          <w:bCs/>
          <w:sz w:val="20"/>
          <w:szCs w:val="20"/>
        </w:rPr>
        <w:t xml:space="preserve">Liczba kilometrów dróg w zarządzie Powiatu – </w:t>
      </w:r>
      <w:r w:rsidRPr="00E406CC">
        <w:rPr>
          <w:rFonts w:ascii="Tahoma" w:hAnsi="Tahoma" w:cs="Tahoma"/>
          <w:b/>
          <w:sz w:val="20"/>
          <w:szCs w:val="20"/>
        </w:rPr>
        <w:t>623,773</w:t>
      </w:r>
      <w:r w:rsidRPr="00E406CC">
        <w:rPr>
          <w:rFonts w:ascii="Tahoma" w:hAnsi="Tahoma" w:cs="Tahoma"/>
          <w:bCs/>
          <w:sz w:val="20"/>
          <w:szCs w:val="20"/>
        </w:rPr>
        <w:t xml:space="preserve"> km  -</w:t>
      </w:r>
      <w:r w:rsidRPr="003F0751">
        <w:rPr>
          <w:rFonts w:ascii="Tahoma" w:hAnsi="Tahoma" w:cs="Tahoma"/>
          <w:bCs/>
          <w:sz w:val="20"/>
          <w:szCs w:val="20"/>
        </w:rPr>
        <w:t xml:space="preserve"> stan </w:t>
      </w:r>
      <w:r w:rsidRPr="003F0751">
        <w:rPr>
          <w:rFonts w:ascii="Tahoma" w:hAnsi="Tahoma" w:cs="Tahoma"/>
          <w:sz w:val="20"/>
          <w:szCs w:val="20"/>
        </w:rPr>
        <w:t>ogólny zadowalający</w:t>
      </w:r>
      <w:r w:rsidR="003F0751" w:rsidRPr="003F0751">
        <w:rPr>
          <w:rFonts w:ascii="Tahoma" w:hAnsi="Tahoma" w:cs="Tahoma"/>
          <w:sz w:val="20"/>
          <w:szCs w:val="20"/>
        </w:rPr>
        <w:t>.</w:t>
      </w:r>
    </w:p>
    <w:p w:rsidR="00E406CC" w:rsidRPr="00E406CC" w:rsidRDefault="00E406CC" w:rsidP="00E406CC">
      <w:pPr>
        <w:pStyle w:val="Akapitzlist"/>
        <w:spacing w:after="200"/>
        <w:ind w:left="0"/>
        <w:jc w:val="both"/>
        <w:rPr>
          <w:rFonts w:ascii="Tahoma" w:hAnsi="Tahoma" w:cs="Tahoma"/>
          <w:bCs/>
          <w:sz w:val="20"/>
          <w:szCs w:val="20"/>
        </w:rPr>
      </w:pPr>
      <w:r w:rsidRPr="00E406CC">
        <w:rPr>
          <w:rFonts w:ascii="Tahoma" w:hAnsi="Tahoma" w:cs="Tahoma"/>
          <w:bCs/>
          <w:sz w:val="20"/>
          <w:szCs w:val="20"/>
        </w:rPr>
        <w:t>Przeglądów stanu technicznego dróg dokonują codziennie kierownicy oraz pracownicy obwodów drogowych (Maszewo, Nowogard i Goleniów). W przypadku wykrycia uszkodzenia drogi jest ona naprawiana przez pracowników obwodu drogowego lub firmę zewnętrzną. Ponadto, raz w roku dokonywane są podstawowe przeglądy dróg powiatowych wykonywane przez podmioty zewnętrzne.</w:t>
      </w:r>
    </w:p>
    <w:p w:rsidR="00E406CC" w:rsidRPr="00E406CC" w:rsidRDefault="00E406CC" w:rsidP="00E406CC">
      <w:pPr>
        <w:pStyle w:val="Akapitzlist"/>
        <w:spacing w:after="200"/>
        <w:ind w:left="0"/>
        <w:jc w:val="both"/>
        <w:rPr>
          <w:rFonts w:ascii="Tahoma" w:hAnsi="Tahoma" w:cs="Tahoma"/>
          <w:b/>
          <w:sz w:val="20"/>
          <w:szCs w:val="20"/>
        </w:rPr>
      </w:pPr>
      <w:r w:rsidRPr="00E406CC">
        <w:rPr>
          <w:rFonts w:ascii="Tahoma" w:hAnsi="Tahoma" w:cs="Tahoma"/>
          <w:sz w:val="20"/>
          <w:szCs w:val="20"/>
        </w:rPr>
        <w:t xml:space="preserve">Zimowe utrzymanie dróg powiatowych jest zlecane firmom zewnętrznym. </w:t>
      </w:r>
      <w:r>
        <w:rPr>
          <w:rFonts w:ascii="Tahoma" w:hAnsi="Tahoma" w:cs="Tahoma"/>
          <w:sz w:val="20"/>
          <w:szCs w:val="20"/>
        </w:rPr>
        <w:t xml:space="preserve">Od wykonawców </w:t>
      </w:r>
      <w:r w:rsidR="00734E90">
        <w:rPr>
          <w:rFonts w:ascii="Tahoma" w:hAnsi="Tahoma" w:cs="Tahoma"/>
          <w:sz w:val="20"/>
          <w:szCs w:val="20"/>
        </w:rPr>
        <w:t xml:space="preserve">usług </w:t>
      </w:r>
      <w:r>
        <w:rPr>
          <w:rFonts w:ascii="Tahoma" w:hAnsi="Tahoma" w:cs="Tahoma"/>
          <w:sz w:val="20"/>
          <w:szCs w:val="20"/>
        </w:rPr>
        <w:t xml:space="preserve">wymagane jest posiadanie </w:t>
      </w:r>
      <w:r w:rsidRPr="00E406CC">
        <w:rPr>
          <w:rFonts w:ascii="Tahoma" w:hAnsi="Tahoma" w:cs="Tahoma"/>
          <w:sz w:val="20"/>
          <w:szCs w:val="20"/>
        </w:rPr>
        <w:t>ubezpieczeni</w:t>
      </w:r>
      <w:r>
        <w:rPr>
          <w:rFonts w:ascii="Tahoma" w:hAnsi="Tahoma" w:cs="Tahoma"/>
          <w:sz w:val="20"/>
          <w:szCs w:val="20"/>
        </w:rPr>
        <w:t>a odpowiedzialności cywilnej</w:t>
      </w:r>
      <w:r w:rsidRPr="00E406CC">
        <w:rPr>
          <w:rFonts w:ascii="Tahoma" w:hAnsi="Tahoma" w:cs="Tahoma"/>
          <w:sz w:val="20"/>
          <w:szCs w:val="20"/>
        </w:rPr>
        <w:t xml:space="preserve"> </w:t>
      </w:r>
      <w:r>
        <w:rPr>
          <w:rFonts w:ascii="Tahoma" w:hAnsi="Tahoma" w:cs="Tahoma"/>
          <w:sz w:val="20"/>
          <w:szCs w:val="20"/>
        </w:rPr>
        <w:t>z</w:t>
      </w:r>
      <w:r w:rsidRPr="00E406CC">
        <w:rPr>
          <w:rFonts w:ascii="Tahoma" w:hAnsi="Tahoma" w:cs="Tahoma"/>
          <w:sz w:val="20"/>
          <w:szCs w:val="20"/>
        </w:rPr>
        <w:t xml:space="preserve"> tytułu</w:t>
      </w:r>
      <w:r>
        <w:rPr>
          <w:rFonts w:ascii="Tahoma" w:hAnsi="Tahoma" w:cs="Tahoma"/>
          <w:sz w:val="20"/>
          <w:szCs w:val="20"/>
        </w:rPr>
        <w:t xml:space="preserve"> prowadzonej </w:t>
      </w:r>
      <w:r w:rsidRPr="00E406CC">
        <w:rPr>
          <w:rFonts w:ascii="Tahoma" w:hAnsi="Tahoma" w:cs="Tahoma"/>
          <w:sz w:val="20"/>
          <w:szCs w:val="20"/>
        </w:rPr>
        <w:t>działalności.</w:t>
      </w:r>
    </w:p>
    <w:p w:rsidR="00E406CC" w:rsidRPr="0048507A" w:rsidRDefault="00E406CC">
      <w:pPr>
        <w:jc w:val="both"/>
        <w:rPr>
          <w:rFonts w:ascii="Tahoma" w:hAnsi="Tahoma" w:cs="Tahoma"/>
          <w:b/>
          <w:sz w:val="20"/>
          <w:szCs w:val="20"/>
          <w:highlight w:val="yellow"/>
        </w:rPr>
      </w:pPr>
    </w:p>
    <w:p w:rsidR="00CD0A70" w:rsidRPr="00CF2662" w:rsidRDefault="00CD0A70">
      <w:pPr>
        <w:jc w:val="both"/>
        <w:rPr>
          <w:rFonts w:ascii="Tahoma" w:hAnsi="Tahoma" w:cs="Tahoma"/>
          <w:sz w:val="20"/>
          <w:szCs w:val="20"/>
        </w:rPr>
      </w:pPr>
      <w:r w:rsidRPr="001E314C">
        <w:rPr>
          <w:rFonts w:ascii="Tahoma" w:hAnsi="Tahoma" w:cs="Tahoma"/>
          <w:b/>
          <w:sz w:val="20"/>
          <w:szCs w:val="20"/>
        </w:rPr>
        <w:t xml:space="preserve">9. </w:t>
      </w:r>
      <w:r w:rsidRPr="00CF2662">
        <w:rPr>
          <w:rFonts w:ascii="Tahoma" w:hAnsi="Tahoma" w:cs="Tahoma"/>
          <w:b/>
          <w:sz w:val="20"/>
          <w:szCs w:val="20"/>
        </w:rPr>
        <w:t>Środki obrotowe to m.in.:</w:t>
      </w:r>
    </w:p>
    <w:p w:rsidR="00E143B6" w:rsidRPr="00CF2662" w:rsidRDefault="00E143B6" w:rsidP="00C6768C">
      <w:pPr>
        <w:jc w:val="both"/>
        <w:rPr>
          <w:rFonts w:ascii="Tahoma" w:hAnsi="Tahoma" w:cs="Tahoma"/>
          <w:bCs/>
          <w:sz w:val="20"/>
          <w:szCs w:val="20"/>
        </w:rPr>
      </w:pPr>
      <w:r w:rsidRPr="00CF2662">
        <w:rPr>
          <w:rFonts w:ascii="Tahoma" w:hAnsi="Tahoma" w:cs="Tahoma"/>
          <w:sz w:val="20"/>
          <w:szCs w:val="20"/>
        </w:rPr>
        <w:t>- DPS:</w:t>
      </w:r>
      <w:r w:rsidRPr="00CF2662">
        <w:rPr>
          <w:rFonts w:ascii="Tahoma" w:hAnsi="Tahoma" w:cs="Tahoma"/>
          <w:bCs/>
          <w:sz w:val="20"/>
          <w:szCs w:val="20"/>
        </w:rPr>
        <w:t xml:space="preserve"> materiały budowlane, odzież ochronna, artykuły spożywcze, materiały biurowe, środki czystości, odzież,</w:t>
      </w:r>
      <w:r w:rsidR="0035332A" w:rsidRPr="00CF2662">
        <w:rPr>
          <w:rFonts w:ascii="Tahoma" w:hAnsi="Tahoma" w:cs="Tahoma"/>
          <w:bCs/>
          <w:sz w:val="20"/>
          <w:szCs w:val="20"/>
        </w:rPr>
        <w:t xml:space="preserve"> wyposażenie,</w:t>
      </w:r>
      <w:r w:rsidR="006F0AC1" w:rsidRPr="00CF2662">
        <w:rPr>
          <w:rFonts w:ascii="Tahoma" w:hAnsi="Tahoma" w:cs="Tahoma"/>
          <w:bCs/>
          <w:sz w:val="20"/>
          <w:szCs w:val="20"/>
        </w:rPr>
        <w:t xml:space="preserve"> </w:t>
      </w:r>
      <w:r w:rsidR="00F2538B" w:rsidRPr="00CF2662">
        <w:rPr>
          <w:rFonts w:ascii="Tahoma" w:hAnsi="Tahoma" w:cs="Tahoma"/>
          <w:bCs/>
          <w:sz w:val="20"/>
          <w:szCs w:val="20"/>
        </w:rPr>
        <w:t>sporadycznie leki itp.</w:t>
      </w:r>
    </w:p>
    <w:p w:rsidR="00D611F9" w:rsidRPr="001E314C" w:rsidRDefault="00D611F9" w:rsidP="00D611F9">
      <w:pPr>
        <w:jc w:val="both"/>
        <w:rPr>
          <w:rFonts w:ascii="Tahoma" w:hAnsi="Tahoma" w:cs="Tahoma"/>
          <w:bCs/>
          <w:sz w:val="20"/>
          <w:szCs w:val="20"/>
        </w:rPr>
      </w:pPr>
      <w:r w:rsidRPr="00CF2662">
        <w:rPr>
          <w:rFonts w:ascii="Tahoma" w:hAnsi="Tahoma" w:cs="Tahoma"/>
          <w:sz w:val="20"/>
          <w:szCs w:val="20"/>
        </w:rPr>
        <w:t>- ZS Nr 1 w Goleniowie</w:t>
      </w:r>
      <w:r w:rsidRPr="001E314C">
        <w:rPr>
          <w:rFonts w:ascii="Tahoma" w:hAnsi="Tahoma" w:cs="Tahoma"/>
          <w:sz w:val="20"/>
          <w:szCs w:val="20"/>
        </w:rPr>
        <w:t>:</w:t>
      </w:r>
      <w:r w:rsidRPr="001E314C">
        <w:rPr>
          <w:rFonts w:ascii="Tahoma" w:hAnsi="Tahoma" w:cs="Tahoma"/>
          <w:bCs/>
          <w:sz w:val="20"/>
          <w:szCs w:val="20"/>
        </w:rPr>
        <w:t xml:space="preserve"> chemia gospodarcza, chemia basenowa,</w:t>
      </w:r>
    </w:p>
    <w:p w:rsidR="00C6768C" w:rsidRPr="0048507A" w:rsidRDefault="00C6768C" w:rsidP="00C6768C">
      <w:pPr>
        <w:jc w:val="both"/>
        <w:rPr>
          <w:rFonts w:ascii="Tahoma" w:hAnsi="Tahoma" w:cs="Tahoma"/>
          <w:b/>
          <w:bCs/>
          <w:sz w:val="20"/>
          <w:szCs w:val="20"/>
          <w:highlight w:val="yellow"/>
        </w:rPr>
      </w:pPr>
    </w:p>
    <w:p w:rsidR="00CD0A70" w:rsidRPr="00FF7A25" w:rsidRDefault="00CD0A70">
      <w:pPr>
        <w:pStyle w:val="Nagwek4"/>
        <w:rPr>
          <w:rFonts w:ascii="Tahoma" w:hAnsi="Tahoma" w:cs="Tahoma"/>
          <w:sz w:val="20"/>
          <w:u w:val="none"/>
        </w:rPr>
      </w:pPr>
      <w:r w:rsidRPr="00FF7A25">
        <w:rPr>
          <w:rFonts w:ascii="Tahoma" w:hAnsi="Tahoma" w:cs="Tahoma"/>
          <w:sz w:val="20"/>
          <w:u w:val="none"/>
        </w:rPr>
        <w:lastRenderedPageBreak/>
        <w:t>10. Imprezy.</w:t>
      </w:r>
    </w:p>
    <w:p w:rsidR="00CD0A70" w:rsidRPr="00FF7A25" w:rsidRDefault="00CD0A70" w:rsidP="00A021E8">
      <w:pPr>
        <w:jc w:val="both"/>
        <w:rPr>
          <w:rFonts w:ascii="Tahoma" w:hAnsi="Tahoma" w:cs="Tahoma"/>
          <w:bCs/>
          <w:sz w:val="20"/>
          <w:szCs w:val="20"/>
        </w:rPr>
      </w:pPr>
      <w:r w:rsidRPr="00FF7A25">
        <w:rPr>
          <w:rFonts w:ascii="Tahoma" w:hAnsi="Tahoma" w:cs="Tahoma"/>
          <w:bCs/>
          <w:sz w:val="20"/>
          <w:szCs w:val="20"/>
        </w:rPr>
        <w:t>Imprezy organizowane przez jednostki Powiatu mają charakter rekreacyjny, kulturalny, rozrywkowy, sportowy. Dokładna liczba imprez nie jest znana. Imprezy organizowane będą przede wszystkim przez szkoły, Dom Pomocy Społecznej,</w:t>
      </w:r>
      <w:r w:rsidRPr="00FF7A25">
        <w:rPr>
          <w:rFonts w:ascii="Tahoma" w:hAnsi="Tahoma" w:cs="Tahoma"/>
          <w:sz w:val="20"/>
          <w:szCs w:val="20"/>
        </w:rPr>
        <w:t xml:space="preserve"> </w:t>
      </w:r>
      <w:r w:rsidRPr="00FF7A25">
        <w:rPr>
          <w:rFonts w:ascii="Tahoma" w:hAnsi="Tahoma" w:cs="Tahoma"/>
          <w:bCs/>
          <w:sz w:val="20"/>
          <w:szCs w:val="20"/>
        </w:rPr>
        <w:t xml:space="preserve">Powiatowe Centrum Pomocy Rodzinie. </w:t>
      </w:r>
    </w:p>
    <w:p w:rsidR="00CD0A70" w:rsidRPr="00FF7A25" w:rsidRDefault="00CD0A70" w:rsidP="00B93C83">
      <w:pPr>
        <w:spacing w:before="60"/>
        <w:jc w:val="both"/>
        <w:rPr>
          <w:rFonts w:ascii="Tahoma" w:hAnsi="Tahoma" w:cs="Tahoma"/>
          <w:bCs/>
          <w:sz w:val="20"/>
          <w:szCs w:val="20"/>
        </w:rPr>
      </w:pPr>
      <w:r w:rsidRPr="00FF7A25">
        <w:rPr>
          <w:rFonts w:ascii="Tahoma" w:hAnsi="Tahoma" w:cs="Tahoma"/>
          <w:b/>
          <w:bCs/>
          <w:sz w:val="20"/>
          <w:szCs w:val="20"/>
        </w:rPr>
        <w:t>DPS</w:t>
      </w:r>
      <w:r w:rsidRPr="00FF7A25">
        <w:rPr>
          <w:rFonts w:ascii="Tahoma" w:hAnsi="Tahoma" w:cs="Tahoma"/>
          <w:bCs/>
          <w:sz w:val="20"/>
          <w:szCs w:val="20"/>
        </w:rPr>
        <w:t xml:space="preserve"> - planowana liczba imprez rocznie – </w:t>
      </w:r>
      <w:r w:rsidR="00FF7A25" w:rsidRPr="00FF7A25">
        <w:rPr>
          <w:rFonts w:ascii="Tahoma" w:hAnsi="Tahoma" w:cs="Tahoma"/>
          <w:bCs/>
          <w:sz w:val="20"/>
          <w:szCs w:val="20"/>
        </w:rPr>
        <w:t>41 rocznie</w:t>
      </w:r>
      <w:r w:rsidR="000633B0" w:rsidRPr="00FF7A25">
        <w:rPr>
          <w:rFonts w:ascii="Tahoma" w:hAnsi="Tahoma" w:cs="Tahoma"/>
          <w:bCs/>
          <w:sz w:val="20"/>
          <w:szCs w:val="20"/>
        </w:rPr>
        <w:t>.</w:t>
      </w:r>
      <w:r w:rsidRPr="00FF7A25">
        <w:rPr>
          <w:rFonts w:ascii="Tahoma" w:hAnsi="Tahoma" w:cs="Tahoma"/>
          <w:bCs/>
          <w:sz w:val="20"/>
          <w:szCs w:val="20"/>
        </w:rPr>
        <w:t xml:space="preserve"> Są to imprezy zamknięte, bezpłatne o charakterze rekreac</w:t>
      </w:r>
      <w:r w:rsidR="000633B0" w:rsidRPr="00FF7A25">
        <w:rPr>
          <w:rFonts w:ascii="Tahoma" w:hAnsi="Tahoma" w:cs="Tahoma"/>
          <w:bCs/>
          <w:sz w:val="20"/>
          <w:szCs w:val="20"/>
        </w:rPr>
        <w:t>yjnym, kulturalnym i sportowym.</w:t>
      </w:r>
    </w:p>
    <w:p w:rsidR="00CD0A70" w:rsidRPr="00FF7A25" w:rsidRDefault="00AD7A3F" w:rsidP="00B93C83">
      <w:pPr>
        <w:spacing w:before="60"/>
        <w:jc w:val="both"/>
        <w:rPr>
          <w:rFonts w:ascii="Tahoma" w:hAnsi="Tahoma" w:cs="Tahoma"/>
          <w:sz w:val="20"/>
          <w:szCs w:val="20"/>
        </w:rPr>
      </w:pPr>
      <w:r w:rsidRPr="00FF7A25">
        <w:rPr>
          <w:rFonts w:ascii="Tahoma" w:hAnsi="Tahoma" w:cs="Tahoma"/>
          <w:b/>
          <w:sz w:val="20"/>
          <w:szCs w:val="20"/>
        </w:rPr>
        <w:t>PCPR w Goleniowie</w:t>
      </w:r>
      <w:r w:rsidRPr="00FF7A25">
        <w:rPr>
          <w:rFonts w:ascii="Tahoma" w:hAnsi="Tahoma" w:cs="Tahoma"/>
          <w:sz w:val="20"/>
          <w:szCs w:val="20"/>
        </w:rPr>
        <w:t xml:space="preserve"> – 1 impreza integracyjno-rozrywkowa</w:t>
      </w:r>
      <w:r w:rsidR="00FF7A25">
        <w:rPr>
          <w:rFonts w:ascii="Tahoma" w:hAnsi="Tahoma" w:cs="Tahoma"/>
          <w:sz w:val="20"/>
          <w:szCs w:val="20"/>
        </w:rPr>
        <w:t xml:space="preserve"> w roku</w:t>
      </w:r>
      <w:r w:rsidRPr="00FF7A25">
        <w:rPr>
          <w:rFonts w:ascii="Tahoma" w:hAnsi="Tahoma" w:cs="Tahoma"/>
          <w:sz w:val="20"/>
          <w:szCs w:val="20"/>
        </w:rPr>
        <w:t>, nieodpłatna dla ok. 295 osób</w:t>
      </w:r>
      <w:r w:rsidR="0035332A" w:rsidRPr="00FF7A25">
        <w:rPr>
          <w:rFonts w:ascii="Tahoma" w:hAnsi="Tahoma" w:cs="Tahoma"/>
          <w:sz w:val="20"/>
          <w:szCs w:val="20"/>
        </w:rPr>
        <w:t>.</w:t>
      </w:r>
    </w:p>
    <w:p w:rsidR="00FF7A25" w:rsidRDefault="00FF7A25" w:rsidP="00B93C83">
      <w:pPr>
        <w:spacing w:before="60"/>
        <w:jc w:val="both"/>
        <w:rPr>
          <w:rFonts w:ascii="Tahoma" w:hAnsi="Tahoma" w:cs="Tahoma"/>
          <w:b/>
          <w:sz w:val="20"/>
          <w:szCs w:val="20"/>
        </w:rPr>
      </w:pPr>
    </w:p>
    <w:p w:rsidR="00C6768C" w:rsidRPr="00FF7A25" w:rsidRDefault="006264E6" w:rsidP="00B93C83">
      <w:pPr>
        <w:spacing w:before="60"/>
        <w:jc w:val="both"/>
        <w:rPr>
          <w:rFonts w:ascii="Tahoma" w:hAnsi="Tahoma" w:cs="Tahoma"/>
          <w:sz w:val="20"/>
          <w:szCs w:val="20"/>
        </w:rPr>
      </w:pPr>
      <w:r w:rsidRPr="00FF7A25">
        <w:rPr>
          <w:rFonts w:ascii="Tahoma" w:hAnsi="Tahoma" w:cs="Tahoma"/>
          <w:b/>
          <w:sz w:val="20"/>
          <w:szCs w:val="20"/>
        </w:rPr>
        <w:t>Szkoły</w:t>
      </w:r>
      <w:r w:rsidR="00C6768C" w:rsidRPr="00FF7A25">
        <w:rPr>
          <w:rFonts w:ascii="Tahoma" w:hAnsi="Tahoma" w:cs="Tahoma"/>
          <w:sz w:val="20"/>
          <w:szCs w:val="20"/>
        </w:rPr>
        <w:t xml:space="preserve"> - </w:t>
      </w:r>
      <w:r w:rsidRPr="00FF7A25">
        <w:rPr>
          <w:rFonts w:ascii="Tahoma" w:hAnsi="Tahoma" w:cs="Tahoma"/>
          <w:sz w:val="20"/>
          <w:szCs w:val="20"/>
        </w:rPr>
        <w:t>imprezy szkolne</w:t>
      </w:r>
      <w:r w:rsidR="00FF7A25" w:rsidRPr="00FF7A25">
        <w:rPr>
          <w:rFonts w:ascii="Tahoma" w:hAnsi="Tahoma" w:cs="Tahoma"/>
          <w:sz w:val="20"/>
          <w:szCs w:val="20"/>
        </w:rPr>
        <w:t>,</w:t>
      </w:r>
      <w:r w:rsidRPr="00FF7A25">
        <w:rPr>
          <w:rFonts w:ascii="Tahoma" w:hAnsi="Tahoma" w:cs="Tahoma"/>
          <w:sz w:val="20"/>
          <w:szCs w:val="20"/>
        </w:rPr>
        <w:t xml:space="preserve"> takie jak</w:t>
      </w:r>
      <w:r w:rsidR="00C6768C" w:rsidRPr="00FF7A25">
        <w:rPr>
          <w:rFonts w:ascii="Tahoma" w:hAnsi="Tahoma" w:cs="Tahoma"/>
          <w:sz w:val="20"/>
          <w:szCs w:val="20"/>
        </w:rPr>
        <w:t xml:space="preserve"> apele okolicznościowe, zakończenie i rozpoczęcie  roku szkolnego, zawody sportowe szkolne</w:t>
      </w:r>
      <w:r w:rsidR="00D31C4F" w:rsidRPr="00FF7A25">
        <w:rPr>
          <w:rFonts w:ascii="Tahoma" w:hAnsi="Tahoma" w:cs="Tahoma"/>
          <w:sz w:val="20"/>
          <w:szCs w:val="20"/>
        </w:rPr>
        <w:t>, olimpiady, turnieje, konkursy, spotkania autorskie</w:t>
      </w:r>
      <w:r w:rsidR="00FF7A25">
        <w:rPr>
          <w:rFonts w:ascii="Tahoma" w:hAnsi="Tahoma" w:cs="Tahoma"/>
          <w:sz w:val="20"/>
          <w:szCs w:val="20"/>
        </w:rPr>
        <w:t>, w tym min:</w:t>
      </w:r>
    </w:p>
    <w:p w:rsidR="00B93C83" w:rsidRPr="0048507A" w:rsidRDefault="00FF7A25" w:rsidP="00C6768C">
      <w:pPr>
        <w:rPr>
          <w:rFonts w:ascii="Tahoma" w:hAnsi="Tahoma" w:cs="Tahoma"/>
          <w:b/>
          <w:sz w:val="20"/>
          <w:szCs w:val="20"/>
          <w:highlight w:val="yellow"/>
        </w:rPr>
      </w:pPr>
      <w:r>
        <w:rPr>
          <w:rFonts w:ascii="Tahoma" w:hAnsi="Tahoma" w:cs="Tahoma"/>
          <w:b/>
          <w:sz w:val="20"/>
        </w:rPr>
        <w:t xml:space="preserve">- </w:t>
      </w:r>
      <w:r w:rsidRPr="00FF7A25">
        <w:rPr>
          <w:rFonts w:ascii="Tahoma" w:hAnsi="Tahoma" w:cs="Tahoma"/>
          <w:b/>
          <w:sz w:val="20"/>
        </w:rPr>
        <w:t xml:space="preserve">Szkoła Muzyczna </w:t>
      </w:r>
      <w:r w:rsidRPr="00FF7A25">
        <w:rPr>
          <w:rFonts w:ascii="Tahoma" w:hAnsi="Tahoma" w:cs="Tahoma"/>
          <w:sz w:val="20"/>
        </w:rPr>
        <w:t>- koncerty szkolne, pozaszkolne i konkursy  nieodpłatne, nie mające charakteru imprez masowych (ok. 50 rocznie).</w:t>
      </w:r>
    </w:p>
    <w:p w:rsidR="00C6768C" w:rsidRDefault="00FF7A25" w:rsidP="00C6768C">
      <w:pPr>
        <w:rPr>
          <w:rFonts w:ascii="Tahoma" w:hAnsi="Tahoma" w:cs="Tahoma"/>
          <w:sz w:val="20"/>
          <w:szCs w:val="20"/>
        </w:rPr>
      </w:pPr>
      <w:r>
        <w:rPr>
          <w:rFonts w:ascii="Tahoma" w:hAnsi="Tahoma" w:cs="Tahoma"/>
          <w:b/>
          <w:sz w:val="20"/>
          <w:szCs w:val="20"/>
        </w:rPr>
        <w:t xml:space="preserve">- </w:t>
      </w:r>
      <w:r w:rsidR="00C6768C" w:rsidRPr="00FF7A25">
        <w:rPr>
          <w:rFonts w:ascii="Tahoma" w:hAnsi="Tahoma" w:cs="Tahoma"/>
          <w:b/>
          <w:sz w:val="20"/>
          <w:szCs w:val="20"/>
        </w:rPr>
        <w:t>ZS Nr 1 Goleniów</w:t>
      </w:r>
      <w:r w:rsidR="00C6768C" w:rsidRPr="00FF7A25">
        <w:rPr>
          <w:rFonts w:ascii="Tahoma" w:hAnsi="Tahoma" w:cs="Tahoma"/>
          <w:sz w:val="20"/>
          <w:szCs w:val="20"/>
        </w:rPr>
        <w:t xml:space="preserve"> - hala widowiskowo –</w:t>
      </w:r>
      <w:r w:rsidR="00A021E8" w:rsidRPr="00FF7A25">
        <w:rPr>
          <w:rFonts w:ascii="Tahoma" w:hAnsi="Tahoma" w:cs="Tahoma"/>
          <w:sz w:val="20"/>
          <w:szCs w:val="20"/>
        </w:rPr>
        <w:t xml:space="preserve"> </w:t>
      </w:r>
      <w:r w:rsidR="00C6768C" w:rsidRPr="00FF7A25">
        <w:rPr>
          <w:rFonts w:ascii="Tahoma" w:hAnsi="Tahoma" w:cs="Tahoma"/>
          <w:sz w:val="20"/>
          <w:szCs w:val="20"/>
        </w:rPr>
        <w:t>sportowa jest przedmiotem najmu na rzecz organizatorów  imprez masowych. Przypuszczalna liczba imprez -</w:t>
      </w:r>
      <w:r>
        <w:rPr>
          <w:rFonts w:ascii="Tahoma" w:hAnsi="Tahoma" w:cs="Tahoma"/>
          <w:sz w:val="20"/>
          <w:szCs w:val="20"/>
        </w:rPr>
        <w:t>5 rocznie</w:t>
      </w:r>
      <w:r w:rsidR="00C6768C" w:rsidRPr="00FF7A25">
        <w:rPr>
          <w:rFonts w:ascii="Tahoma" w:hAnsi="Tahoma" w:cs="Tahoma"/>
          <w:sz w:val="20"/>
          <w:szCs w:val="20"/>
        </w:rPr>
        <w:t>.</w:t>
      </w:r>
    </w:p>
    <w:p w:rsidR="00FF7A25" w:rsidRPr="00FF7A25" w:rsidRDefault="00FF7A25" w:rsidP="00FF7A25">
      <w:pPr>
        <w:jc w:val="both"/>
        <w:rPr>
          <w:rFonts w:ascii="Tahoma" w:hAnsi="Tahoma" w:cs="Tahoma"/>
          <w:sz w:val="20"/>
          <w:szCs w:val="20"/>
        </w:rPr>
      </w:pPr>
      <w:r>
        <w:rPr>
          <w:rFonts w:ascii="Arial" w:hAnsi="Arial" w:cs="Arial"/>
          <w:b/>
          <w:sz w:val="20"/>
          <w:szCs w:val="20"/>
        </w:rPr>
        <w:t xml:space="preserve">- </w:t>
      </w:r>
      <w:r w:rsidRPr="00FF7A25">
        <w:rPr>
          <w:rFonts w:ascii="Arial" w:hAnsi="Arial" w:cs="Arial"/>
          <w:b/>
          <w:sz w:val="20"/>
          <w:szCs w:val="20"/>
        </w:rPr>
        <w:t>ZSS</w:t>
      </w:r>
      <w:r w:rsidRPr="00FF7A25">
        <w:rPr>
          <w:rFonts w:ascii="Arial" w:hAnsi="Arial" w:cs="Arial"/>
          <w:sz w:val="20"/>
          <w:szCs w:val="20"/>
        </w:rPr>
        <w:t xml:space="preserve"> - planowanych jest pięć imprez rocznie – dwie o charakterze sportowym, trzy o charakterze rozrywkowym, imprezy będą nieodpła</w:t>
      </w:r>
      <w:r>
        <w:rPr>
          <w:rFonts w:ascii="Arial" w:hAnsi="Arial" w:cs="Arial"/>
          <w:sz w:val="20"/>
          <w:szCs w:val="20"/>
        </w:rPr>
        <w:t>tne, nie będą to imprezy masowe</w:t>
      </w:r>
      <w:r w:rsidRPr="00FF7A25">
        <w:rPr>
          <w:rFonts w:ascii="Arial" w:hAnsi="Arial" w:cs="Arial"/>
          <w:sz w:val="20"/>
          <w:szCs w:val="20"/>
        </w:rPr>
        <w:t>.</w:t>
      </w:r>
    </w:p>
    <w:p w:rsidR="00C6768C" w:rsidRPr="0048507A" w:rsidRDefault="00C6768C" w:rsidP="00C6768C">
      <w:pPr>
        <w:rPr>
          <w:rFonts w:ascii="Tahoma" w:hAnsi="Tahoma" w:cs="Tahoma"/>
          <w:sz w:val="20"/>
          <w:szCs w:val="20"/>
          <w:highlight w:val="yellow"/>
        </w:rPr>
      </w:pPr>
    </w:p>
    <w:p w:rsidR="006264E6" w:rsidRPr="00FF7A25" w:rsidRDefault="00CD0A70" w:rsidP="006264E6">
      <w:pPr>
        <w:pStyle w:val="Nagwek4"/>
        <w:rPr>
          <w:rFonts w:ascii="Tahoma" w:hAnsi="Tahoma" w:cs="Tahoma"/>
          <w:sz w:val="20"/>
          <w:u w:val="none"/>
        </w:rPr>
      </w:pPr>
      <w:r w:rsidRPr="00FF7A25">
        <w:rPr>
          <w:rFonts w:ascii="Tahoma" w:hAnsi="Tahoma" w:cs="Tahoma"/>
          <w:sz w:val="20"/>
          <w:u w:val="none"/>
        </w:rPr>
        <w:t xml:space="preserve">11. </w:t>
      </w:r>
      <w:r w:rsidR="00B93C83" w:rsidRPr="00FF7A25">
        <w:rPr>
          <w:rFonts w:ascii="Tahoma" w:hAnsi="Tahoma" w:cs="Tahoma"/>
          <w:sz w:val="20"/>
          <w:u w:val="none"/>
        </w:rPr>
        <w:t>P</w:t>
      </w:r>
      <w:r w:rsidR="0041407A">
        <w:rPr>
          <w:rFonts w:ascii="Tahoma" w:hAnsi="Tahoma" w:cs="Tahoma"/>
          <w:sz w:val="20"/>
          <w:u w:val="none"/>
        </w:rPr>
        <w:t>lanowane</w:t>
      </w:r>
      <w:r w:rsidR="00B93C83" w:rsidRPr="00FF7A25">
        <w:rPr>
          <w:rFonts w:ascii="Tahoma" w:hAnsi="Tahoma" w:cs="Tahoma"/>
          <w:sz w:val="20"/>
          <w:u w:val="none"/>
        </w:rPr>
        <w:t xml:space="preserve"> p</w:t>
      </w:r>
      <w:r w:rsidR="006264E6" w:rsidRPr="00FF7A25">
        <w:rPr>
          <w:rFonts w:ascii="Tahoma" w:hAnsi="Tahoma" w:cs="Tahoma"/>
          <w:sz w:val="20"/>
          <w:u w:val="none"/>
        </w:rPr>
        <w:t>race budow</w:t>
      </w:r>
      <w:r w:rsidR="00B93C83" w:rsidRPr="00FF7A25">
        <w:rPr>
          <w:rFonts w:ascii="Tahoma" w:hAnsi="Tahoma" w:cs="Tahoma"/>
          <w:sz w:val="20"/>
          <w:u w:val="none"/>
        </w:rPr>
        <w:t>lano – montażowe</w:t>
      </w:r>
      <w:r w:rsidR="0041407A">
        <w:rPr>
          <w:rFonts w:ascii="Tahoma" w:hAnsi="Tahoma" w:cs="Tahoma"/>
          <w:sz w:val="20"/>
          <w:u w:val="none"/>
        </w:rPr>
        <w:t xml:space="preserve"> i inwestycje</w:t>
      </w:r>
      <w:r w:rsidR="00B93C83" w:rsidRPr="00FF7A25">
        <w:rPr>
          <w:rFonts w:ascii="Tahoma" w:hAnsi="Tahoma" w:cs="Tahoma"/>
          <w:sz w:val="20"/>
          <w:u w:val="none"/>
        </w:rPr>
        <w:t xml:space="preserve"> </w:t>
      </w:r>
    </w:p>
    <w:p w:rsidR="006264E6" w:rsidRPr="00FF7A25" w:rsidRDefault="006264E6" w:rsidP="00B93C83">
      <w:pPr>
        <w:spacing w:before="60"/>
        <w:jc w:val="both"/>
        <w:rPr>
          <w:rFonts w:ascii="Tahoma" w:hAnsi="Tahoma" w:cs="Tahoma"/>
          <w:bCs/>
          <w:sz w:val="20"/>
          <w:szCs w:val="20"/>
        </w:rPr>
      </w:pPr>
      <w:r w:rsidRPr="00FF7A25">
        <w:rPr>
          <w:rFonts w:ascii="Tahoma" w:hAnsi="Tahoma" w:cs="Tahoma"/>
          <w:b/>
          <w:sz w:val="20"/>
          <w:szCs w:val="20"/>
        </w:rPr>
        <w:t xml:space="preserve">DPS </w:t>
      </w:r>
      <w:r w:rsidR="00B93C83" w:rsidRPr="00FF7A25">
        <w:rPr>
          <w:rFonts w:ascii="Tahoma" w:hAnsi="Tahoma" w:cs="Tahoma"/>
          <w:b/>
          <w:sz w:val="20"/>
          <w:szCs w:val="20"/>
        </w:rPr>
        <w:t xml:space="preserve"> - </w:t>
      </w:r>
      <w:r w:rsidRPr="00FF7A25">
        <w:rPr>
          <w:rFonts w:ascii="Tahoma" w:hAnsi="Tahoma" w:cs="Tahoma"/>
          <w:bCs/>
          <w:sz w:val="20"/>
          <w:szCs w:val="20"/>
        </w:rPr>
        <w:t>prace budowlano-montażowe:</w:t>
      </w:r>
    </w:p>
    <w:p w:rsidR="006264E6" w:rsidRPr="00B3096F" w:rsidRDefault="006264E6" w:rsidP="006264E6">
      <w:pPr>
        <w:jc w:val="both"/>
        <w:rPr>
          <w:rFonts w:ascii="Tahoma" w:hAnsi="Tahoma" w:cs="Tahoma"/>
          <w:bCs/>
          <w:sz w:val="20"/>
          <w:szCs w:val="20"/>
        </w:rPr>
      </w:pPr>
      <w:r w:rsidRPr="00B3096F">
        <w:rPr>
          <w:rFonts w:ascii="Tahoma" w:hAnsi="Tahoma" w:cs="Tahoma"/>
          <w:bCs/>
          <w:sz w:val="20"/>
          <w:szCs w:val="20"/>
        </w:rPr>
        <w:t>a) na które wymagane jest pozwolenie na budowę:</w:t>
      </w:r>
    </w:p>
    <w:p w:rsidR="006264E6" w:rsidRPr="00B3096F" w:rsidRDefault="00FF7A25" w:rsidP="00FF7A25">
      <w:pPr>
        <w:ind w:left="284"/>
        <w:jc w:val="both"/>
        <w:rPr>
          <w:rFonts w:ascii="Tahoma" w:hAnsi="Tahoma" w:cs="Tahoma"/>
          <w:bCs/>
          <w:sz w:val="20"/>
          <w:szCs w:val="20"/>
        </w:rPr>
      </w:pPr>
      <w:r w:rsidRPr="00B3096F">
        <w:rPr>
          <w:rFonts w:ascii="Tahoma" w:hAnsi="Tahoma" w:cs="Tahoma"/>
          <w:bCs/>
          <w:sz w:val="20"/>
          <w:szCs w:val="20"/>
        </w:rPr>
        <w:t xml:space="preserve">- termomodernizacja pawilonu I </w:t>
      </w:r>
      <w:proofErr w:type="spellStart"/>
      <w:r w:rsidRPr="00B3096F">
        <w:rPr>
          <w:rFonts w:ascii="Tahoma" w:hAnsi="Tahoma" w:cs="Tahoma"/>
          <w:bCs/>
          <w:sz w:val="20"/>
          <w:szCs w:val="20"/>
        </w:rPr>
        <w:t>i</w:t>
      </w:r>
      <w:proofErr w:type="spellEnd"/>
      <w:r w:rsidRPr="00B3096F">
        <w:rPr>
          <w:rFonts w:ascii="Tahoma" w:hAnsi="Tahoma" w:cs="Tahoma"/>
          <w:bCs/>
          <w:sz w:val="20"/>
          <w:szCs w:val="20"/>
        </w:rPr>
        <w:t xml:space="preserve"> II na </w:t>
      </w:r>
      <w:proofErr w:type="spellStart"/>
      <w:r w:rsidRPr="00B3096F">
        <w:rPr>
          <w:rFonts w:ascii="Tahoma" w:hAnsi="Tahoma" w:cs="Tahoma"/>
          <w:bCs/>
          <w:sz w:val="20"/>
          <w:szCs w:val="20"/>
        </w:rPr>
        <w:t>Smużyny</w:t>
      </w:r>
      <w:proofErr w:type="spellEnd"/>
      <w:r w:rsidRPr="00B3096F">
        <w:rPr>
          <w:rFonts w:ascii="Tahoma" w:hAnsi="Tahoma" w:cs="Tahoma"/>
          <w:bCs/>
          <w:sz w:val="20"/>
          <w:szCs w:val="20"/>
        </w:rPr>
        <w:t xml:space="preserve"> 2 – ok.  3 600 000,00 zł</w:t>
      </w:r>
      <w:r w:rsidR="006264E6" w:rsidRPr="00B3096F">
        <w:rPr>
          <w:rFonts w:ascii="Tahoma" w:hAnsi="Tahoma" w:cs="Tahoma"/>
          <w:bCs/>
          <w:sz w:val="20"/>
          <w:szCs w:val="20"/>
        </w:rPr>
        <w:t>;</w:t>
      </w:r>
    </w:p>
    <w:p w:rsidR="006264E6" w:rsidRPr="00B3096F" w:rsidRDefault="006264E6" w:rsidP="006264E6">
      <w:pPr>
        <w:jc w:val="both"/>
        <w:rPr>
          <w:rFonts w:ascii="Tahoma" w:hAnsi="Tahoma" w:cs="Tahoma"/>
          <w:bCs/>
          <w:sz w:val="20"/>
          <w:szCs w:val="20"/>
        </w:rPr>
      </w:pPr>
      <w:r w:rsidRPr="00B3096F">
        <w:rPr>
          <w:rFonts w:ascii="Tahoma" w:hAnsi="Tahoma" w:cs="Tahoma"/>
          <w:bCs/>
          <w:sz w:val="20"/>
          <w:szCs w:val="20"/>
        </w:rPr>
        <w:t>b) na które nie jest wymagane pozwolenie na budowę:</w:t>
      </w:r>
    </w:p>
    <w:p w:rsidR="006264E6" w:rsidRPr="00B3096F" w:rsidRDefault="006264E6" w:rsidP="00B93C83">
      <w:pPr>
        <w:ind w:left="284"/>
        <w:jc w:val="both"/>
        <w:rPr>
          <w:rFonts w:ascii="Tahoma" w:hAnsi="Tahoma" w:cs="Tahoma"/>
          <w:bCs/>
          <w:sz w:val="20"/>
          <w:szCs w:val="20"/>
        </w:rPr>
      </w:pPr>
      <w:r w:rsidRPr="00B3096F">
        <w:rPr>
          <w:rFonts w:ascii="Tahoma" w:hAnsi="Tahoma" w:cs="Tahoma"/>
          <w:bCs/>
          <w:sz w:val="20"/>
          <w:szCs w:val="20"/>
        </w:rPr>
        <w:t>- kompleksowy, stały remont i malowanie pomieszczeń – roczna wartość robocizny i materiałów ok. 2</w:t>
      </w:r>
      <w:r w:rsidR="00B3096F" w:rsidRPr="00B3096F">
        <w:rPr>
          <w:rFonts w:ascii="Tahoma" w:hAnsi="Tahoma" w:cs="Tahoma"/>
          <w:bCs/>
          <w:sz w:val="20"/>
          <w:szCs w:val="20"/>
        </w:rPr>
        <w:t>9</w:t>
      </w:r>
      <w:r w:rsidRPr="00B3096F">
        <w:rPr>
          <w:rFonts w:ascii="Tahoma" w:hAnsi="Tahoma" w:cs="Tahoma"/>
          <w:bCs/>
          <w:sz w:val="20"/>
          <w:szCs w:val="20"/>
        </w:rPr>
        <w:t> 000,00 rocznie.</w:t>
      </w:r>
    </w:p>
    <w:p w:rsidR="006264E6" w:rsidRDefault="006264E6" w:rsidP="0040416E">
      <w:pPr>
        <w:spacing w:before="60"/>
        <w:jc w:val="both"/>
        <w:rPr>
          <w:rFonts w:ascii="Tahoma" w:hAnsi="Tahoma" w:cs="Tahoma"/>
          <w:sz w:val="20"/>
          <w:szCs w:val="20"/>
        </w:rPr>
      </w:pPr>
      <w:r w:rsidRPr="00E50196">
        <w:rPr>
          <w:rFonts w:ascii="Tahoma" w:hAnsi="Tahoma" w:cs="Tahoma"/>
          <w:b/>
          <w:sz w:val="20"/>
          <w:szCs w:val="20"/>
        </w:rPr>
        <w:t>ZS nr 1 Goleniów -</w:t>
      </w:r>
      <w:r w:rsidRPr="00E50196">
        <w:rPr>
          <w:rFonts w:ascii="Tahoma" w:hAnsi="Tahoma" w:cs="Tahoma"/>
          <w:sz w:val="20"/>
          <w:szCs w:val="20"/>
        </w:rPr>
        <w:t xml:space="preserve"> Przewidziane są prace budowlano – montażowe na które nie jest wymagane pozwolenie na budowę o maksymalnej rocznej wartości 260</w:t>
      </w:r>
      <w:r w:rsidR="00EA63C2" w:rsidRPr="00E50196">
        <w:rPr>
          <w:rFonts w:ascii="Tahoma" w:hAnsi="Tahoma" w:cs="Tahoma"/>
          <w:sz w:val="20"/>
          <w:szCs w:val="20"/>
        </w:rPr>
        <w:t> </w:t>
      </w:r>
      <w:r w:rsidRPr="00E50196">
        <w:rPr>
          <w:rFonts w:ascii="Tahoma" w:hAnsi="Tahoma" w:cs="Tahoma"/>
          <w:sz w:val="20"/>
          <w:szCs w:val="20"/>
        </w:rPr>
        <w:t>000</w:t>
      </w:r>
      <w:r w:rsidR="00EA63C2" w:rsidRPr="00E50196">
        <w:rPr>
          <w:rFonts w:ascii="Tahoma" w:hAnsi="Tahoma" w:cs="Tahoma"/>
          <w:sz w:val="20"/>
          <w:szCs w:val="20"/>
        </w:rPr>
        <w:t>,00</w:t>
      </w:r>
      <w:r w:rsidRPr="00E50196">
        <w:rPr>
          <w:rFonts w:ascii="Tahoma" w:hAnsi="Tahoma" w:cs="Tahoma"/>
          <w:sz w:val="20"/>
          <w:szCs w:val="20"/>
        </w:rPr>
        <w:t xml:space="preserve"> zł. </w:t>
      </w:r>
    </w:p>
    <w:p w:rsidR="00E50196" w:rsidRPr="00E50196" w:rsidRDefault="00E50196" w:rsidP="0040416E">
      <w:pPr>
        <w:spacing w:before="60"/>
        <w:jc w:val="both"/>
        <w:rPr>
          <w:rFonts w:ascii="Tahoma" w:hAnsi="Tahoma" w:cs="Tahoma"/>
          <w:sz w:val="20"/>
          <w:szCs w:val="20"/>
        </w:rPr>
      </w:pPr>
      <w:r w:rsidRPr="00E50196">
        <w:rPr>
          <w:rFonts w:ascii="Tahoma" w:hAnsi="Tahoma" w:cs="Tahoma"/>
          <w:b/>
          <w:bCs/>
          <w:sz w:val="20"/>
          <w:szCs w:val="20"/>
        </w:rPr>
        <w:t>ZS nr 1 Nowogard</w:t>
      </w:r>
      <w:r w:rsidRPr="00E50196">
        <w:rPr>
          <w:rFonts w:ascii="Tahoma" w:hAnsi="Tahoma" w:cs="Tahoma"/>
          <w:bCs/>
          <w:sz w:val="20"/>
          <w:szCs w:val="20"/>
        </w:rPr>
        <w:t xml:space="preserve"> - na prace na które nie jest wymagane pozwolenie - 500.000,00 zł</w:t>
      </w:r>
    </w:p>
    <w:p w:rsidR="006264E6" w:rsidRPr="00E50196" w:rsidRDefault="00B93C83" w:rsidP="0040416E">
      <w:pPr>
        <w:pStyle w:val="Nagwek4"/>
        <w:spacing w:before="120"/>
        <w:rPr>
          <w:rFonts w:ascii="Tahoma" w:hAnsi="Tahoma" w:cs="Tahoma"/>
          <w:b w:val="0"/>
          <w:sz w:val="20"/>
          <w:u w:val="none"/>
        </w:rPr>
      </w:pPr>
      <w:r w:rsidRPr="00E50196">
        <w:rPr>
          <w:rFonts w:ascii="Tahoma" w:hAnsi="Tahoma" w:cs="Tahoma"/>
          <w:sz w:val="20"/>
          <w:u w:val="none"/>
        </w:rPr>
        <w:t>Pozostałe jednostki</w:t>
      </w:r>
      <w:r w:rsidRPr="00E50196">
        <w:rPr>
          <w:rFonts w:ascii="Tahoma" w:hAnsi="Tahoma" w:cs="Tahoma"/>
          <w:b w:val="0"/>
          <w:sz w:val="20"/>
          <w:u w:val="none"/>
        </w:rPr>
        <w:t>: drobne remonty typu malowanie</w:t>
      </w:r>
      <w:r w:rsidR="00EA63C2" w:rsidRPr="00E50196">
        <w:rPr>
          <w:rFonts w:ascii="Tahoma" w:hAnsi="Tahoma" w:cs="Tahoma"/>
          <w:b w:val="0"/>
          <w:sz w:val="20"/>
          <w:u w:val="none"/>
        </w:rPr>
        <w:t>.</w:t>
      </w:r>
    </w:p>
    <w:p w:rsidR="0066278C" w:rsidRDefault="0066278C">
      <w:pPr>
        <w:pStyle w:val="Nagwek4"/>
        <w:rPr>
          <w:rFonts w:ascii="Tahoma" w:hAnsi="Tahoma" w:cs="Tahoma"/>
          <w:sz w:val="20"/>
          <w:u w:val="none"/>
        </w:rPr>
      </w:pPr>
    </w:p>
    <w:p w:rsidR="0066278C" w:rsidRPr="0066278C" w:rsidRDefault="0066278C" w:rsidP="00DC1B72">
      <w:pPr>
        <w:pStyle w:val="Akapitzlist"/>
        <w:spacing w:after="200"/>
        <w:ind w:left="0"/>
        <w:jc w:val="both"/>
        <w:rPr>
          <w:rFonts w:ascii="Tahoma" w:hAnsi="Tahoma" w:cs="Tahoma"/>
          <w:b/>
          <w:sz w:val="20"/>
          <w:szCs w:val="20"/>
        </w:rPr>
      </w:pPr>
      <w:r w:rsidRPr="0066278C">
        <w:rPr>
          <w:rFonts w:ascii="Tahoma" w:hAnsi="Tahoma" w:cs="Tahoma"/>
          <w:b/>
          <w:sz w:val="20"/>
          <w:szCs w:val="20"/>
        </w:rPr>
        <w:t>Powiat Goleniowski jest w trakcie prowadzenia inwestycji pn.:</w:t>
      </w:r>
    </w:p>
    <w:p w:rsidR="0066278C" w:rsidRPr="0066278C" w:rsidRDefault="0066278C" w:rsidP="000654D9">
      <w:pPr>
        <w:pStyle w:val="Akapitzlist"/>
        <w:numPr>
          <w:ilvl w:val="0"/>
          <w:numId w:val="102"/>
        </w:numPr>
        <w:spacing w:after="200"/>
        <w:ind w:left="567" w:hanging="425"/>
        <w:jc w:val="both"/>
        <w:rPr>
          <w:rFonts w:ascii="Tahoma" w:hAnsi="Tahoma" w:cs="Tahoma"/>
          <w:sz w:val="20"/>
          <w:szCs w:val="20"/>
        </w:rPr>
      </w:pPr>
      <w:r w:rsidRPr="0066278C">
        <w:rPr>
          <w:rFonts w:ascii="Tahoma" w:hAnsi="Tahoma" w:cs="Tahoma"/>
          <w:sz w:val="20"/>
          <w:szCs w:val="20"/>
        </w:rPr>
        <w:t>„Przebudowa drogi powiatowej nr 4133Z Łoźnica - żółwia Błoć, na odcinku Niewiadowo-Żółwia Błoć wraz z budową ciągów pieszo-rowerowych - etap II (km 0+780,00 - 2+040,00)” o wartości 5 026 127,16 zł/brutto.</w:t>
      </w:r>
    </w:p>
    <w:p w:rsidR="0066278C" w:rsidRPr="0066278C" w:rsidRDefault="0066278C" w:rsidP="000654D9">
      <w:pPr>
        <w:pStyle w:val="Akapitzlist"/>
        <w:numPr>
          <w:ilvl w:val="0"/>
          <w:numId w:val="102"/>
        </w:numPr>
        <w:spacing w:after="200"/>
        <w:ind w:left="567" w:hanging="425"/>
        <w:jc w:val="both"/>
        <w:rPr>
          <w:rFonts w:ascii="Tahoma" w:hAnsi="Tahoma" w:cs="Tahoma"/>
          <w:sz w:val="20"/>
          <w:szCs w:val="20"/>
        </w:rPr>
      </w:pPr>
      <w:r w:rsidRPr="0066278C">
        <w:rPr>
          <w:rFonts w:ascii="Tahoma" w:hAnsi="Tahoma" w:cs="Tahoma"/>
          <w:sz w:val="20"/>
          <w:szCs w:val="20"/>
        </w:rPr>
        <w:t>„Przebudowa drogi powiatowej nr 4147Z na odcinku Maszewko-Dębice, Gmina Maszewo” o wartości 643 948,42 zł/brutto.</w:t>
      </w:r>
    </w:p>
    <w:p w:rsidR="0066278C" w:rsidRPr="0066278C" w:rsidRDefault="0066278C" w:rsidP="000654D9">
      <w:pPr>
        <w:pStyle w:val="Akapitzlist"/>
        <w:numPr>
          <w:ilvl w:val="0"/>
          <w:numId w:val="102"/>
        </w:numPr>
        <w:spacing w:after="200"/>
        <w:ind w:left="567" w:hanging="425"/>
        <w:jc w:val="both"/>
        <w:rPr>
          <w:rFonts w:ascii="Tahoma" w:hAnsi="Tahoma" w:cs="Tahoma"/>
          <w:sz w:val="20"/>
          <w:szCs w:val="20"/>
        </w:rPr>
      </w:pPr>
      <w:r w:rsidRPr="0066278C">
        <w:rPr>
          <w:rFonts w:ascii="Tahoma" w:hAnsi="Tahoma" w:cs="Tahoma"/>
          <w:sz w:val="20"/>
          <w:szCs w:val="20"/>
        </w:rPr>
        <w:t>„Opracowanie dokumentacji projektowo – kosztorysowej na wymianę instalacji elektrycznej w budynku ZSO im. ppor. Emilii Gierczak w Nowogardzie przy ul. Wojska Polskiego 6” o wartości 29520,00 zł/brutto.</w:t>
      </w:r>
    </w:p>
    <w:p w:rsidR="0066278C" w:rsidRPr="0066278C" w:rsidRDefault="0066278C" w:rsidP="000654D9">
      <w:pPr>
        <w:pStyle w:val="Akapitzlist"/>
        <w:numPr>
          <w:ilvl w:val="0"/>
          <w:numId w:val="102"/>
        </w:numPr>
        <w:spacing w:after="200"/>
        <w:ind w:left="567" w:hanging="425"/>
        <w:jc w:val="both"/>
        <w:rPr>
          <w:rFonts w:ascii="Tahoma" w:hAnsi="Tahoma" w:cs="Tahoma"/>
          <w:sz w:val="20"/>
          <w:szCs w:val="20"/>
        </w:rPr>
      </w:pPr>
      <w:r w:rsidRPr="0066278C">
        <w:rPr>
          <w:rFonts w:ascii="Tahoma" w:hAnsi="Tahoma" w:cs="Tahoma"/>
          <w:sz w:val="20"/>
          <w:szCs w:val="20"/>
        </w:rPr>
        <w:t>Opracowanie dokumentacji projektowo – kosztorysowej na modernizację budynku Oddziału Wewnętrznego  II z zagospodarowaniem terenu na Dom Pomocy Społecznej wg załączonej koncepcji” o wartości 107 647,20 zł/brutto.</w:t>
      </w:r>
    </w:p>
    <w:p w:rsidR="0066278C" w:rsidRPr="0066278C" w:rsidRDefault="0066278C" w:rsidP="000654D9">
      <w:pPr>
        <w:pStyle w:val="Akapitzlist"/>
        <w:numPr>
          <w:ilvl w:val="0"/>
          <w:numId w:val="102"/>
        </w:numPr>
        <w:spacing w:after="200"/>
        <w:ind w:left="567" w:hanging="425"/>
        <w:jc w:val="both"/>
        <w:rPr>
          <w:rFonts w:ascii="Tahoma" w:hAnsi="Tahoma" w:cs="Tahoma"/>
          <w:sz w:val="20"/>
          <w:szCs w:val="20"/>
        </w:rPr>
      </w:pPr>
      <w:r w:rsidRPr="0066278C">
        <w:rPr>
          <w:rFonts w:ascii="Tahoma" w:hAnsi="Tahoma" w:cs="Tahoma"/>
          <w:sz w:val="20"/>
          <w:szCs w:val="20"/>
        </w:rPr>
        <w:t xml:space="preserve">„Opracowanie dokumentacji projektowo – kosztorysowej na wymianę instalacji </w:t>
      </w:r>
      <w:proofErr w:type="spellStart"/>
      <w:r w:rsidRPr="0066278C">
        <w:rPr>
          <w:rFonts w:ascii="Tahoma" w:hAnsi="Tahoma" w:cs="Tahoma"/>
          <w:sz w:val="20"/>
          <w:szCs w:val="20"/>
        </w:rPr>
        <w:t>wodno</w:t>
      </w:r>
      <w:proofErr w:type="spellEnd"/>
      <w:r w:rsidRPr="0066278C">
        <w:rPr>
          <w:rFonts w:ascii="Tahoma" w:hAnsi="Tahoma" w:cs="Tahoma"/>
          <w:sz w:val="20"/>
          <w:szCs w:val="20"/>
        </w:rPr>
        <w:t xml:space="preserve"> – kanalizacyjnej wraz z modernizacją toalet w SOSW w Nowogardzie przy </w:t>
      </w:r>
      <w:r w:rsidRPr="0066278C">
        <w:rPr>
          <w:rFonts w:ascii="Tahoma" w:hAnsi="Tahoma" w:cs="Tahoma"/>
          <w:sz w:val="20"/>
          <w:szCs w:val="20"/>
        </w:rPr>
        <w:br/>
        <w:t>ul. K. Józefa Poniatowskiego 17, o wartości 26 199,00 zł/brutto.</w:t>
      </w:r>
    </w:p>
    <w:p w:rsidR="0066278C" w:rsidRPr="0066278C" w:rsidRDefault="0066278C" w:rsidP="0066278C">
      <w:pPr>
        <w:pStyle w:val="Akapitzlist"/>
        <w:ind w:left="567" w:hanging="425"/>
        <w:jc w:val="both"/>
        <w:rPr>
          <w:rFonts w:ascii="Tahoma" w:hAnsi="Tahoma" w:cs="Tahoma"/>
          <w:b/>
          <w:sz w:val="20"/>
          <w:szCs w:val="20"/>
        </w:rPr>
      </w:pPr>
    </w:p>
    <w:p w:rsidR="0066278C" w:rsidRPr="0066278C" w:rsidRDefault="0066278C" w:rsidP="0066278C">
      <w:pPr>
        <w:pStyle w:val="Akapitzlist"/>
        <w:ind w:left="567" w:hanging="425"/>
        <w:jc w:val="both"/>
        <w:rPr>
          <w:rFonts w:ascii="Tahoma" w:hAnsi="Tahoma" w:cs="Tahoma"/>
          <w:b/>
          <w:sz w:val="20"/>
          <w:szCs w:val="20"/>
        </w:rPr>
      </w:pPr>
      <w:r w:rsidRPr="0066278C">
        <w:rPr>
          <w:rFonts w:ascii="Tahoma" w:hAnsi="Tahoma" w:cs="Tahoma"/>
          <w:b/>
          <w:sz w:val="20"/>
          <w:szCs w:val="20"/>
        </w:rPr>
        <w:t xml:space="preserve">Ponadto planowane są kolejne inwestycji pn.: </w:t>
      </w:r>
    </w:p>
    <w:p w:rsidR="0066278C" w:rsidRPr="0066278C" w:rsidRDefault="0066278C" w:rsidP="000654D9">
      <w:pPr>
        <w:pStyle w:val="Akapitzlist"/>
        <w:numPr>
          <w:ilvl w:val="0"/>
          <w:numId w:val="103"/>
        </w:numPr>
        <w:spacing w:after="200"/>
        <w:ind w:left="567" w:hanging="425"/>
        <w:jc w:val="both"/>
        <w:rPr>
          <w:rFonts w:ascii="Tahoma" w:hAnsi="Tahoma" w:cs="Tahoma"/>
          <w:sz w:val="20"/>
          <w:szCs w:val="20"/>
        </w:rPr>
      </w:pPr>
      <w:r w:rsidRPr="0066278C">
        <w:rPr>
          <w:rFonts w:ascii="Tahoma" w:hAnsi="Tahoma" w:cs="Tahoma"/>
          <w:sz w:val="20"/>
          <w:szCs w:val="20"/>
        </w:rPr>
        <w:t>„Rozbudowa drogi powiatowej nr 4128Z na odcinku Stepnica - Czarnocin polegająca na wymianie nawierzchni na wybranych odcinkach drogi tj.: (w km od 3+357 do 3+500,  od km 2+786,89 do 2+977,56 od km 2+150,65 do km2+461,19)” o wartości 680 621 ,54 zł/brutto.</w:t>
      </w:r>
    </w:p>
    <w:p w:rsidR="0066278C" w:rsidRPr="0066278C" w:rsidRDefault="0066278C" w:rsidP="000654D9">
      <w:pPr>
        <w:pStyle w:val="Akapitzlist"/>
        <w:numPr>
          <w:ilvl w:val="0"/>
          <w:numId w:val="103"/>
        </w:numPr>
        <w:spacing w:after="200"/>
        <w:ind w:left="567" w:hanging="425"/>
        <w:jc w:val="both"/>
        <w:rPr>
          <w:rFonts w:ascii="Tahoma" w:hAnsi="Tahoma" w:cs="Tahoma"/>
          <w:sz w:val="20"/>
          <w:szCs w:val="20"/>
        </w:rPr>
      </w:pPr>
      <w:r w:rsidRPr="0066278C">
        <w:rPr>
          <w:rFonts w:ascii="Tahoma" w:hAnsi="Tahoma" w:cs="Tahoma"/>
          <w:sz w:val="20"/>
          <w:szCs w:val="20"/>
        </w:rPr>
        <w:t xml:space="preserve"> „Opracowanie dokumentacji technicznej na przebudowę drogi powiatowej nr 4112Z Kliniska - Stawno-Tarnowo oraz drogi 4113Z Kliniska Wielkie -Strumiany - Sowno poprzez wyrównanie nawierzchni mieszanką mineralno-emulsyjną na zimno typu „</w:t>
      </w:r>
      <w:proofErr w:type="spellStart"/>
      <w:r w:rsidRPr="0066278C">
        <w:rPr>
          <w:rFonts w:ascii="Tahoma" w:hAnsi="Tahoma" w:cs="Tahoma"/>
          <w:sz w:val="20"/>
          <w:szCs w:val="20"/>
        </w:rPr>
        <w:t>Slurry</w:t>
      </w:r>
      <w:proofErr w:type="spellEnd"/>
      <w:r w:rsidRPr="0066278C">
        <w:rPr>
          <w:rFonts w:ascii="Tahoma" w:hAnsi="Tahoma" w:cs="Tahoma"/>
          <w:sz w:val="20"/>
          <w:szCs w:val="20"/>
        </w:rPr>
        <w:t xml:space="preserve"> </w:t>
      </w:r>
      <w:proofErr w:type="spellStart"/>
      <w:r w:rsidRPr="0066278C">
        <w:rPr>
          <w:rFonts w:ascii="Tahoma" w:hAnsi="Tahoma" w:cs="Tahoma"/>
          <w:sz w:val="20"/>
          <w:szCs w:val="20"/>
        </w:rPr>
        <w:t>seal</w:t>
      </w:r>
      <w:proofErr w:type="spellEnd"/>
      <w:r w:rsidRPr="0066278C">
        <w:rPr>
          <w:rFonts w:ascii="Tahoma" w:hAnsi="Tahoma" w:cs="Tahoma"/>
          <w:sz w:val="20"/>
          <w:szCs w:val="20"/>
        </w:rPr>
        <w:t>” o wartości 20 000,00 zł/brutto.</w:t>
      </w:r>
    </w:p>
    <w:p w:rsidR="0066278C" w:rsidRPr="0066278C" w:rsidRDefault="0066278C" w:rsidP="000654D9">
      <w:pPr>
        <w:pStyle w:val="Akapitzlist"/>
        <w:numPr>
          <w:ilvl w:val="0"/>
          <w:numId w:val="103"/>
        </w:numPr>
        <w:spacing w:after="200"/>
        <w:ind w:left="567" w:hanging="425"/>
        <w:jc w:val="both"/>
        <w:rPr>
          <w:rFonts w:ascii="Tahoma" w:hAnsi="Tahoma" w:cs="Tahoma"/>
          <w:sz w:val="20"/>
          <w:szCs w:val="20"/>
        </w:rPr>
      </w:pPr>
      <w:r w:rsidRPr="0066278C">
        <w:rPr>
          <w:rFonts w:ascii="Tahoma" w:hAnsi="Tahoma" w:cs="Tahoma"/>
          <w:sz w:val="20"/>
          <w:szCs w:val="20"/>
        </w:rPr>
        <w:lastRenderedPageBreak/>
        <w:t xml:space="preserve">„Opracowanie dokumentacji technicznej na budowę chodnika na ulicy Mieszka I w m. Przybiernów w ciągu drogi powiatowej nr 4130Z Przybiernów - Budzieszewice” </w:t>
      </w:r>
      <w:r w:rsidRPr="0066278C">
        <w:rPr>
          <w:rFonts w:ascii="Tahoma" w:hAnsi="Tahoma" w:cs="Tahoma"/>
          <w:sz w:val="20"/>
          <w:szCs w:val="20"/>
        </w:rPr>
        <w:br/>
        <w:t>o wartości 7 000,00 zł/brutto.</w:t>
      </w:r>
    </w:p>
    <w:p w:rsidR="0066278C" w:rsidRPr="0066278C" w:rsidRDefault="0066278C" w:rsidP="000654D9">
      <w:pPr>
        <w:pStyle w:val="Akapitzlist"/>
        <w:numPr>
          <w:ilvl w:val="0"/>
          <w:numId w:val="103"/>
        </w:numPr>
        <w:spacing w:after="200"/>
        <w:ind w:left="567" w:hanging="425"/>
        <w:jc w:val="both"/>
        <w:rPr>
          <w:rFonts w:ascii="Tahoma" w:hAnsi="Tahoma" w:cs="Tahoma"/>
          <w:sz w:val="20"/>
          <w:szCs w:val="20"/>
        </w:rPr>
      </w:pPr>
      <w:r w:rsidRPr="0066278C">
        <w:rPr>
          <w:rFonts w:ascii="Tahoma" w:hAnsi="Tahoma" w:cs="Tahoma"/>
          <w:sz w:val="20"/>
          <w:szCs w:val="20"/>
        </w:rPr>
        <w:t>„Przygotowanie dokumentacji i technicznej na zadanie pn.: "Przebudowa mostu przez rzekę Stepnica w ciągu drogi powiatowej nr 4156Z Glewice-Osina w miejscowości Bodzęcin" o wartości 100 000,00 zł/brutto.</w:t>
      </w:r>
    </w:p>
    <w:p w:rsidR="0066278C" w:rsidRPr="0066278C" w:rsidRDefault="0066278C" w:rsidP="000654D9">
      <w:pPr>
        <w:pStyle w:val="Akapitzlist"/>
        <w:numPr>
          <w:ilvl w:val="0"/>
          <w:numId w:val="103"/>
        </w:numPr>
        <w:spacing w:after="200"/>
        <w:ind w:left="567" w:hanging="425"/>
        <w:jc w:val="both"/>
        <w:rPr>
          <w:rFonts w:ascii="Tahoma" w:hAnsi="Tahoma" w:cs="Tahoma"/>
          <w:sz w:val="20"/>
          <w:szCs w:val="20"/>
        </w:rPr>
      </w:pPr>
      <w:r w:rsidRPr="0066278C">
        <w:rPr>
          <w:rFonts w:ascii="Tahoma" w:hAnsi="Tahoma" w:cs="Tahoma"/>
          <w:sz w:val="20"/>
          <w:szCs w:val="20"/>
        </w:rPr>
        <w:t>„Przygotowanie dokumentacji technicznej na przebudowę drogi powiatowej nr 4158Z Osina-Mosty na odcinku Mosty-Burowo” o wartości 120 000,00 zł/brutto.</w:t>
      </w:r>
    </w:p>
    <w:p w:rsidR="0066278C" w:rsidRPr="0066278C" w:rsidRDefault="0066278C" w:rsidP="000654D9">
      <w:pPr>
        <w:pStyle w:val="Akapitzlist"/>
        <w:numPr>
          <w:ilvl w:val="0"/>
          <w:numId w:val="103"/>
        </w:numPr>
        <w:spacing w:after="200"/>
        <w:ind w:left="567" w:hanging="425"/>
        <w:jc w:val="both"/>
        <w:rPr>
          <w:rFonts w:ascii="Tahoma" w:hAnsi="Tahoma" w:cs="Tahoma"/>
          <w:sz w:val="20"/>
          <w:szCs w:val="20"/>
        </w:rPr>
      </w:pPr>
      <w:r w:rsidRPr="0066278C">
        <w:rPr>
          <w:rFonts w:ascii="Tahoma" w:hAnsi="Tahoma" w:cs="Tahoma"/>
          <w:sz w:val="20"/>
          <w:szCs w:val="20"/>
        </w:rPr>
        <w:t>„Przebudowa drogi powiatowej nr 4101Z Lubczyna - Kliniska Wielkie: - etap I w km od 4+900 do km 5+350, etap II od km 5+900 do km 6+770; etap III  w km od 7+400 do km 8+500” o wartości 100 000,00 zł/brutto.</w:t>
      </w:r>
    </w:p>
    <w:p w:rsidR="0066278C" w:rsidRPr="0066278C" w:rsidRDefault="0066278C" w:rsidP="000654D9">
      <w:pPr>
        <w:pStyle w:val="Akapitzlist"/>
        <w:numPr>
          <w:ilvl w:val="0"/>
          <w:numId w:val="103"/>
        </w:numPr>
        <w:spacing w:after="200"/>
        <w:ind w:left="567" w:hanging="425"/>
        <w:jc w:val="both"/>
        <w:rPr>
          <w:rFonts w:ascii="Tahoma" w:hAnsi="Tahoma" w:cs="Tahoma"/>
          <w:sz w:val="20"/>
          <w:szCs w:val="20"/>
        </w:rPr>
      </w:pPr>
      <w:r w:rsidRPr="0066278C">
        <w:rPr>
          <w:rFonts w:ascii="Tahoma" w:hAnsi="Tahoma" w:cs="Tahoma"/>
          <w:sz w:val="20"/>
          <w:szCs w:val="20"/>
        </w:rPr>
        <w:t>„Przebudowa drogi powiatowej nr 4133Z Łoźnica - Goleniów wraz z budową ciągów pieszo – rowerowych, etap III na odcinku Żółwia Błoć – Niewiadowo” o wartości 21 610 902,24 zł/brutto.</w:t>
      </w:r>
    </w:p>
    <w:p w:rsidR="0066278C" w:rsidRPr="0066278C" w:rsidRDefault="0066278C" w:rsidP="000654D9">
      <w:pPr>
        <w:pStyle w:val="Akapitzlist"/>
        <w:numPr>
          <w:ilvl w:val="0"/>
          <w:numId w:val="103"/>
        </w:numPr>
        <w:spacing w:after="200"/>
        <w:ind w:left="567" w:hanging="425"/>
        <w:jc w:val="both"/>
        <w:rPr>
          <w:rFonts w:ascii="Tahoma" w:hAnsi="Tahoma" w:cs="Tahoma"/>
          <w:sz w:val="20"/>
          <w:szCs w:val="20"/>
        </w:rPr>
      </w:pPr>
      <w:r w:rsidRPr="0066278C">
        <w:rPr>
          <w:rFonts w:ascii="Tahoma" w:hAnsi="Tahoma" w:cs="Tahoma"/>
          <w:sz w:val="20"/>
          <w:szCs w:val="20"/>
        </w:rPr>
        <w:t>„Przebudowa odcinka drogi powiatowej nr 4157Z wraz z budową chodnika w ciągu drogi powiatowej 4161Z w miejscowości Osina” o wartości 917 081,66 zł./brutto.</w:t>
      </w:r>
    </w:p>
    <w:p w:rsidR="0066278C" w:rsidRPr="003D716D" w:rsidRDefault="0066278C" w:rsidP="000654D9">
      <w:pPr>
        <w:pStyle w:val="Akapitzlist"/>
        <w:numPr>
          <w:ilvl w:val="0"/>
          <w:numId w:val="103"/>
        </w:numPr>
        <w:spacing w:after="200"/>
        <w:ind w:left="567" w:hanging="425"/>
        <w:jc w:val="both"/>
        <w:rPr>
          <w:rFonts w:ascii="Tahoma" w:hAnsi="Tahoma" w:cs="Tahoma"/>
          <w:sz w:val="20"/>
          <w:szCs w:val="20"/>
        </w:rPr>
      </w:pPr>
      <w:r w:rsidRPr="003D716D">
        <w:rPr>
          <w:rFonts w:ascii="Tahoma" w:hAnsi="Tahoma" w:cs="Tahoma"/>
          <w:sz w:val="20"/>
          <w:szCs w:val="20"/>
        </w:rPr>
        <w:t>„Modernizacja budynku Oddziału Wewnętrznego II z zagospodarowaniem terenu na Dom Pomocy Społecznej” wartość zadania będzie znana po otrzymaniu dokumentacji, termin realizacji inwestycji 2020-2021.</w:t>
      </w:r>
    </w:p>
    <w:p w:rsidR="0066278C" w:rsidRPr="003D716D" w:rsidRDefault="0066278C" w:rsidP="000654D9">
      <w:pPr>
        <w:pStyle w:val="Akapitzlist"/>
        <w:numPr>
          <w:ilvl w:val="0"/>
          <w:numId w:val="103"/>
        </w:numPr>
        <w:spacing w:after="200"/>
        <w:ind w:left="567" w:hanging="425"/>
        <w:jc w:val="both"/>
        <w:rPr>
          <w:rFonts w:ascii="Tahoma" w:hAnsi="Tahoma" w:cs="Tahoma"/>
          <w:sz w:val="20"/>
          <w:szCs w:val="20"/>
        </w:rPr>
      </w:pPr>
      <w:r w:rsidRPr="003D716D">
        <w:rPr>
          <w:rFonts w:ascii="Tahoma" w:hAnsi="Tahoma" w:cs="Tahoma"/>
          <w:sz w:val="20"/>
          <w:szCs w:val="20"/>
        </w:rPr>
        <w:t xml:space="preserve">„Wymiana instalacji elektrycznej w budynku ZSO im. ppor. Emilii Gierczak </w:t>
      </w:r>
      <w:r w:rsidRPr="003D716D">
        <w:rPr>
          <w:rFonts w:ascii="Tahoma" w:hAnsi="Tahoma" w:cs="Tahoma"/>
          <w:sz w:val="20"/>
          <w:szCs w:val="20"/>
        </w:rPr>
        <w:br/>
        <w:t>w Nowogardzie przy ul. Wojska Polskiego 6” wartość inwestycji będzie znana po otrzymaniu dokumentacji, termin realizacji zadania: VI-VIII 2020.</w:t>
      </w:r>
    </w:p>
    <w:p w:rsidR="0066278C" w:rsidRPr="003D716D" w:rsidRDefault="0066278C" w:rsidP="000654D9">
      <w:pPr>
        <w:pStyle w:val="Akapitzlist"/>
        <w:numPr>
          <w:ilvl w:val="0"/>
          <w:numId w:val="103"/>
        </w:numPr>
        <w:spacing w:after="200"/>
        <w:ind w:left="567" w:hanging="425"/>
        <w:jc w:val="both"/>
        <w:rPr>
          <w:rFonts w:ascii="Tahoma" w:hAnsi="Tahoma" w:cs="Tahoma"/>
          <w:sz w:val="20"/>
          <w:szCs w:val="20"/>
        </w:rPr>
      </w:pPr>
      <w:r w:rsidRPr="003D716D">
        <w:rPr>
          <w:rFonts w:ascii="Tahoma" w:hAnsi="Tahoma" w:cs="Tahoma"/>
          <w:sz w:val="20"/>
          <w:szCs w:val="20"/>
        </w:rPr>
        <w:t xml:space="preserve">„Wymiana instalacji wodno-kanalizacyjnej  wraz z modernizacją toalet w SOSW </w:t>
      </w:r>
      <w:r w:rsidRPr="003D716D">
        <w:rPr>
          <w:rFonts w:ascii="Tahoma" w:hAnsi="Tahoma" w:cs="Tahoma"/>
          <w:sz w:val="20"/>
          <w:szCs w:val="20"/>
        </w:rPr>
        <w:br/>
        <w:t>w Nowogardzie przy ul. K. Józefa Poniatowskiego 17” wartość inwestycji będzie znana po otrzymaniu dokumentacji, termin realizacji VI-VIII 2020.</w:t>
      </w:r>
    </w:p>
    <w:p w:rsidR="0066278C" w:rsidRPr="0066278C" w:rsidRDefault="0066278C" w:rsidP="0066278C"/>
    <w:p w:rsidR="00CD0A70" w:rsidRPr="00E50196" w:rsidRDefault="006264E6">
      <w:pPr>
        <w:pStyle w:val="Nagwek4"/>
        <w:rPr>
          <w:rFonts w:ascii="Tahoma" w:hAnsi="Tahoma" w:cs="Tahoma"/>
          <w:sz w:val="20"/>
          <w:u w:val="none"/>
        </w:rPr>
      </w:pPr>
      <w:r w:rsidRPr="00E50196">
        <w:rPr>
          <w:rFonts w:ascii="Tahoma" w:hAnsi="Tahoma" w:cs="Tahoma"/>
          <w:sz w:val="20"/>
          <w:u w:val="none"/>
        </w:rPr>
        <w:t>1</w:t>
      </w:r>
      <w:r w:rsidR="00D643B2">
        <w:rPr>
          <w:rFonts w:ascii="Tahoma" w:hAnsi="Tahoma" w:cs="Tahoma"/>
          <w:sz w:val="20"/>
          <w:u w:val="none"/>
        </w:rPr>
        <w:t>2</w:t>
      </w:r>
      <w:r w:rsidRPr="00E50196">
        <w:rPr>
          <w:rFonts w:ascii="Tahoma" w:hAnsi="Tahoma" w:cs="Tahoma"/>
          <w:sz w:val="20"/>
          <w:u w:val="none"/>
        </w:rPr>
        <w:t xml:space="preserve">. </w:t>
      </w:r>
      <w:r w:rsidR="00CD0A70" w:rsidRPr="00E50196">
        <w:rPr>
          <w:rFonts w:ascii="Tahoma" w:hAnsi="Tahoma" w:cs="Tahoma"/>
          <w:sz w:val="20"/>
          <w:u w:val="none"/>
        </w:rPr>
        <w:t xml:space="preserve">Szkodowość. </w:t>
      </w:r>
    </w:p>
    <w:p w:rsidR="00CD0A70" w:rsidRPr="00E50196" w:rsidRDefault="00CD0A70">
      <w:pPr>
        <w:jc w:val="both"/>
        <w:rPr>
          <w:rFonts w:ascii="Tahoma" w:hAnsi="Tahoma" w:cs="Tahoma"/>
          <w:sz w:val="20"/>
          <w:szCs w:val="20"/>
        </w:rPr>
      </w:pPr>
      <w:r w:rsidRPr="00E50196">
        <w:rPr>
          <w:rFonts w:ascii="Tahoma" w:hAnsi="Tahoma" w:cs="Tahoma"/>
          <w:sz w:val="20"/>
          <w:szCs w:val="20"/>
        </w:rPr>
        <w:t xml:space="preserve">Szkodowość </w:t>
      </w:r>
      <w:r w:rsidRPr="00F87562">
        <w:rPr>
          <w:rFonts w:ascii="Tahoma" w:hAnsi="Tahoma" w:cs="Tahoma"/>
          <w:sz w:val="20"/>
          <w:szCs w:val="20"/>
        </w:rPr>
        <w:t xml:space="preserve">– </w:t>
      </w:r>
      <w:r w:rsidRPr="00F87562">
        <w:rPr>
          <w:rFonts w:ascii="Tahoma" w:hAnsi="Tahoma" w:cs="Tahoma"/>
          <w:b/>
          <w:sz w:val="20"/>
          <w:szCs w:val="20"/>
        </w:rPr>
        <w:t>załącznik E</w:t>
      </w:r>
      <w:r w:rsidRPr="00F87562">
        <w:rPr>
          <w:rFonts w:ascii="Tahoma" w:hAnsi="Tahoma" w:cs="Tahoma"/>
          <w:sz w:val="20"/>
          <w:szCs w:val="20"/>
        </w:rPr>
        <w:t xml:space="preserve"> do SIWZ.</w:t>
      </w:r>
      <w:r w:rsidRPr="00E50196">
        <w:rPr>
          <w:rFonts w:ascii="Tahoma" w:hAnsi="Tahoma" w:cs="Tahoma"/>
          <w:sz w:val="20"/>
          <w:szCs w:val="20"/>
        </w:rPr>
        <w:t xml:space="preserve"> </w:t>
      </w:r>
    </w:p>
    <w:p w:rsidR="00CD0A70" w:rsidRPr="0048507A" w:rsidRDefault="00CD0A70">
      <w:pPr>
        <w:ind w:firstLine="180"/>
        <w:jc w:val="both"/>
        <w:rPr>
          <w:rFonts w:ascii="Tahoma" w:hAnsi="Tahoma" w:cs="Tahoma"/>
          <w:sz w:val="20"/>
          <w:szCs w:val="20"/>
          <w:highlight w:val="yellow"/>
        </w:rPr>
      </w:pPr>
    </w:p>
    <w:p w:rsidR="00CD0A70" w:rsidRPr="0048507A" w:rsidRDefault="00CD0A70" w:rsidP="0066278C">
      <w:pPr>
        <w:jc w:val="both"/>
        <w:rPr>
          <w:rFonts w:ascii="Tahoma" w:hAnsi="Tahoma" w:cs="Tahoma"/>
          <w:sz w:val="20"/>
          <w:szCs w:val="20"/>
          <w:highlight w:val="yellow"/>
        </w:rPr>
      </w:pPr>
    </w:p>
    <w:p w:rsidR="00CD0A70" w:rsidRPr="0048507A" w:rsidRDefault="00CD0A70">
      <w:pPr>
        <w:ind w:firstLine="180"/>
        <w:jc w:val="both"/>
        <w:rPr>
          <w:rFonts w:ascii="Tahoma" w:hAnsi="Tahoma" w:cs="Tahoma"/>
          <w:sz w:val="20"/>
          <w:szCs w:val="20"/>
          <w:highlight w:val="yellow"/>
        </w:rPr>
      </w:pPr>
    </w:p>
    <w:p w:rsidR="002D1A75" w:rsidRPr="0048507A" w:rsidRDefault="002D1A75">
      <w:pPr>
        <w:ind w:firstLine="180"/>
        <w:jc w:val="both"/>
        <w:rPr>
          <w:rFonts w:ascii="Tahoma" w:hAnsi="Tahoma" w:cs="Tahoma"/>
          <w:sz w:val="20"/>
          <w:szCs w:val="20"/>
          <w:highlight w:val="yellow"/>
        </w:rPr>
      </w:pPr>
    </w:p>
    <w:p w:rsidR="006264E6" w:rsidRPr="0048507A" w:rsidRDefault="006264E6">
      <w:pPr>
        <w:ind w:firstLine="180"/>
        <w:jc w:val="both"/>
        <w:rPr>
          <w:rFonts w:ascii="Tahoma" w:hAnsi="Tahoma" w:cs="Tahoma"/>
          <w:sz w:val="20"/>
          <w:szCs w:val="20"/>
          <w:highlight w:val="yellow"/>
        </w:rPr>
      </w:pPr>
    </w:p>
    <w:p w:rsidR="00CD0A70" w:rsidRPr="0048507A" w:rsidRDefault="00E43B1E">
      <w:pPr>
        <w:pStyle w:val="Nagwek"/>
        <w:tabs>
          <w:tab w:val="clear" w:pos="4536"/>
          <w:tab w:val="clear" w:pos="9072"/>
        </w:tabs>
        <w:jc w:val="both"/>
        <w:rPr>
          <w:rFonts w:ascii="Tahoma" w:hAnsi="Tahoma" w:cs="Tahoma"/>
          <w:b/>
          <w:bCs/>
          <w:sz w:val="20"/>
          <w:szCs w:val="20"/>
        </w:rPr>
      </w:pPr>
      <w:r w:rsidRPr="0048507A">
        <w:rPr>
          <w:rFonts w:ascii="Tahoma" w:hAnsi="Tahoma" w:cs="Tahoma"/>
          <w:b/>
          <w:bCs/>
          <w:sz w:val="20"/>
          <w:szCs w:val="20"/>
          <w:u w:val="single"/>
        </w:rPr>
        <w:t>II. RODZAJE UBEZPIECZEŃ</w:t>
      </w:r>
    </w:p>
    <w:p w:rsidR="00CD0A70" w:rsidRPr="0048507A" w:rsidRDefault="00CD0A70">
      <w:pPr>
        <w:tabs>
          <w:tab w:val="left" w:pos="180"/>
        </w:tabs>
        <w:rPr>
          <w:rFonts w:ascii="Tahoma" w:hAnsi="Tahoma" w:cs="Tahoma"/>
          <w:b/>
          <w:bCs/>
          <w:sz w:val="20"/>
          <w:szCs w:val="20"/>
        </w:rPr>
      </w:pPr>
    </w:p>
    <w:p w:rsidR="00CD0A70" w:rsidRPr="0048507A" w:rsidRDefault="00CD0A70">
      <w:pPr>
        <w:pStyle w:val="Nagwek"/>
        <w:tabs>
          <w:tab w:val="clear" w:pos="4536"/>
          <w:tab w:val="clear" w:pos="9072"/>
        </w:tabs>
        <w:jc w:val="both"/>
        <w:rPr>
          <w:rFonts w:ascii="Tahoma" w:hAnsi="Tahoma" w:cs="Tahoma"/>
          <w:b/>
          <w:sz w:val="20"/>
          <w:szCs w:val="20"/>
        </w:rPr>
      </w:pPr>
    </w:p>
    <w:p w:rsidR="001D0289" w:rsidRPr="0048507A" w:rsidRDefault="00E4639F" w:rsidP="001D0289">
      <w:pPr>
        <w:pStyle w:val="Tekstpodstawowywcity"/>
        <w:pBdr>
          <w:top w:val="single" w:sz="4" w:space="1" w:color="auto"/>
          <w:left w:val="single" w:sz="4" w:space="4" w:color="auto"/>
          <w:bottom w:val="single" w:sz="4" w:space="1" w:color="auto"/>
          <w:right w:val="single" w:sz="4" w:space="4" w:color="auto"/>
        </w:pBdr>
        <w:spacing w:before="100"/>
        <w:ind w:left="0"/>
        <w:jc w:val="both"/>
        <w:rPr>
          <w:rFonts w:ascii="Tahoma" w:hAnsi="Tahoma" w:cs="Tahoma"/>
          <w:sz w:val="20"/>
        </w:rPr>
      </w:pPr>
      <w:r w:rsidRPr="0048507A">
        <w:rPr>
          <w:rFonts w:ascii="Tahoma" w:hAnsi="Tahoma" w:cs="Tahoma"/>
          <w:sz w:val="20"/>
        </w:rPr>
        <w:t xml:space="preserve">I </w:t>
      </w:r>
      <w:r w:rsidR="001D0289" w:rsidRPr="0048507A">
        <w:rPr>
          <w:rFonts w:ascii="Tahoma" w:hAnsi="Tahoma" w:cs="Tahoma"/>
          <w:sz w:val="20"/>
        </w:rPr>
        <w:t>CZĘŚĆ ZAMÓWIENIA: UBEZPIECZENIE MIENIA I ODPOWIEDZIALNOŚCI CYWILNEJ</w:t>
      </w:r>
    </w:p>
    <w:p w:rsidR="001D0289" w:rsidRPr="0048507A" w:rsidRDefault="001D0289">
      <w:pPr>
        <w:pStyle w:val="Nagwek"/>
        <w:tabs>
          <w:tab w:val="clear" w:pos="4536"/>
          <w:tab w:val="clear" w:pos="9072"/>
        </w:tabs>
        <w:jc w:val="both"/>
        <w:rPr>
          <w:rFonts w:ascii="Tahoma" w:hAnsi="Tahoma" w:cs="Tahoma"/>
          <w:b/>
          <w:bCs/>
          <w:sz w:val="20"/>
          <w:szCs w:val="20"/>
        </w:rPr>
      </w:pPr>
    </w:p>
    <w:p w:rsidR="00CD0A70" w:rsidRPr="0048507A" w:rsidRDefault="00E96D6D" w:rsidP="00400821">
      <w:pPr>
        <w:pStyle w:val="Nagwek2"/>
        <w:numPr>
          <w:ilvl w:val="0"/>
          <w:numId w:val="2"/>
        </w:numPr>
        <w:tabs>
          <w:tab w:val="clear" w:pos="720"/>
          <w:tab w:val="num" w:pos="426"/>
        </w:tabs>
        <w:spacing w:before="120"/>
        <w:ind w:left="426" w:hanging="426"/>
        <w:jc w:val="both"/>
        <w:rPr>
          <w:rFonts w:ascii="Tahoma" w:hAnsi="Tahoma" w:cs="Tahoma"/>
          <w:sz w:val="20"/>
        </w:rPr>
      </w:pPr>
      <w:r w:rsidRPr="0048507A">
        <w:rPr>
          <w:rFonts w:ascii="Tahoma" w:hAnsi="Tahoma" w:cs="Tahoma"/>
          <w:sz w:val="20"/>
        </w:rPr>
        <w:t>UBEZPIECZENIE ODPOWIEDZIALNOŚCI CYWILNEJ W ZWIĄZKU Z POSIADANYM MIENIEM I WYKONYWANYMI ZADANIAMI POWIATU GOLENIOWSKIEGO WRAZ</w:t>
      </w:r>
      <w:r w:rsidRPr="0048507A">
        <w:rPr>
          <w:rFonts w:ascii="Tahoma" w:hAnsi="Tahoma" w:cs="Tahoma"/>
          <w:sz w:val="20"/>
        </w:rPr>
        <w:br/>
        <w:t>Z JEDNOSTKAMI POWIATU</w:t>
      </w:r>
      <w:r w:rsidR="00CD0A70" w:rsidRPr="0048507A">
        <w:rPr>
          <w:rFonts w:ascii="Tahoma" w:hAnsi="Tahoma" w:cs="Tahoma"/>
          <w:sz w:val="20"/>
        </w:rPr>
        <w:t>.</w:t>
      </w:r>
    </w:p>
    <w:p w:rsidR="00CD0A70" w:rsidRPr="0048507A" w:rsidRDefault="00CD0A70">
      <w:pPr>
        <w:pStyle w:val="Nagwek"/>
        <w:tabs>
          <w:tab w:val="clear" w:pos="4536"/>
          <w:tab w:val="clear" w:pos="9072"/>
        </w:tabs>
        <w:rPr>
          <w:rFonts w:ascii="Tahoma" w:hAnsi="Tahoma" w:cs="Tahoma"/>
          <w:sz w:val="20"/>
          <w:szCs w:val="20"/>
        </w:rPr>
      </w:pPr>
    </w:p>
    <w:p w:rsidR="00CD0A70" w:rsidRPr="0048507A" w:rsidRDefault="00CD0A70">
      <w:pPr>
        <w:numPr>
          <w:ilvl w:val="12"/>
          <w:numId w:val="0"/>
        </w:numPr>
        <w:spacing w:before="120"/>
        <w:jc w:val="both"/>
        <w:rPr>
          <w:rFonts w:ascii="Tahoma" w:hAnsi="Tahoma" w:cs="Tahoma"/>
          <w:b/>
          <w:sz w:val="20"/>
          <w:szCs w:val="20"/>
          <w:u w:val="single"/>
        </w:rPr>
      </w:pPr>
      <w:r w:rsidRPr="0048507A">
        <w:rPr>
          <w:rFonts w:ascii="Tahoma" w:hAnsi="Tahoma" w:cs="Tahoma"/>
          <w:b/>
          <w:sz w:val="20"/>
          <w:szCs w:val="20"/>
          <w:u w:val="single"/>
        </w:rPr>
        <w:t>Założenia do ubezpieczenia (wymagania minimalne)</w:t>
      </w:r>
    </w:p>
    <w:p w:rsidR="00CD0A70" w:rsidRPr="0048507A" w:rsidRDefault="00CD0A70">
      <w:pPr>
        <w:numPr>
          <w:ilvl w:val="12"/>
          <w:numId w:val="0"/>
        </w:numPr>
        <w:spacing w:before="120"/>
        <w:jc w:val="both"/>
        <w:rPr>
          <w:rFonts w:ascii="Tahoma" w:hAnsi="Tahoma" w:cs="Tahoma"/>
          <w:b/>
          <w:sz w:val="20"/>
          <w:szCs w:val="20"/>
        </w:rPr>
      </w:pPr>
      <w:r w:rsidRPr="0048507A">
        <w:rPr>
          <w:rFonts w:ascii="Tahoma" w:hAnsi="Tahoma" w:cs="Tahoma"/>
          <w:b/>
          <w:sz w:val="20"/>
          <w:szCs w:val="20"/>
        </w:rPr>
        <w:t xml:space="preserve">/A/ Ubezpieczający: </w:t>
      </w:r>
      <w:bookmarkStart w:id="0" w:name="_Hlk37246360"/>
      <w:r w:rsidRPr="0048507A">
        <w:rPr>
          <w:rFonts w:ascii="Tahoma" w:hAnsi="Tahoma" w:cs="Tahoma"/>
          <w:sz w:val="20"/>
          <w:szCs w:val="20"/>
        </w:rPr>
        <w:t>Powiat Goleniowski</w:t>
      </w:r>
      <w:bookmarkEnd w:id="0"/>
      <w:r w:rsidRPr="0048507A">
        <w:rPr>
          <w:rFonts w:ascii="Tahoma" w:hAnsi="Tahoma" w:cs="Tahoma"/>
          <w:sz w:val="20"/>
          <w:szCs w:val="20"/>
        </w:rPr>
        <w:t>.</w:t>
      </w:r>
    </w:p>
    <w:p w:rsidR="00CD0A70" w:rsidRPr="0048507A" w:rsidRDefault="00CD0A70">
      <w:pPr>
        <w:numPr>
          <w:ilvl w:val="12"/>
          <w:numId w:val="0"/>
        </w:numPr>
        <w:spacing w:before="120"/>
        <w:jc w:val="both"/>
        <w:rPr>
          <w:rFonts w:ascii="Tahoma" w:hAnsi="Tahoma" w:cs="Tahoma"/>
          <w:b/>
          <w:sz w:val="20"/>
          <w:szCs w:val="20"/>
        </w:rPr>
      </w:pPr>
      <w:r w:rsidRPr="0048507A">
        <w:rPr>
          <w:rFonts w:ascii="Tahoma" w:hAnsi="Tahoma" w:cs="Tahoma"/>
          <w:b/>
          <w:sz w:val="20"/>
          <w:szCs w:val="20"/>
        </w:rPr>
        <w:t xml:space="preserve">/B/ Ubezpieczony: </w:t>
      </w:r>
      <w:r w:rsidR="002D1A75" w:rsidRPr="0048507A">
        <w:rPr>
          <w:rFonts w:ascii="Tahoma" w:hAnsi="Tahoma" w:cs="Tahoma"/>
          <w:bCs/>
          <w:sz w:val="20"/>
          <w:szCs w:val="20"/>
        </w:rPr>
        <w:t>Powiat Goleniowski</w:t>
      </w:r>
      <w:r w:rsidR="003A7554">
        <w:rPr>
          <w:rFonts w:ascii="Tahoma" w:hAnsi="Tahoma" w:cs="Tahoma"/>
          <w:bCs/>
          <w:sz w:val="20"/>
          <w:szCs w:val="20"/>
        </w:rPr>
        <w:t xml:space="preserve"> oraz</w:t>
      </w:r>
      <w:r w:rsidR="002D1A75" w:rsidRPr="0048507A">
        <w:rPr>
          <w:rFonts w:ascii="Tahoma" w:hAnsi="Tahoma" w:cs="Tahoma"/>
          <w:bCs/>
          <w:sz w:val="20"/>
          <w:szCs w:val="20"/>
        </w:rPr>
        <w:t xml:space="preserve"> </w:t>
      </w:r>
      <w:r w:rsidRPr="0048507A">
        <w:rPr>
          <w:rFonts w:ascii="Tahoma" w:hAnsi="Tahoma" w:cs="Tahoma"/>
          <w:bCs/>
          <w:sz w:val="20"/>
          <w:szCs w:val="20"/>
        </w:rPr>
        <w:t>jednostki</w:t>
      </w:r>
      <w:r w:rsidRPr="0048507A">
        <w:rPr>
          <w:rFonts w:ascii="Tahoma" w:hAnsi="Tahoma" w:cs="Tahoma"/>
          <w:sz w:val="20"/>
          <w:szCs w:val="20"/>
        </w:rPr>
        <w:t xml:space="preserve"> organizacyjne powiatu</w:t>
      </w:r>
      <w:r w:rsidR="002D1A75" w:rsidRPr="0048507A">
        <w:rPr>
          <w:rFonts w:ascii="Tahoma" w:hAnsi="Tahoma" w:cs="Tahoma"/>
          <w:sz w:val="20"/>
          <w:szCs w:val="20"/>
        </w:rPr>
        <w:t xml:space="preserve"> </w:t>
      </w:r>
      <w:r w:rsidRPr="0048507A">
        <w:rPr>
          <w:rFonts w:ascii="Tahoma" w:hAnsi="Tahoma" w:cs="Tahoma"/>
          <w:sz w:val="20"/>
          <w:szCs w:val="20"/>
        </w:rPr>
        <w:t>(jednostki wymienione w SIWZ).</w:t>
      </w:r>
      <w:r w:rsidR="00B439BF" w:rsidRPr="00B439BF">
        <w:rPr>
          <w:rFonts w:ascii="Tahoma" w:hAnsi="Tahoma" w:cs="Tahoma"/>
          <w:sz w:val="20"/>
          <w:szCs w:val="20"/>
          <w:highlight w:val="green"/>
        </w:rPr>
        <w:t xml:space="preserve"> </w:t>
      </w:r>
    </w:p>
    <w:p w:rsidR="00F30D5F" w:rsidRPr="0048507A" w:rsidRDefault="00F30D5F" w:rsidP="00F30D5F">
      <w:pPr>
        <w:pStyle w:val="Tekstpodstawowy2"/>
        <w:spacing w:before="100"/>
        <w:jc w:val="both"/>
        <w:rPr>
          <w:rFonts w:ascii="Tahoma" w:hAnsi="Tahoma" w:cs="Tahoma"/>
          <w:sz w:val="20"/>
          <w:lang w:val="pl-PL"/>
        </w:rPr>
      </w:pPr>
      <w:r w:rsidRPr="0048507A">
        <w:rPr>
          <w:rFonts w:ascii="Tahoma" w:hAnsi="Tahoma" w:cs="Tahoma"/>
          <w:b/>
          <w:spacing w:val="20"/>
          <w:sz w:val="20"/>
        </w:rPr>
        <w:t>/</w:t>
      </w:r>
      <w:r w:rsidRPr="0048507A">
        <w:rPr>
          <w:rFonts w:ascii="Tahoma" w:hAnsi="Tahoma" w:cs="Tahoma"/>
          <w:b/>
          <w:spacing w:val="20"/>
          <w:sz w:val="20"/>
          <w:lang w:val="pl-PL"/>
        </w:rPr>
        <w:t>C</w:t>
      </w:r>
      <w:r w:rsidRPr="0048507A">
        <w:rPr>
          <w:rFonts w:ascii="Tahoma" w:hAnsi="Tahoma" w:cs="Tahoma"/>
          <w:b/>
          <w:spacing w:val="20"/>
          <w:sz w:val="20"/>
        </w:rPr>
        <w:t>/ Okres</w:t>
      </w:r>
      <w:r w:rsidRPr="0048507A">
        <w:rPr>
          <w:rFonts w:ascii="Tahoma" w:hAnsi="Tahoma" w:cs="Tahoma"/>
          <w:b/>
          <w:sz w:val="20"/>
        </w:rPr>
        <w:t xml:space="preserve"> ubezpieczenia:</w:t>
      </w:r>
      <w:r w:rsidRPr="0048507A">
        <w:rPr>
          <w:rFonts w:ascii="Tahoma" w:hAnsi="Tahoma" w:cs="Tahoma"/>
          <w:sz w:val="20"/>
        </w:rPr>
        <w:t xml:space="preserve"> 15</w:t>
      </w:r>
      <w:r w:rsidRPr="0048507A">
        <w:rPr>
          <w:rFonts w:ascii="Tahoma" w:hAnsi="Tahoma" w:cs="Tahoma"/>
          <w:sz w:val="20"/>
          <w:lang w:val="pl-PL"/>
        </w:rPr>
        <w:t xml:space="preserve"> czerwca </w:t>
      </w:r>
      <w:r w:rsidRPr="0048507A">
        <w:rPr>
          <w:rFonts w:ascii="Tahoma" w:hAnsi="Tahoma" w:cs="Tahoma"/>
          <w:sz w:val="20"/>
        </w:rPr>
        <w:t>20</w:t>
      </w:r>
      <w:r w:rsidR="002D1A75" w:rsidRPr="0048507A">
        <w:rPr>
          <w:rFonts w:ascii="Tahoma" w:hAnsi="Tahoma" w:cs="Tahoma"/>
          <w:sz w:val="20"/>
          <w:lang w:val="pl-PL"/>
        </w:rPr>
        <w:t>20</w:t>
      </w:r>
      <w:r w:rsidRPr="0048507A">
        <w:rPr>
          <w:rFonts w:ascii="Tahoma" w:hAnsi="Tahoma" w:cs="Tahoma"/>
          <w:sz w:val="20"/>
          <w:lang w:val="pl-PL"/>
        </w:rPr>
        <w:t xml:space="preserve"> </w:t>
      </w:r>
      <w:r w:rsidRPr="0048507A">
        <w:rPr>
          <w:rFonts w:ascii="Tahoma" w:hAnsi="Tahoma" w:cs="Tahoma"/>
          <w:sz w:val="20"/>
        </w:rPr>
        <w:t>r. – 14</w:t>
      </w:r>
      <w:r w:rsidRPr="0048507A">
        <w:rPr>
          <w:rFonts w:ascii="Tahoma" w:hAnsi="Tahoma" w:cs="Tahoma"/>
          <w:sz w:val="20"/>
          <w:lang w:val="pl-PL"/>
        </w:rPr>
        <w:t xml:space="preserve"> czerwca </w:t>
      </w:r>
      <w:r w:rsidRPr="0048507A">
        <w:rPr>
          <w:rFonts w:ascii="Tahoma" w:hAnsi="Tahoma" w:cs="Tahoma"/>
          <w:sz w:val="20"/>
        </w:rPr>
        <w:t>20</w:t>
      </w:r>
      <w:r w:rsidRPr="0048507A">
        <w:rPr>
          <w:rFonts w:ascii="Tahoma" w:hAnsi="Tahoma" w:cs="Tahoma"/>
          <w:sz w:val="20"/>
          <w:lang w:val="pl-PL"/>
        </w:rPr>
        <w:t>2</w:t>
      </w:r>
      <w:r w:rsidR="002D1A75" w:rsidRPr="0048507A">
        <w:rPr>
          <w:rFonts w:ascii="Tahoma" w:hAnsi="Tahoma" w:cs="Tahoma"/>
          <w:sz w:val="20"/>
          <w:lang w:val="pl-PL"/>
        </w:rPr>
        <w:t>4</w:t>
      </w:r>
      <w:r w:rsidRPr="0048507A">
        <w:rPr>
          <w:rFonts w:ascii="Tahoma" w:hAnsi="Tahoma" w:cs="Tahoma"/>
          <w:sz w:val="20"/>
          <w:lang w:val="pl-PL"/>
        </w:rPr>
        <w:t xml:space="preserve"> </w:t>
      </w:r>
      <w:r w:rsidRPr="0048507A">
        <w:rPr>
          <w:rFonts w:ascii="Tahoma" w:hAnsi="Tahoma" w:cs="Tahoma"/>
          <w:sz w:val="20"/>
        </w:rPr>
        <w:t>r.</w:t>
      </w:r>
      <w:r w:rsidRPr="0048507A">
        <w:rPr>
          <w:rFonts w:ascii="Tahoma" w:hAnsi="Tahoma" w:cs="Tahoma"/>
          <w:sz w:val="20"/>
          <w:lang w:val="pl-PL"/>
        </w:rPr>
        <w:t xml:space="preserve"> </w:t>
      </w:r>
      <w:r w:rsidRPr="0048507A">
        <w:rPr>
          <w:rFonts w:ascii="Tahoma" w:hAnsi="Tahoma" w:cs="Tahoma"/>
          <w:iCs/>
          <w:sz w:val="20"/>
        </w:rPr>
        <w:t xml:space="preserve">(w podziale na 4 </w:t>
      </w:r>
      <w:r w:rsidRPr="0048507A">
        <w:rPr>
          <w:rFonts w:ascii="Tahoma" w:hAnsi="Tahoma" w:cs="Tahoma"/>
          <w:sz w:val="20"/>
        </w:rPr>
        <w:t>dwunastomiesięczne okresy polisowe).</w:t>
      </w:r>
    </w:p>
    <w:p w:rsidR="009355B7" w:rsidRPr="0048507A" w:rsidRDefault="00CD0A70">
      <w:pPr>
        <w:pStyle w:val="Tekstpodstawowy3"/>
        <w:numPr>
          <w:ilvl w:val="12"/>
          <w:numId w:val="0"/>
        </w:numPr>
        <w:spacing w:before="120"/>
        <w:jc w:val="both"/>
        <w:rPr>
          <w:rFonts w:ascii="Tahoma" w:hAnsi="Tahoma" w:cs="Tahoma"/>
          <w:sz w:val="20"/>
          <w:szCs w:val="20"/>
          <w:lang w:val="pl-PL"/>
        </w:rPr>
      </w:pPr>
      <w:r w:rsidRPr="0048507A">
        <w:rPr>
          <w:rFonts w:ascii="Tahoma" w:hAnsi="Tahoma" w:cs="Tahoma"/>
          <w:b/>
          <w:sz w:val="20"/>
          <w:szCs w:val="20"/>
        </w:rPr>
        <w:t>/</w:t>
      </w:r>
      <w:r w:rsidR="00F30D5F" w:rsidRPr="0048507A">
        <w:rPr>
          <w:rFonts w:ascii="Tahoma" w:hAnsi="Tahoma" w:cs="Tahoma"/>
          <w:b/>
          <w:sz w:val="20"/>
          <w:szCs w:val="20"/>
          <w:lang w:val="pl-PL"/>
        </w:rPr>
        <w:t>D</w:t>
      </w:r>
      <w:r w:rsidRPr="0048507A">
        <w:rPr>
          <w:rFonts w:ascii="Tahoma" w:hAnsi="Tahoma" w:cs="Tahoma"/>
          <w:b/>
          <w:sz w:val="20"/>
          <w:szCs w:val="20"/>
        </w:rPr>
        <w:t>/ Przedmiot  i zakres ubezpieczenia:</w:t>
      </w:r>
      <w:r w:rsidRPr="0048507A">
        <w:rPr>
          <w:rFonts w:ascii="Tahoma" w:hAnsi="Tahoma" w:cs="Tahoma"/>
          <w:sz w:val="20"/>
          <w:szCs w:val="20"/>
        </w:rPr>
        <w:t xml:space="preserve"> </w:t>
      </w:r>
    </w:p>
    <w:p w:rsidR="00CD0A70" w:rsidRPr="0048507A" w:rsidRDefault="009355B7" w:rsidP="000654D9">
      <w:pPr>
        <w:pStyle w:val="Tekstpodstawowy3"/>
        <w:numPr>
          <w:ilvl w:val="0"/>
          <w:numId w:val="20"/>
        </w:numPr>
        <w:spacing w:before="120"/>
        <w:jc w:val="both"/>
        <w:rPr>
          <w:rFonts w:ascii="Tahoma" w:hAnsi="Tahoma" w:cs="Tahoma"/>
          <w:b/>
          <w:sz w:val="20"/>
          <w:szCs w:val="20"/>
        </w:rPr>
      </w:pPr>
      <w:r w:rsidRPr="0048507A">
        <w:rPr>
          <w:rFonts w:ascii="Tahoma" w:hAnsi="Tahoma" w:cs="Tahoma"/>
          <w:b/>
          <w:sz w:val="20"/>
          <w:szCs w:val="20"/>
        </w:rPr>
        <w:t>Przedmiot</w:t>
      </w:r>
      <w:r w:rsidRPr="0048507A">
        <w:rPr>
          <w:rFonts w:ascii="Tahoma" w:hAnsi="Tahoma" w:cs="Tahoma"/>
          <w:b/>
          <w:sz w:val="20"/>
          <w:szCs w:val="20"/>
          <w:lang w:val="pl-PL"/>
        </w:rPr>
        <w:t>em</w:t>
      </w:r>
      <w:r w:rsidRPr="0048507A">
        <w:rPr>
          <w:rFonts w:ascii="Tahoma" w:hAnsi="Tahoma" w:cs="Tahoma"/>
          <w:b/>
          <w:sz w:val="20"/>
          <w:szCs w:val="20"/>
        </w:rPr>
        <w:t xml:space="preserve">  ubezpieczenia</w:t>
      </w:r>
      <w:r w:rsidRPr="0048507A">
        <w:rPr>
          <w:rFonts w:ascii="Tahoma" w:hAnsi="Tahoma" w:cs="Tahoma"/>
          <w:sz w:val="20"/>
          <w:szCs w:val="20"/>
        </w:rPr>
        <w:t xml:space="preserve"> </w:t>
      </w:r>
      <w:r w:rsidRPr="0048507A">
        <w:rPr>
          <w:rFonts w:ascii="Tahoma" w:hAnsi="Tahoma" w:cs="Tahoma"/>
          <w:sz w:val="20"/>
          <w:szCs w:val="20"/>
          <w:lang w:val="pl-PL"/>
        </w:rPr>
        <w:t xml:space="preserve">jest </w:t>
      </w:r>
      <w:r w:rsidR="00CD0A70" w:rsidRPr="0048507A">
        <w:rPr>
          <w:rFonts w:ascii="Tahoma" w:hAnsi="Tahoma" w:cs="Tahoma"/>
          <w:sz w:val="20"/>
          <w:szCs w:val="20"/>
        </w:rPr>
        <w:t>ubezpieczenie odpowiedzialności cywilnej w związku z posiadanym m</w:t>
      </w:r>
      <w:r w:rsidR="00D01912" w:rsidRPr="0048507A">
        <w:rPr>
          <w:rFonts w:ascii="Tahoma" w:hAnsi="Tahoma" w:cs="Tahoma"/>
          <w:sz w:val="20"/>
          <w:szCs w:val="20"/>
        </w:rPr>
        <w:t>ieniem i wykonywanymi zadaniami</w:t>
      </w:r>
      <w:r w:rsidR="00F30D5F" w:rsidRPr="0048507A">
        <w:rPr>
          <w:rFonts w:ascii="Tahoma" w:hAnsi="Tahoma" w:cs="Tahoma"/>
          <w:sz w:val="20"/>
          <w:szCs w:val="20"/>
          <w:lang w:val="pl-PL"/>
        </w:rPr>
        <w:t xml:space="preserve"> </w:t>
      </w:r>
      <w:r w:rsidR="00F30D5F" w:rsidRPr="0048507A">
        <w:rPr>
          <w:rFonts w:ascii="Tahoma" w:hAnsi="Tahoma" w:cs="Tahoma"/>
          <w:sz w:val="20"/>
          <w:szCs w:val="20"/>
        </w:rPr>
        <w:t>/ prowadzoną działalnością</w:t>
      </w:r>
      <w:r w:rsidR="0048507A" w:rsidRPr="0048507A">
        <w:rPr>
          <w:rFonts w:ascii="Tahoma" w:hAnsi="Tahoma" w:cs="Tahoma"/>
          <w:sz w:val="20"/>
          <w:szCs w:val="20"/>
          <w:lang w:val="pl-PL"/>
        </w:rPr>
        <w:t>:</w:t>
      </w:r>
      <w:r w:rsidR="0048507A" w:rsidRPr="0048507A">
        <w:rPr>
          <w:rFonts w:ascii="Tahoma" w:hAnsi="Tahoma" w:cs="Tahoma"/>
          <w:sz w:val="20"/>
          <w:szCs w:val="20"/>
        </w:rPr>
        <w:t xml:space="preserve"> deliktowej i kontraktowej</w:t>
      </w:r>
      <w:r w:rsidR="0048507A" w:rsidRPr="0048507A">
        <w:rPr>
          <w:rFonts w:ascii="Tahoma" w:hAnsi="Tahoma" w:cs="Tahoma"/>
          <w:sz w:val="20"/>
          <w:szCs w:val="20"/>
          <w:lang w:val="pl-PL"/>
        </w:rPr>
        <w:t xml:space="preserve"> oraz OC produktu.</w:t>
      </w:r>
    </w:p>
    <w:p w:rsidR="00C821CE" w:rsidRPr="00861EC0" w:rsidRDefault="00C821CE" w:rsidP="009355B7">
      <w:pPr>
        <w:numPr>
          <w:ilvl w:val="12"/>
          <w:numId w:val="0"/>
        </w:numPr>
        <w:ind w:left="360"/>
        <w:jc w:val="both"/>
        <w:rPr>
          <w:rFonts w:ascii="Tahoma" w:hAnsi="Tahoma" w:cs="Tahoma"/>
          <w:sz w:val="20"/>
          <w:szCs w:val="20"/>
        </w:rPr>
      </w:pPr>
      <w:r w:rsidRPr="00861EC0">
        <w:rPr>
          <w:rFonts w:ascii="Tahoma" w:hAnsi="Tahoma" w:cs="Tahoma"/>
          <w:sz w:val="20"/>
          <w:szCs w:val="20"/>
        </w:rPr>
        <w:lastRenderedPageBreak/>
        <w:t>Ochroną ubezpieczeniową objęte będą szkody będące następstwem wypadków powstałych w okresie ubezpieczenia, bez względu na czas zgłoszenia roszczeń przez osoby poszkodowane (pod warunkiem zgłoszenia roszczenia przed ustawowym terminem przedawnienia).</w:t>
      </w:r>
    </w:p>
    <w:p w:rsidR="00C821CE" w:rsidRPr="0048507A" w:rsidRDefault="00C821CE">
      <w:pPr>
        <w:numPr>
          <w:ilvl w:val="12"/>
          <w:numId w:val="0"/>
        </w:numPr>
        <w:jc w:val="both"/>
        <w:rPr>
          <w:rFonts w:ascii="Tahoma" w:hAnsi="Tahoma" w:cs="Tahoma"/>
          <w:sz w:val="20"/>
          <w:szCs w:val="20"/>
          <w:highlight w:val="yellow"/>
        </w:rPr>
      </w:pPr>
    </w:p>
    <w:p w:rsidR="009355B7" w:rsidRPr="0048507A" w:rsidRDefault="009355B7" w:rsidP="009355B7">
      <w:pPr>
        <w:spacing w:after="120"/>
        <w:ind w:left="360"/>
        <w:jc w:val="both"/>
        <w:rPr>
          <w:rFonts w:ascii="Tahoma" w:hAnsi="Tahoma" w:cs="Tahoma"/>
          <w:sz w:val="20"/>
          <w:szCs w:val="20"/>
        </w:rPr>
      </w:pPr>
      <w:r w:rsidRPr="0048507A">
        <w:rPr>
          <w:rFonts w:ascii="Tahoma" w:hAnsi="Tahoma" w:cs="Tahoma"/>
          <w:sz w:val="20"/>
          <w:szCs w:val="20"/>
        </w:rPr>
        <w:t xml:space="preserve">Przez </w:t>
      </w:r>
      <w:r w:rsidRPr="0048507A">
        <w:rPr>
          <w:rFonts w:ascii="Tahoma" w:hAnsi="Tahoma" w:cs="Tahoma"/>
          <w:b/>
          <w:sz w:val="20"/>
          <w:szCs w:val="20"/>
        </w:rPr>
        <w:t>wypadek</w:t>
      </w:r>
      <w:r w:rsidRPr="0048507A">
        <w:rPr>
          <w:rFonts w:ascii="Tahoma" w:hAnsi="Tahoma" w:cs="Tahoma"/>
          <w:sz w:val="20"/>
          <w:szCs w:val="20"/>
        </w:rPr>
        <w:t xml:space="preserve"> należy rozumieć śmierć, uszkodzenie ciała, doznanie rozstroju zdrowia, utratę, zniszczenie lub uszkodzenie rzeczy a także czystą stratę finansową.</w:t>
      </w:r>
    </w:p>
    <w:p w:rsidR="009355B7" w:rsidRPr="0048507A" w:rsidRDefault="009355B7" w:rsidP="009355B7">
      <w:pPr>
        <w:spacing w:before="120" w:after="120"/>
        <w:ind w:left="360"/>
        <w:jc w:val="both"/>
        <w:rPr>
          <w:rFonts w:ascii="Tahoma" w:hAnsi="Tahoma" w:cs="Tahoma"/>
          <w:sz w:val="20"/>
          <w:szCs w:val="20"/>
        </w:rPr>
      </w:pPr>
      <w:r w:rsidRPr="0048507A">
        <w:rPr>
          <w:rFonts w:ascii="Tahoma" w:hAnsi="Tahoma" w:cs="Tahoma"/>
          <w:b/>
          <w:sz w:val="20"/>
          <w:szCs w:val="20"/>
        </w:rPr>
        <w:t xml:space="preserve">Szkoda – </w:t>
      </w:r>
      <w:r w:rsidRPr="0048507A">
        <w:rPr>
          <w:rFonts w:ascii="Tahoma" w:hAnsi="Tahoma" w:cs="Tahoma"/>
          <w:sz w:val="20"/>
          <w:szCs w:val="20"/>
        </w:rPr>
        <w:t xml:space="preserve">szkoda osobowa, rzeczowa lub czyste straty finansowe. </w:t>
      </w:r>
    </w:p>
    <w:p w:rsidR="009355B7" w:rsidRPr="0048507A" w:rsidRDefault="009355B7" w:rsidP="009355B7">
      <w:pPr>
        <w:spacing w:before="120" w:after="120"/>
        <w:ind w:left="360"/>
        <w:jc w:val="both"/>
        <w:rPr>
          <w:rFonts w:ascii="Tahoma" w:hAnsi="Tahoma" w:cs="Tahoma"/>
          <w:sz w:val="20"/>
          <w:szCs w:val="20"/>
        </w:rPr>
      </w:pPr>
      <w:r w:rsidRPr="0048507A">
        <w:rPr>
          <w:rFonts w:ascii="Tahoma" w:hAnsi="Tahoma" w:cs="Tahoma"/>
          <w:b/>
          <w:sz w:val="20"/>
          <w:szCs w:val="20"/>
        </w:rPr>
        <w:t xml:space="preserve">Szkoda osobowa – </w:t>
      </w:r>
      <w:r w:rsidRPr="0048507A">
        <w:rPr>
          <w:rFonts w:ascii="Tahoma" w:hAnsi="Tahoma" w:cs="Tahoma"/>
          <w:sz w:val="20"/>
          <w:szCs w:val="20"/>
        </w:rPr>
        <w:t>szkoda będąca następstwem</w:t>
      </w:r>
      <w:r w:rsidRPr="0048507A">
        <w:rPr>
          <w:rFonts w:ascii="Tahoma" w:hAnsi="Tahoma" w:cs="Tahoma"/>
          <w:b/>
          <w:sz w:val="20"/>
          <w:szCs w:val="20"/>
        </w:rPr>
        <w:t xml:space="preserve"> </w:t>
      </w:r>
      <w:r w:rsidRPr="0048507A">
        <w:rPr>
          <w:rFonts w:ascii="Tahoma" w:hAnsi="Tahoma" w:cs="Tahoma"/>
          <w:sz w:val="20"/>
          <w:szCs w:val="20"/>
        </w:rPr>
        <w:t>śmierci, uszkodzenia ciała lub rozstroju zdrowia, w tym utracone korzyści poszkodowanego, które by mógł osiągnąć, gdyby nie doznał uszkodzenia ciała lub rozstroju zdrowia.</w:t>
      </w:r>
    </w:p>
    <w:p w:rsidR="009355B7" w:rsidRPr="0048507A" w:rsidRDefault="009355B7" w:rsidP="009355B7">
      <w:pPr>
        <w:spacing w:before="120" w:after="120"/>
        <w:ind w:left="360"/>
        <w:jc w:val="both"/>
        <w:rPr>
          <w:rFonts w:ascii="Tahoma" w:hAnsi="Tahoma" w:cs="Tahoma"/>
          <w:b/>
          <w:sz w:val="20"/>
          <w:szCs w:val="20"/>
        </w:rPr>
      </w:pPr>
      <w:r w:rsidRPr="0048507A">
        <w:rPr>
          <w:rFonts w:ascii="Tahoma" w:hAnsi="Tahoma" w:cs="Tahoma"/>
          <w:b/>
          <w:sz w:val="20"/>
          <w:szCs w:val="20"/>
        </w:rPr>
        <w:t>Szkoda rzeczowa</w:t>
      </w:r>
      <w:r w:rsidRPr="0048507A">
        <w:rPr>
          <w:rFonts w:ascii="Tahoma" w:hAnsi="Tahoma" w:cs="Tahoma"/>
          <w:sz w:val="20"/>
          <w:szCs w:val="20"/>
        </w:rPr>
        <w:t xml:space="preserve"> – szkoda będąca następstwem</w:t>
      </w:r>
      <w:r w:rsidRPr="0048507A">
        <w:rPr>
          <w:rFonts w:ascii="Tahoma" w:hAnsi="Tahoma" w:cs="Tahoma"/>
          <w:b/>
          <w:sz w:val="20"/>
          <w:szCs w:val="20"/>
        </w:rPr>
        <w:t xml:space="preserve"> </w:t>
      </w:r>
      <w:r w:rsidRPr="0048507A">
        <w:rPr>
          <w:rFonts w:ascii="Tahoma" w:hAnsi="Tahoma" w:cs="Tahoma"/>
          <w:sz w:val="20"/>
          <w:szCs w:val="20"/>
        </w:rPr>
        <w:t>utraty, zniszczenia lub uszkodzenia mienia, w tym także utracone korzyści poszkodowanego, które by mógł osiągnąć, gdyby nie nastąpiła utrata, zniszczenie lub uszkodzone mienia.</w:t>
      </w:r>
    </w:p>
    <w:p w:rsidR="009355B7" w:rsidRPr="0048507A" w:rsidRDefault="009355B7" w:rsidP="009355B7">
      <w:pPr>
        <w:spacing w:before="120" w:after="120"/>
        <w:ind w:left="360"/>
        <w:jc w:val="both"/>
        <w:rPr>
          <w:rFonts w:ascii="Tahoma" w:hAnsi="Tahoma" w:cs="Tahoma"/>
          <w:bCs/>
          <w:sz w:val="20"/>
          <w:szCs w:val="20"/>
        </w:rPr>
      </w:pPr>
      <w:r w:rsidRPr="0048507A">
        <w:rPr>
          <w:rFonts w:ascii="Tahoma" w:hAnsi="Tahoma" w:cs="Tahoma"/>
          <w:b/>
          <w:bCs/>
          <w:sz w:val="20"/>
          <w:szCs w:val="20"/>
        </w:rPr>
        <w:t>Czysta strata finansowa</w:t>
      </w:r>
      <w:r w:rsidRPr="0048507A">
        <w:rPr>
          <w:rFonts w:ascii="Tahoma" w:hAnsi="Tahoma" w:cs="Tahoma"/>
          <w:bCs/>
          <w:sz w:val="20"/>
          <w:szCs w:val="20"/>
        </w:rPr>
        <w:t xml:space="preserve"> - szkoda będąca uszczerbkiem majątkowym nie stanowiącym szkody osobowej lub szkody rzeczowej.</w:t>
      </w:r>
    </w:p>
    <w:p w:rsidR="00CD0A70" w:rsidRPr="006C39A7" w:rsidRDefault="009355B7" w:rsidP="009355B7">
      <w:pPr>
        <w:numPr>
          <w:ilvl w:val="12"/>
          <w:numId w:val="0"/>
        </w:numPr>
        <w:ind w:left="360"/>
        <w:jc w:val="both"/>
        <w:rPr>
          <w:rFonts w:ascii="Tahoma" w:hAnsi="Tahoma" w:cs="Tahoma"/>
          <w:sz w:val="20"/>
          <w:szCs w:val="20"/>
        </w:rPr>
      </w:pPr>
      <w:r w:rsidRPr="0048507A">
        <w:rPr>
          <w:rFonts w:ascii="Tahoma" w:hAnsi="Tahoma" w:cs="Tahoma"/>
          <w:sz w:val="20"/>
          <w:szCs w:val="20"/>
        </w:rPr>
        <w:t xml:space="preserve">Ubezpieczenie obejmuje wypadki powstałe na </w:t>
      </w:r>
      <w:r w:rsidRPr="006C39A7">
        <w:rPr>
          <w:rFonts w:ascii="Tahoma" w:hAnsi="Tahoma" w:cs="Tahoma"/>
          <w:sz w:val="20"/>
          <w:szCs w:val="20"/>
        </w:rPr>
        <w:t>terenie RP oraz w przypadkach określonych w SIWZ poza terenem RP (niezależnie, na jakim terenie powstały następstwa tych wypadków).</w:t>
      </w:r>
    </w:p>
    <w:p w:rsidR="00CD0A70" w:rsidRPr="006C39A7" w:rsidRDefault="00CD0A70" w:rsidP="009355B7">
      <w:pPr>
        <w:pStyle w:val="Tekstpodstawowy3"/>
        <w:numPr>
          <w:ilvl w:val="12"/>
          <w:numId w:val="0"/>
        </w:numPr>
        <w:spacing w:before="120"/>
        <w:ind w:left="360"/>
        <w:jc w:val="both"/>
        <w:rPr>
          <w:rFonts w:ascii="Tahoma" w:hAnsi="Tahoma" w:cs="Tahoma"/>
          <w:sz w:val="20"/>
          <w:szCs w:val="20"/>
          <w:lang w:val="pl-PL"/>
        </w:rPr>
      </w:pPr>
      <w:r w:rsidRPr="006C39A7">
        <w:rPr>
          <w:rFonts w:ascii="Tahoma" w:hAnsi="Tahoma" w:cs="Tahoma"/>
          <w:sz w:val="20"/>
          <w:szCs w:val="20"/>
        </w:rPr>
        <w:t xml:space="preserve">Ochrona ubezpieczeniowa obejmuje szkody bez względu na podstawę odpowiedzialności Ubezpieczonego (OC delikt czy też OC kontrakt). </w:t>
      </w:r>
    </w:p>
    <w:p w:rsidR="009355B7" w:rsidRPr="006C39A7" w:rsidRDefault="009355B7" w:rsidP="009355B7">
      <w:pPr>
        <w:pStyle w:val="Tekstpodstawowy3"/>
        <w:numPr>
          <w:ilvl w:val="12"/>
          <w:numId w:val="0"/>
        </w:numPr>
        <w:spacing w:before="120"/>
        <w:ind w:left="360"/>
        <w:jc w:val="both"/>
        <w:rPr>
          <w:rFonts w:ascii="Tahoma" w:hAnsi="Tahoma" w:cs="Tahoma"/>
          <w:sz w:val="20"/>
          <w:szCs w:val="20"/>
          <w:lang w:val="pl-PL"/>
        </w:rPr>
      </w:pPr>
      <w:r w:rsidRPr="006C39A7">
        <w:rPr>
          <w:rFonts w:ascii="Tahoma" w:hAnsi="Tahoma" w:cs="Tahoma"/>
          <w:sz w:val="20"/>
          <w:szCs w:val="20"/>
        </w:rPr>
        <w:t>Ochroną ubezpieczeniową objęte będą szkody wyrządzone przez ubezpieczonego lub osoby, za które ponosi on odpowiedzialność, w tym przez osoby działające na innej podstawie niż umowa o pracę, za których działania lub zaniechania ubezpieczony zgodnie z  obowiązującymi przepisami i/lub na podstawie zawartych umów odpowiada (np. wolontariusze, skazani, stażyści, praktykanci).</w:t>
      </w:r>
    </w:p>
    <w:p w:rsidR="00CD0A70" w:rsidRPr="006C39A7" w:rsidRDefault="00CD0A70" w:rsidP="000654D9">
      <w:pPr>
        <w:pStyle w:val="Tekstpodstawowy3"/>
        <w:numPr>
          <w:ilvl w:val="0"/>
          <w:numId w:val="20"/>
        </w:numPr>
        <w:jc w:val="both"/>
        <w:rPr>
          <w:rFonts w:ascii="Tahoma" w:hAnsi="Tahoma" w:cs="Tahoma"/>
          <w:sz w:val="20"/>
          <w:szCs w:val="20"/>
        </w:rPr>
      </w:pPr>
      <w:r w:rsidRPr="006C39A7">
        <w:rPr>
          <w:rFonts w:ascii="Tahoma" w:hAnsi="Tahoma" w:cs="Tahoma"/>
          <w:b/>
          <w:bCs/>
          <w:sz w:val="20"/>
          <w:szCs w:val="20"/>
        </w:rPr>
        <w:t>Zakresem ubezpieczenia</w:t>
      </w:r>
      <w:r w:rsidRPr="006C39A7">
        <w:rPr>
          <w:rFonts w:ascii="Tahoma" w:hAnsi="Tahoma" w:cs="Tahoma"/>
          <w:sz w:val="20"/>
          <w:szCs w:val="20"/>
        </w:rPr>
        <w:t xml:space="preserve"> </w:t>
      </w:r>
      <w:r w:rsidR="007D0610" w:rsidRPr="006C39A7">
        <w:rPr>
          <w:rFonts w:ascii="Tahoma" w:hAnsi="Tahoma" w:cs="Tahoma"/>
          <w:sz w:val="20"/>
          <w:szCs w:val="20"/>
        </w:rPr>
        <w:t>objęta będzie odpowiedzialność cywilna w związku z posiadanym mieniem oraz  wykonywanymi zadaniami/prowadzoną działalnością</w:t>
      </w:r>
      <w:r w:rsidRPr="006C39A7">
        <w:rPr>
          <w:rFonts w:ascii="Tahoma" w:hAnsi="Tahoma" w:cs="Tahoma"/>
          <w:sz w:val="20"/>
          <w:szCs w:val="20"/>
        </w:rPr>
        <w:t>, obejmując</w:t>
      </w:r>
      <w:r w:rsidR="007D0610" w:rsidRPr="006C39A7">
        <w:rPr>
          <w:rFonts w:ascii="Tahoma" w:hAnsi="Tahoma" w:cs="Tahoma"/>
          <w:sz w:val="20"/>
          <w:szCs w:val="20"/>
          <w:lang w:val="pl-PL"/>
        </w:rPr>
        <w:t>a</w:t>
      </w:r>
      <w:r w:rsidRPr="006C39A7">
        <w:rPr>
          <w:rFonts w:ascii="Tahoma" w:hAnsi="Tahoma" w:cs="Tahoma"/>
          <w:sz w:val="20"/>
          <w:szCs w:val="20"/>
        </w:rPr>
        <w:t>:</w:t>
      </w:r>
    </w:p>
    <w:p w:rsidR="00727A76" w:rsidRDefault="00CD0A70" w:rsidP="000654D9">
      <w:pPr>
        <w:numPr>
          <w:ilvl w:val="1"/>
          <w:numId w:val="84"/>
        </w:numPr>
        <w:spacing w:before="120"/>
        <w:ind w:left="567" w:hanging="567"/>
        <w:jc w:val="both"/>
        <w:rPr>
          <w:rFonts w:ascii="Tahoma" w:hAnsi="Tahoma" w:cs="Tahoma"/>
          <w:sz w:val="20"/>
          <w:szCs w:val="20"/>
        </w:rPr>
      </w:pPr>
      <w:r w:rsidRPr="006C39A7">
        <w:rPr>
          <w:rFonts w:ascii="Tahoma" w:hAnsi="Tahoma" w:cs="Tahoma"/>
          <w:sz w:val="20"/>
          <w:szCs w:val="20"/>
        </w:rPr>
        <w:t>wykonywanie zadań publicznych o charakterze ponadgminnym określonych w ustawie z dnia 5 czerwca 1998r o samorządzie powiatowym (</w:t>
      </w:r>
      <w:proofErr w:type="spellStart"/>
      <w:r w:rsidR="004F3961" w:rsidRPr="006C39A7">
        <w:rPr>
          <w:rFonts w:ascii="Tahoma" w:hAnsi="Tahoma" w:cs="Tahoma"/>
          <w:sz w:val="20"/>
          <w:szCs w:val="20"/>
        </w:rPr>
        <w:t>t.j</w:t>
      </w:r>
      <w:proofErr w:type="spellEnd"/>
      <w:r w:rsidR="004F3961" w:rsidRPr="006C39A7">
        <w:rPr>
          <w:rFonts w:ascii="Tahoma" w:hAnsi="Tahoma" w:cs="Tahoma"/>
          <w:sz w:val="20"/>
          <w:szCs w:val="20"/>
        </w:rPr>
        <w:t xml:space="preserve">. </w:t>
      </w:r>
      <w:r w:rsidRPr="006C39A7">
        <w:rPr>
          <w:rFonts w:ascii="Tahoma" w:hAnsi="Tahoma" w:cs="Tahoma"/>
          <w:sz w:val="20"/>
          <w:szCs w:val="20"/>
        </w:rPr>
        <w:t xml:space="preserve">Dz. U. </w:t>
      </w:r>
      <w:r w:rsidR="00420164" w:rsidRPr="006C39A7">
        <w:rPr>
          <w:rFonts w:ascii="Tahoma" w:hAnsi="Tahoma" w:cs="Tahoma"/>
          <w:sz w:val="20"/>
          <w:szCs w:val="20"/>
        </w:rPr>
        <w:t>z</w:t>
      </w:r>
      <w:r w:rsidRPr="006C39A7">
        <w:rPr>
          <w:rFonts w:ascii="Tahoma" w:hAnsi="Tahoma" w:cs="Tahoma"/>
          <w:sz w:val="20"/>
          <w:szCs w:val="20"/>
        </w:rPr>
        <w:t xml:space="preserve"> 20</w:t>
      </w:r>
      <w:r w:rsidR="004F3961" w:rsidRPr="006C39A7">
        <w:rPr>
          <w:rFonts w:ascii="Tahoma" w:hAnsi="Tahoma" w:cs="Tahoma"/>
          <w:sz w:val="20"/>
          <w:szCs w:val="20"/>
        </w:rPr>
        <w:t>1</w:t>
      </w:r>
      <w:r w:rsidR="006C39A7" w:rsidRPr="006C39A7">
        <w:rPr>
          <w:rFonts w:ascii="Tahoma" w:hAnsi="Tahoma" w:cs="Tahoma"/>
          <w:sz w:val="20"/>
          <w:szCs w:val="20"/>
        </w:rPr>
        <w:t>9</w:t>
      </w:r>
      <w:r w:rsidRPr="006C39A7">
        <w:rPr>
          <w:rFonts w:ascii="Tahoma" w:hAnsi="Tahoma" w:cs="Tahoma"/>
          <w:sz w:val="20"/>
          <w:szCs w:val="20"/>
        </w:rPr>
        <w:t>, poz.</w:t>
      </w:r>
      <w:r w:rsidR="006C39A7" w:rsidRPr="006C39A7">
        <w:rPr>
          <w:rFonts w:ascii="Tahoma" w:hAnsi="Tahoma" w:cs="Tahoma"/>
          <w:sz w:val="20"/>
          <w:szCs w:val="20"/>
        </w:rPr>
        <w:t xml:space="preserve"> 511</w:t>
      </w:r>
      <w:r w:rsidRPr="006C39A7">
        <w:rPr>
          <w:rFonts w:ascii="Tahoma" w:hAnsi="Tahoma" w:cs="Tahoma"/>
          <w:sz w:val="20"/>
          <w:szCs w:val="20"/>
        </w:rPr>
        <w:t xml:space="preserve"> z </w:t>
      </w:r>
      <w:proofErr w:type="spellStart"/>
      <w:r w:rsidRPr="006C39A7">
        <w:rPr>
          <w:rFonts w:ascii="Tahoma" w:hAnsi="Tahoma" w:cs="Tahoma"/>
          <w:sz w:val="20"/>
          <w:szCs w:val="20"/>
        </w:rPr>
        <w:t>późn</w:t>
      </w:r>
      <w:proofErr w:type="spellEnd"/>
      <w:r w:rsidRPr="006C39A7">
        <w:rPr>
          <w:rFonts w:ascii="Tahoma" w:hAnsi="Tahoma" w:cs="Tahoma"/>
          <w:sz w:val="20"/>
          <w:szCs w:val="20"/>
        </w:rPr>
        <w:t>.</w:t>
      </w:r>
      <w:r w:rsidR="00264E1D" w:rsidRPr="006C39A7">
        <w:rPr>
          <w:rFonts w:ascii="Tahoma" w:hAnsi="Tahoma" w:cs="Tahoma"/>
          <w:sz w:val="20"/>
          <w:szCs w:val="20"/>
        </w:rPr>
        <w:t xml:space="preserve"> </w:t>
      </w:r>
      <w:r w:rsidRPr="006C39A7">
        <w:rPr>
          <w:rFonts w:ascii="Tahoma" w:hAnsi="Tahoma" w:cs="Tahoma"/>
          <w:sz w:val="20"/>
          <w:szCs w:val="20"/>
        </w:rPr>
        <w:t>zm.) oraz w innych aktach prawnych,</w:t>
      </w:r>
      <w:r w:rsidR="00727A76" w:rsidRPr="00727A76">
        <w:rPr>
          <w:rFonts w:ascii="Arial" w:hAnsi="Arial" w:cs="Arial"/>
          <w:sz w:val="22"/>
          <w:szCs w:val="22"/>
        </w:rPr>
        <w:t xml:space="preserve"> </w:t>
      </w:r>
      <w:r w:rsidR="00727A76" w:rsidRPr="00727A76">
        <w:rPr>
          <w:rFonts w:ascii="Tahoma" w:hAnsi="Tahoma" w:cs="Tahoma"/>
          <w:sz w:val="20"/>
          <w:szCs w:val="20"/>
        </w:rPr>
        <w:t xml:space="preserve">w tym w statutach poszczególnych jednostek organizacyjnych </w:t>
      </w:r>
      <w:r w:rsidR="00727A76">
        <w:rPr>
          <w:rFonts w:ascii="Tahoma" w:hAnsi="Tahoma" w:cs="Tahoma"/>
          <w:sz w:val="20"/>
          <w:szCs w:val="20"/>
        </w:rPr>
        <w:t xml:space="preserve">powiatu, powiatowych służb, inspekcji i straży, </w:t>
      </w:r>
      <w:r w:rsidR="00727A76" w:rsidRPr="00727A76">
        <w:rPr>
          <w:rFonts w:ascii="Tahoma" w:hAnsi="Tahoma" w:cs="Tahoma"/>
          <w:sz w:val="20"/>
          <w:szCs w:val="20"/>
        </w:rPr>
        <w:t xml:space="preserve">w tym odpowiedzialność za szkody powstałe w związku </w:t>
      </w:r>
      <w:r w:rsidR="00727A76">
        <w:rPr>
          <w:rFonts w:ascii="Tahoma" w:hAnsi="Tahoma" w:cs="Tahoma"/>
          <w:sz w:val="20"/>
          <w:szCs w:val="20"/>
        </w:rPr>
        <w:t>z realizacją</w:t>
      </w:r>
      <w:r w:rsidR="00727A76" w:rsidRPr="00727A76">
        <w:rPr>
          <w:rFonts w:ascii="Tahoma" w:hAnsi="Tahoma" w:cs="Tahoma"/>
          <w:sz w:val="20"/>
          <w:szCs w:val="20"/>
        </w:rPr>
        <w:t>:</w:t>
      </w:r>
    </w:p>
    <w:p w:rsidR="00727A76" w:rsidRPr="004E7B49" w:rsidRDefault="00727A76" w:rsidP="00727A76">
      <w:pPr>
        <w:spacing w:before="120"/>
        <w:ind w:left="540"/>
        <w:jc w:val="both"/>
        <w:rPr>
          <w:rFonts w:ascii="Tahoma" w:hAnsi="Tahoma" w:cs="Tahoma"/>
          <w:sz w:val="20"/>
          <w:szCs w:val="20"/>
        </w:rPr>
      </w:pPr>
      <w:r>
        <w:rPr>
          <w:rFonts w:ascii="Tahoma" w:hAnsi="Tahoma" w:cs="Tahoma"/>
          <w:sz w:val="20"/>
          <w:szCs w:val="20"/>
        </w:rPr>
        <w:t xml:space="preserve">a) </w:t>
      </w:r>
      <w:r w:rsidR="00CD0A70" w:rsidRPr="00B2297F">
        <w:rPr>
          <w:rFonts w:ascii="Tahoma" w:hAnsi="Tahoma" w:cs="Tahoma"/>
          <w:sz w:val="20"/>
          <w:szCs w:val="20"/>
        </w:rPr>
        <w:t xml:space="preserve">zadań własnych </w:t>
      </w:r>
      <w:r w:rsidR="00CD0A70" w:rsidRPr="004E7B49">
        <w:rPr>
          <w:rFonts w:ascii="Tahoma" w:hAnsi="Tahoma" w:cs="Tahoma"/>
          <w:sz w:val="20"/>
          <w:szCs w:val="20"/>
        </w:rPr>
        <w:t>powiatu</w:t>
      </w:r>
      <w:r w:rsidRPr="004E7B49">
        <w:rPr>
          <w:rFonts w:ascii="Tahoma" w:hAnsi="Tahoma" w:cs="Tahoma"/>
          <w:sz w:val="20"/>
          <w:szCs w:val="20"/>
        </w:rPr>
        <w:t>,</w:t>
      </w:r>
    </w:p>
    <w:p w:rsidR="00CD0A70" w:rsidRPr="004E7B49" w:rsidRDefault="00727A76" w:rsidP="00727A76">
      <w:pPr>
        <w:spacing w:before="120"/>
        <w:ind w:left="540"/>
        <w:jc w:val="both"/>
        <w:rPr>
          <w:rFonts w:ascii="Tahoma" w:hAnsi="Tahoma" w:cs="Tahoma"/>
          <w:sz w:val="20"/>
          <w:szCs w:val="20"/>
        </w:rPr>
      </w:pPr>
      <w:r w:rsidRPr="004E7B49">
        <w:rPr>
          <w:rFonts w:ascii="Tahoma" w:hAnsi="Tahoma" w:cs="Tahoma"/>
          <w:sz w:val="20"/>
          <w:szCs w:val="20"/>
        </w:rPr>
        <w:t>b)</w:t>
      </w:r>
      <w:r w:rsidR="00CD0A70" w:rsidRPr="004E7B49">
        <w:rPr>
          <w:rFonts w:ascii="Tahoma" w:hAnsi="Tahoma" w:cs="Tahoma"/>
          <w:sz w:val="20"/>
          <w:szCs w:val="20"/>
        </w:rPr>
        <w:t xml:space="preserve"> zadań zleconych z zakresu administracji rządowej nałożonych odrębnymi ustawami </w:t>
      </w:r>
      <w:r w:rsidR="00B2297F" w:rsidRPr="004E7B49">
        <w:rPr>
          <w:rFonts w:ascii="Tahoma" w:hAnsi="Tahoma" w:cs="Tahoma"/>
          <w:sz w:val="20"/>
          <w:szCs w:val="20"/>
        </w:rPr>
        <w:t>lub</w:t>
      </w:r>
      <w:r w:rsidR="00CD0A70" w:rsidRPr="004E7B49">
        <w:rPr>
          <w:rFonts w:ascii="Tahoma" w:hAnsi="Tahoma" w:cs="Tahoma"/>
          <w:sz w:val="20"/>
          <w:szCs w:val="20"/>
        </w:rPr>
        <w:t xml:space="preserve"> z realizacji zadań na podstawie porozumień zawieranych z organami tej administracji, a także w trakcie realizacji tych wyżej wymienionych zadań przez jednostki organizacyjne powiatu, podl</w:t>
      </w:r>
      <w:r w:rsidR="004E7B49" w:rsidRPr="004E7B49">
        <w:rPr>
          <w:rFonts w:ascii="Tahoma" w:hAnsi="Tahoma" w:cs="Tahoma"/>
          <w:sz w:val="20"/>
          <w:szCs w:val="20"/>
        </w:rPr>
        <w:t>egłe służby, inspekcje i straże,</w:t>
      </w:r>
    </w:p>
    <w:p w:rsidR="004E7B49" w:rsidRPr="004E7B49" w:rsidRDefault="004E7B49" w:rsidP="00727A76">
      <w:pPr>
        <w:spacing w:before="120"/>
        <w:ind w:left="540"/>
        <w:jc w:val="both"/>
        <w:rPr>
          <w:rFonts w:ascii="Tahoma" w:hAnsi="Tahoma" w:cs="Tahoma"/>
          <w:sz w:val="20"/>
          <w:szCs w:val="20"/>
        </w:rPr>
      </w:pPr>
      <w:r w:rsidRPr="004E7B49">
        <w:rPr>
          <w:rFonts w:ascii="Tahoma" w:hAnsi="Tahoma" w:cs="Tahoma"/>
          <w:sz w:val="20"/>
          <w:szCs w:val="20"/>
        </w:rPr>
        <w:t>c) zadania z zakresu organizacji przygotowań i przeprowadzenia wyborów powszechnych oraz referendów</w:t>
      </w:r>
      <w:r w:rsidR="00446FD7">
        <w:rPr>
          <w:rFonts w:ascii="Tahoma" w:hAnsi="Tahoma" w:cs="Tahoma"/>
          <w:sz w:val="20"/>
          <w:szCs w:val="20"/>
        </w:rPr>
        <w:t>,</w:t>
      </w:r>
    </w:p>
    <w:p w:rsidR="00C25083" w:rsidRPr="0048507A" w:rsidRDefault="004E7B49" w:rsidP="004E7B49">
      <w:pPr>
        <w:spacing w:before="120"/>
        <w:ind w:left="142"/>
        <w:jc w:val="both"/>
        <w:rPr>
          <w:rFonts w:ascii="Tahoma" w:hAnsi="Tahoma" w:cs="Tahoma"/>
          <w:color w:val="FF0000"/>
          <w:sz w:val="20"/>
          <w:szCs w:val="20"/>
        </w:rPr>
      </w:pPr>
      <w:r w:rsidRPr="004E7B49">
        <w:rPr>
          <w:rFonts w:ascii="Tahoma" w:hAnsi="Tahoma" w:cs="Tahoma"/>
          <w:sz w:val="20"/>
          <w:szCs w:val="20"/>
        </w:rPr>
        <w:t>2.2</w:t>
      </w:r>
      <w:r w:rsidR="00C25083" w:rsidRPr="004E7B49">
        <w:rPr>
          <w:rFonts w:ascii="Tahoma" w:hAnsi="Tahoma" w:cs="Tahoma"/>
          <w:sz w:val="20"/>
          <w:szCs w:val="20"/>
        </w:rPr>
        <w:t>) odpowiedzialność cywilną za szkody wyrządzone przy wykonywaniu władzy publicznej.</w:t>
      </w:r>
    </w:p>
    <w:p w:rsidR="00C25083" w:rsidRPr="00B2297F" w:rsidRDefault="00C25083" w:rsidP="00C25083">
      <w:pPr>
        <w:spacing w:before="120"/>
        <w:ind w:left="720"/>
        <w:jc w:val="both"/>
        <w:rPr>
          <w:rFonts w:ascii="Tahoma" w:hAnsi="Tahoma" w:cs="Tahoma"/>
          <w:color w:val="0000FF"/>
          <w:sz w:val="20"/>
          <w:szCs w:val="20"/>
          <w:highlight w:val="yellow"/>
        </w:rPr>
      </w:pPr>
    </w:p>
    <w:p w:rsidR="00CD0A70" w:rsidRPr="0048507A" w:rsidRDefault="00CD0A70">
      <w:pPr>
        <w:ind w:left="633"/>
        <w:jc w:val="both"/>
        <w:rPr>
          <w:rFonts w:ascii="Tahoma" w:hAnsi="Tahoma" w:cs="Tahoma"/>
          <w:sz w:val="20"/>
          <w:szCs w:val="20"/>
          <w:highlight w:val="yellow"/>
        </w:rPr>
      </w:pPr>
    </w:p>
    <w:p w:rsidR="00CD0A70" w:rsidRPr="00B2297F" w:rsidRDefault="00CD0A70" w:rsidP="000654D9">
      <w:pPr>
        <w:numPr>
          <w:ilvl w:val="0"/>
          <w:numId w:val="20"/>
        </w:numPr>
        <w:jc w:val="both"/>
        <w:rPr>
          <w:rFonts w:ascii="Tahoma" w:hAnsi="Tahoma" w:cs="Tahoma"/>
          <w:b/>
          <w:sz w:val="20"/>
          <w:szCs w:val="20"/>
          <w:u w:val="single"/>
        </w:rPr>
      </w:pPr>
      <w:r w:rsidRPr="00B2297F">
        <w:rPr>
          <w:rFonts w:ascii="Tahoma" w:hAnsi="Tahoma" w:cs="Tahoma"/>
          <w:b/>
          <w:sz w:val="20"/>
          <w:szCs w:val="20"/>
          <w:u w:val="single"/>
        </w:rPr>
        <w:t>W szczególności ochroną ubezpieczeniową objęte będą:</w:t>
      </w:r>
    </w:p>
    <w:p w:rsidR="00F27793" w:rsidRPr="008B07ED" w:rsidRDefault="00F27793" w:rsidP="00BE7815">
      <w:pPr>
        <w:pStyle w:val="Nagwek"/>
        <w:numPr>
          <w:ilvl w:val="0"/>
          <w:numId w:val="112"/>
        </w:numPr>
        <w:tabs>
          <w:tab w:val="clear" w:pos="4536"/>
          <w:tab w:val="clear" w:pos="9072"/>
        </w:tabs>
        <w:spacing w:before="100"/>
        <w:jc w:val="both"/>
        <w:rPr>
          <w:rFonts w:ascii="Tahoma" w:hAnsi="Tahoma" w:cs="Tahoma"/>
          <w:sz w:val="20"/>
          <w:szCs w:val="20"/>
        </w:rPr>
      </w:pPr>
      <w:r w:rsidRPr="008B07ED">
        <w:rPr>
          <w:rFonts w:ascii="Tahoma" w:hAnsi="Tahoma" w:cs="Tahoma"/>
          <w:sz w:val="20"/>
          <w:szCs w:val="20"/>
        </w:rPr>
        <w:t xml:space="preserve">szkody </w:t>
      </w:r>
      <w:r w:rsidR="00CD0A70" w:rsidRPr="008B07ED">
        <w:rPr>
          <w:rFonts w:ascii="Tahoma" w:hAnsi="Tahoma" w:cs="Tahoma"/>
          <w:sz w:val="20"/>
          <w:szCs w:val="20"/>
        </w:rPr>
        <w:t>osobowe</w:t>
      </w:r>
      <w:r w:rsidRPr="008B07ED">
        <w:rPr>
          <w:rFonts w:ascii="Tahoma" w:hAnsi="Tahoma" w:cs="Tahoma"/>
          <w:sz w:val="20"/>
          <w:szCs w:val="20"/>
        </w:rPr>
        <w:t>,</w:t>
      </w:r>
      <w:r w:rsidR="00CD0A70" w:rsidRPr="008B07ED">
        <w:rPr>
          <w:rFonts w:ascii="Tahoma" w:hAnsi="Tahoma" w:cs="Tahoma"/>
          <w:sz w:val="20"/>
          <w:szCs w:val="20"/>
        </w:rPr>
        <w:t xml:space="preserve">  rzeczowe</w:t>
      </w:r>
      <w:r w:rsidRPr="008B07ED">
        <w:rPr>
          <w:rFonts w:ascii="Tahoma" w:hAnsi="Tahoma" w:cs="Tahoma"/>
          <w:sz w:val="20"/>
          <w:szCs w:val="20"/>
        </w:rPr>
        <w:t xml:space="preserve"> i czyste straty finansowe,</w:t>
      </w:r>
    </w:p>
    <w:p w:rsidR="00CD0A70" w:rsidRPr="008B07ED" w:rsidRDefault="00CD0A70" w:rsidP="00BE7815">
      <w:pPr>
        <w:pStyle w:val="Nagwek"/>
        <w:numPr>
          <w:ilvl w:val="0"/>
          <w:numId w:val="112"/>
        </w:numPr>
        <w:tabs>
          <w:tab w:val="clear" w:pos="4536"/>
          <w:tab w:val="clear" w:pos="9072"/>
        </w:tabs>
        <w:spacing w:before="100"/>
        <w:jc w:val="both"/>
        <w:rPr>
          <w:rFonts w:ascii="Tahoma" w:hAnsi="Tahoma" w:cs="Tahoma"/>
          <w:sz w:val="20"/>
          <w:szCs w:val="20"/>
        </w:rPr>
      </w:pPr>
      <w:r w:rsidRPr="008B07ED">
        <w:rPr>
          <w:rFonts w:ascii="Tahoma" w:hAnsi="Tahoma" w:cs="Tahoma"/>
          <w:sz w:val="20"/>
          <w:szCs w:val="20"/>
        </w:rPr>
        <w:t>rzeczywiste straty jak i utracone korzyści (</w:t>
      </w:r>
      <w:proofErr w:type="spellStart"/>
      <w:r w:rsidRPr="008B07ED">
        <w:rPr>
          <w:rFonts w:ascii="Tahoma" w:hAnsi="Tahoma" w:cs="Tahoma"/>
          <w:sz w:val="20"/>
          <w:szCs w:val="20"/>
        </w:rPr>
        <w:t>damnum</w:t>
      </w:r>
      <w:proofErr w:type="spellEnd"/>
      <w:r w:rsidRPr="008B07ED">
        <w:rPr>
          <w:rFonts w:ascii="Tahoma" w:hAnsi="Tahoma" w:cs="Tahoma"/>
          <w:sz w:val="20"/>
          <w:szCs w:val="20"/>
        </w:rPr>
        <w:t xml:space="preserve"> </w:t>
      </w:r>
      <w:proofErr w:type="spellStart"/>
      <w:r w:rsidRPr="008B07ED">
        <w:rPr>
          <w:rFonts w:ascii="Tahoma" w:hAnsi="Tahoma" w:cs="Tahoma"/>
          <w:sz w:val="20"/>
          <w:szCs w:val="20"/>
        </w:rPr>
        <w:t>emergens</w:t>
      </w:r>
      <w:proofErr w:type="spellEnd"/>
      <w:r w:rsidRPr="008B07ED">
        <w:rPr>
          <w:rFonts w:ascii="Tahoma" w:hAnsi="Tahoma" w:cs="Tahoma"/>
          <w:sz w:val="20"/>
          <w:szCs w:val="20"/>
        </w:rPr>
        <w:t xml:space="preserve"> i </w:t>
      </w:r>
      <w:proofErr w:type="spellStart"/>
      <w:r w:rsidRPr="008B07ED">
        <w:rPr>
          <w:rFonts w:ascii="Tahoma" w:hAnsi="Tahoma" w:cs="Tahoma"/>
          <w:sz w:val="20"/>
          <w:szCs w:val="20"/>
        </w:rPr>
        <w:t>lucrum</w:t>
      </w:r>
      <w:proofErr w:type="spellEnd"/>
      <w:r w:rsidRPr="008B07ED">
        <w:rPr>
          <w:rFonts w:ascii="Tahoma" w:hAnsi="Tahoma" w:cs="Tahoma"/>
          <w:sz w:val="20"/>
          <w:szCs w:val="20"/>
        </w:rPr>
        <w:t xml:space="preserve"> </w:t>
      </w:r>
      <w:proofErr w:type="spellStart"/>
      <w:r w:rsidRPr="008B07ED">
        <w:rPr>
          <w:rFonts w:ascii="Tahoma" w:hAnsi="Tahoma" w:cs="Tahoma"/>
          <w:sz w:val="20"/>
          <w:szCs w:val="20"/>
        </w:rPr>
        <w:t>cessans</w:t>
      </w:r>
      <w:proofErr w:type="spellEnd"/>
      <w:r w:rsidRPr="008B07ED">
        <w:rPr>
          <w:rFonts w:ascii="Tahoma" w:hAnsi="Tahoma" w:cs="Tahoma"/>
          <w:sz w:val="20"/>
          <w:szCs w:val="20"/>
        </w:rPr>
        <w:t>),</w:t>
      </w:r>
    </w:p>
    <w:p w:rsidR="00CD0A70" w:rsidRPr="008B07ED" w:rsidRDefault="00F27793" w:rsidP="00BE7815">
      <w:pPr>
        <w:pStyle w:val="Nagwek"/>
        <w:numPr>
          <w:ilvl w:val="0"/>
          <w:numId w:val="112"/>
        </w:numPr>
        <w:tabs>
          <w:tab w:val="clear" w:pos="4536"/>
          <w:tab w:val="clear" w:pos="9072"/>
        </w:tabs>
        <w:spacing w:before="100"/>
        <w:jc w:val="both"/>
        <w:rPr>
          <w:rFonts w:ascii="Tahoma" w:hAnsi="Tahoma" w:cs="Tahoma"/>
          <w:sz w:val="20"/>
          <w:szCs w:val="20"/>
        </w:rPr>
      </w:pPr>
      <w:r w:rsidRPr="008B07ED">
        <w:rPr>
          <w:rFonts w:ascii="Tahoma" w:hAnsi="Tahoma" w:cs="Tahoma"/>
          <w:sz w:val="20"/>
          <w:szCs w:val="20"/>
        </w:rPr>
        <w:t xml:space="preserve">szkody </w:t>
      </w:r>
      <w:r w:rsidR="00CD0A70" w:rsidRPr="008B07ED">
        <w:rPr>
          <w:rFonts w:ascii="Tahoma" w:hAnsi="Tahoma" w:cs="Tahoma"/>
          <w:sz w:val="20"/>
          <w:szCs w:val="20"/>
        </w:rPr>
        <w:t>powstałe wskutek rażącego niedbalstwa,</w:t>
      </w:r>
    </w:p>
    <w:p w:rsidR="003C28E5" w:rsidRPr="008B07ED" w:rsidRDefault="00F27793" w:rsidP="00BE7815">
      <w:pPr>
        <w:numPr>
          <w:ilvl w:val="0"/>
          <w:numId w:val="112"/>
        </w:numPr>
        <w:tabs>
          <w:tab w:val="left" w:pos="709"/>
        </w:tabs>
        <w:spacing w:before="120"/>
        <w:jc w:val="both"/>
        <w:rPr>
          <w:rFonts w:ascii="Tahoma" w:hAnsi="Tahoma" w:cs="Tahoma"/>
          <w:sz w:val="20"/>
          <w:szCs w:val="20"/>
        </w:rPr>
      </w:pPr>
      <w:r w:rsidRPr="008B07ED">
        <w:rPr>
          <w:rFonts w:ascii="Tahoma" w:hAnsi="Tahoma" w:cs="Tahoma"/>
          <w:sz w:val="20"/>
          <w:szCs w:val="20"/>
        </w:rPr>
        <w:t>zadośćuczynienia w sytuacjach przewidzianych przepisami</w:t>
      </w:r>
      <w:r w:rsidR="003C28E5" w:rsidRPr="008B07ED">
        <w:rPr>
          <w:rFonts w:ascii="Tahoma" w:hAnsi="Tahoma" w:cs="Tahoma"/>
          <w:sz w:val="20"/>
          <w:szCs w:val="20"/>
        </w:rPr>
        <w:t>,</w:t>
      </w:r>
    </w:p>
    <w:p w:rsidR="00F27793" w:rsidRPr="008B07ED" w:rsidRDefault="00F27793" w:rsidP="00BE7815">
      <w:pPr>
        <w:numPr>
          <w:ilvl w:val="0"/>
          <w:numId w:val="112"/>
        </w:numPr>
        <w:tabs>
          <w:tab w:val="left" w:pos="709"/>
        </w:tabs>
        <w:spacing w:before="120"/>
        <w:jc w:val="both"/>
        <w:rPr>
          <w:rFonts w:ascii="Tahoma" w:hAnsi="Tahoma" w:cs="Tahoma"/>
          <w:sz w:val="20"/>
          <w:szCs w:val="20"/>
        </w:rPr>
      </w:pPr>
      <w:r w:rsidRPr="008B07ED">
        <w:rPr>
          <w:rFonts w:ascii="Tahoma" w:hAnsi="Tahoma" w:cs="Tahoma"/>
          <w:sz w:val="20"/>
          <w:szCs w:val="20"/>
        </w:rPr>
        <w:t>renty w sytuacjach przewidzianych przepisami prawa,</w:t>
      </w:r>
    </w:p>
    <w:p w:rsidR="00CD0A70" w:rsidRPr="008B07ED" w:rsidRDefault="00CD0A70" w:rsidP="00BE7815">
      <w:pPr>
        <w:pStyle w:val="Nagwek"/>
        <w:numPr>
          <w:ilvl w:val="0"/>
          <w:numId w:val="112"/>
        </w:numPr>
        <w:tabs>
          <w:tab w:val="clear" w:pos="4536"/>
          <w:tab w:val="clear" w:pos="9072"/>
        </w:tabs>
        <w:spacing w:before="100"/>
        <w:jc w:val="both"/>
        <w:rPr>
          <w:rFonts w:ascii="Tahoma" w:hAnsi="Tahoma" w:cs="Tahoma"/>
          <w:sz w:val="20"/>
          <w:szCs w:val="20"/>
        </w:rPr>
      </w:pPr>
      <w:r w:rsidRPr="008B07ED">
        <w:rPr>
          <w:rFonts w:ascii="Tahoma" w:hAnsi="Tahoma" w:cs="Tahoma"/>
          <w:sz w:val="20"/>
          <w:szCs w:val="20"/>
        </w:rPr>
        <w:t>szkody wynikłe wskutek niewykonania lub nienależytego wykonania zobowiązania,</w:t>
      </w:r>
    </w:p>
    <w:p w:rsidR="001241D7" w:rsidRPr="00BE7815" w:rsidRDefault="00F27793" w:rsidP="00BE7815">
      <w:pPr>
        <w:pStyle w:val="Nagwek"/>
        <w:numPr>
          <w:ilvl w:val="0"/>
          <w:numId w:val="112"/>
        </w:numPr>
        <w:tabs>
          <w:tab w:val="clear" w:pos="4536"/>
          <w:tab w:val="clear" w:pos="9072"/>
        </w:tabs>
        <w:spacing w:before="100"/>
        <w:jc w:val="both"/>
        <w:rPr>
          <w:rFonts w:ascii="Tahoma" w:hAnsi="Tahoma" w:cs="Tahoma"/>
          <w:sz w:val="20"/>
          <w:szCs w:val="20"/>
        </w:rPr>
      </w:pPr>
      <w:r w:rsidRPr="001241D7">
        <w:rPr>
          <w:rFonts w:ascii="Tahoma" w:hAnsi="Tahoma" w:cs="Tahoma"/>
          <w:sz w:val="20"/>
          <w:szCs w:val="20"/>
        </w:rPr>
        <w:lastRenderedPageBreak/>
        <w:t xml:space="preserve">szkody wynikłe z </w:t>
      </w:r>
      <w:r w:rsidRPr="00BE7815">
        <w:rPr>
          <w:rFonts w:ascii="Tahoma" w:hAnsi="Tahoma" w:cs="Tahoma"/>
          <w:sz w:val="20"/>
          <w:szCs w:val="20"/>
        </w:rPr>
        <w:t>posiadania mienia (własnego i obcego),</w:t>
      </w:r>
    </w:p>
    <w:p w:rsidR="00C564BA" w:rsidRPr="00BE7815" w:rsidRDefault="001241D7" w:rsidP="00BE7815">
      <w:pPr>
        <w:pStyle w:val="Nagwek"/>
        <w:numPr>
          <w:ilvl w:val="0"/>
          <w:numId w:val="112"/>
        </w:numPr>
        <w:tabs>
          <w:tab w:val="clear" w:pos="4536"/>
          <w:tab w:val="clear" w:pos="9072"/>
        </w:tabs>
        <w:spacing w:before="100"/>
        <w:jc w:val="both"/>
        <w:rPr>
          <w:rFonts w:ascii="Tahoma" w:hAnsi="Tahoma" w:cs="Tahoma"/>
          <w:sz w:val="20"/>
          <w:szCs w:val="20"/>
        </w:rPr>
      </w:pPr>
      <w:r w:rsidRPr="00BE7815">
        <w:rPr>
          <w:rFonts w:ascii="Tahoma" w:hAnsi="Tahoma" w:cs="Tahoma"/>
          <w:sz w:val="20"/>
          <w:szCs w:val="20"/>
        </w:rPr>
        <w:t xml:space="preserve">szkody z tytułu </w:t>
      </w:r>
      <w:r w:rsidR="008B07ED" w:rsidRPr="00BE7815">
        <w:rPr>
          <w:rFonts w:ascii="Tahoma" w:hAnsi="Tahoma" w:cs="Tahoma"/>
          <w:sz w:val="20"/>
          <w:szCs w:val="20"/>
        </w:rPr>
        <w:t>administrowani</w:t>
      </w:r>
      <w:r w:rsidRPr="00BE7815">
        <w:rPr>
          <w:rFonts w:ascii="Tahoma" w:hAnsi="Tahoma" w:cs="Tahoma"/>
          <w:sz w:val="20"/>
          <w:szCs w:val="20"/>
        </w:rPr>
        <w:t>a</w:t>
      </w:r>
      <w:r w:rsidR="008B07ED" w:rsidRPr="00BE7815">
        <w:rPr>
          <w:rFonts w:ascii="Tahoma" w:hAnsi="Tahoma" w:cs="Tahoma"/>
          <w:sz w:val="20"/>
          <w:szCs w:val="20"/>
        </w:rPr>
        <w:t>, zarządzani</w:t>
      </w:r>
      <w:r w:rsidRPr="00BE7815">
        <w:rPr>
          <w:rFonts w:ascii="Tahoma" w:hAnsi="Tahoma" w:cs="Tahoma"/>
          <w:sz w:val="20"/>
          <w:szCs w:val="20"/>
        </w:rPr>
        <w:t>a</w:t>
      </w:r>
      <w:r w:rsidR="008B07ED" w:rsidRPr="00BE7815">
        <w:rPr>
          <w:rFonts w:ascii="Tahoma" w:hAnsi="Tahoma" w:cs="Tahoma"/>
          <w:sz w:val="20"/>
          <w:szCs w:val="20"/>
        </w:rPr>
        <w:t xml:space="preserve"> mieniem</w:t>
      </w:r>
      <w:r w:rsidRPr="00BE7815">
        <w:rPr>
          <w:rFonts w:ascii="Tahoma" w:hAnsi="Tahoma" w:cs="Tahoma"/>
          <w:sz w:val="20"/>
          <w:szCs w:val="20"/>
        </w:rPr>
        <w:t xml:space="preserve"> powierzonym</w:t>
      </w:r>
      <w:r w:rsidR="008B07ED" w:rsidRPr="00BE7815">
        <w:rPr>
          <w:rFonts w:ascii="Tahoma" w:hAnsi="Tahoma" w:cs="Tahoma"/>
          <w:sz w:val="20"/>
          <w:szCs w:val="20"/>
        </w:rPr>
        <w:t>,</w:t>
      </w:r>
    </w:p>
    <w:p w:rsidR="003C28E5" w:rsidRPr="00BE7815" w:rsidRDefault="00F27793" w:rsidP="00BE7815">
      <w:pPr>
        <w:numPr>
          <w:ilvl w:val="0"/>
          <w:numId w:val="112"/>
        </w:numPr>
        <w:tabs>
          <w:tab w:val="left" w:pos="709"/>
        </w:tabs>
        <w:spacing w:before="120"/>
        <w:jc w:val="both"/>
        <w:rPr>
          <w:rFonts w:ascii="Tahoma" w:hAnsi="Tahoma" w:cs="Tahoma"/>
          <w:sz w:val="20"/>
          <w:szCs w:val="20"/>
        </w:rPr>
      </w:pPr>
      <w:r w:rsidRPr="00BE7815">
        <w:rPr>
          <w:rFonts w:ascii="Tahoma" w:hAnsi="Tahoma" w:cs="Tahoma"/>
          <w:sz w:val="20"/>
          <w:szCs w:val="20"/>
        </w:rPr>
        <w:t xml:space="preserve">szkody </w:t>
      </w:r>
      <w:r w:rsidR="003C28E5" w:rsidRPr="00BE7815">
        <w:rPr>
          <w:rFonts w:ascii="Tahoma" w:hAnsi="Tahoma" w:cs="Tahoma"/>
          <w:sz w:val="20"/>
          <w:szCs w:val="20"/>
        </w:rPr>
        <w:t>polegające na uszkodzeniu, zniszczeniu lub utracie rzeczy,</w:t>
      </w:r>
    </w:p>
    <w:p w:rsidR="00CD0A70" w:rsidRPr="00BE7815" w:rsidRDefault="00CD0A70" w:rsidP="00BE7815">
      <w:pPr>
        <w:pStyle w:val="Nagwek"/>
        <w:numPr>
          <w:ilvl w:val="0"/>
          <w:numId w:val="112"/>
        </w:numPr>
        <w:tabs>
          <w:tab w:val="clear" w:pos="4536"/>
          <w:tab w:val="clear" w:pos="9072"/>
        </w:tabs>
        <w:spacing w:before="100"/>
        <w:jc w:val="both"/>
        <w:rPr>
          <w:rFonts w:ascii="Tahoma" w:hAnsi="Tahoma" w:cs="Tahoma"/>
          <w:sz w:val="20"/>
          <w:szCs w:val="20"/>
        </w:rPr>
      </w:pPr>
      <w:r w:rsidRPr="00BE7815">
        <w:rPr>
          <w:rFonts w:ascii="Tahoma" w:hAnsi="Tahoma" w:cs="Tahoma"/>
          <w:sz w:val="20"/>
          <w:szCs w:val="20"/>
        </w:rPr>
        <w:t>szkody osobowe poniesione przez pracowników w następstwie wypadków przy pracy, (ponad wysokość świadczenia wypłaconego przez ZUS na podstawie ustawy z dnia  30 października 2002 o ubezpieczeniu społecznym z tytułu wypadków przy pracy i chorób zawodowych</w:t>
      </w:r>
      <w:r w:rsidR="001D67CC" w:rsidRPr="00BE7815">
        <w:rPr>
          <w:rFonts w:ascii="Tahoma" w:hAnsi="Tahoma" w:cs="Tahoma"/>
          <w:sz w:val="20"/>
          <w:szCs w:val="20"/>
        </w:rPr>
        <w:t xml:space="preserve"> (</w:t>
      </w:r>
      <w:proofErr w:type="spellStart"/>
      <w:r w:rsidR="001D67CC" w:rsidRPr="00BE7815">
        <w:rPr>
          <w:rFonts w:ascii="Tahoma" w:hAnsi="Tahoma" w:cs="Tahoma"/>
          <w:sz w:val="20"/>
          <w:szCs w:val="20"/>
        </w:rPr>
        <w:t>t.j</w:t>
      </w:r>
      <w:proofErr w:type="spellEnd"/>
      <w:r w:rsidR="001D67CC" w:rsidRPr="00BE7815">
        <w:rPr>
          <w:rFonts w:ascii="Tahoma" w:hAnsi="Tahoma" w:cs="Tahoma"/>
          <w:sz w:val="20"/>
          <w:szCs w:val="20"/>
        </w:rPr>
        <w:t xml:space="preserve">. </w:t>
      </w:r>
      <w:r w:rsidR="008B07ED" w:rsidRPr="00BE7815">
        <w:rPr>
          <w:rFonts w:ascii="Tahoma" w:hAnsi="Tahoma" w:cs="Tahoma"/>
          <w:sz w:val="20"/>
          <w:szCs w:val="20"/>
        </w:rPr>
        <w:t>Dz.  U.  z  2019  r. poz. 1205</w:t>
      </w:r>
      <w:r w:rsidR="001D67CC" w:rsidRPr="00BE7815">
        <w:rPr>
          <w:rFonts w:ascii="Tahoma" w:hAnsi="Tahoma" w:cs="Tahoma"/>
          <w:sz w:val="20"/>
          <w:szCs w:val="20"/>
        </w:rPr>
        <w:t xml:space="preserve"> z </w:t>
      </w:r>
      <w:proofErr w:type="spellStart"/>
      <w:r w:rsidR="001D67CC" w:rsidRPr="00BE7815">
        <w:rPr>
          <w:rFonts w:ascii="Tahoma" w:hAnsi="Tahoma" w:cs="Tahoma"/>
          <w:sz w:val="20"/>
          <w:szCs w:val="20"/>
        </w:rPr>
        <w:t>późn</w:t>
      </w:r>
      <w:proofErr w:type="spellEnd"/>
      <w:r w:rsidR="001D67CC" w:rsidRPr="00BE7815">
        <w:rPr>
          <w:rFonts w:ascii="Tahoma" w:hAnsi="Tahoma" w:cs="Tahoma"/>
          <w:sz w:val="20"/>
          <w:szCs w:val="20"/>
        </w:rPr>
        <w:t xml:space="preserve">. </w:t>
      </w:r>
      <w:proofErr w:type="spellStart"/>
      <w:r w:rsidR="001D67CC" w:rsidRPr="00BE7815">
        <w:rPr>
          <w:rFonts w:ascii="Tahoma" w:hAnsi="Tahoma" w:cs="Tahoma"/>
          <w:sz w:val="20"/>
          <w:szCs w:val="20"/>
        </w:rPr>
        <w:t>zm</w:t>
      </w:r>
      <w:proofErr w:type="spellEnd"/>
      <w:r w:rsidRPr="00BE7815">
        <w:rPr>
          <w:rFonts w:ascii="Tahoma" w:hAnsi="Tahoma" w:cs="Tahoma"/>
          <w:sz w:val="20"/>
          <w:szCs w:val="20"/>
        </w:rPr>
        <w:t>),</w:t>
      </w:r>
    </w:p>
    <w:p w:rsidR="00CD0A70" w:rsidRPr="00BE7815" w:rsidRDefault="00CD0A70" w:rsidP="00BE7815">
      <w:pPr>
        <w:pStyle w:val="Nagwek"/>
        <w:numPr>
          <w:ilvl w:val="0"/>
          <w:numId w:val="112"/>
        </w:numPr>
        <w:tabs>
          <w:tab w:val="clear" w:pos="4536"/>
          <w:tab w:val="clear" w:pos="9072"/>
        </w:tabs>
        <w:spacing w:before="100"/>
        <w:jc w:val="both"/>
        <w:rPr>
          <w:rFonts w:ascii="Tahoma" w:hAnsi="Tahoma" w:cs="Tahoma"/>
          <w:sz w:val="20"/>
          <w:szCs w:val="20"/>
        </w:rPr>
      </w:pPr>
      <w:r w:rsidRPr="00BE7815">
        <w:rPr>
          <w:rFonts w:ascii="Tahoma" w:hAnsi="Tahoma" w:cs="Tahoma"/>
          <w:sz w:val="20"/>
          <w:szCs w:val="20"/>
        </w:rPr>
        <w:t xml:space="preserve">szkody wyrządzone w mieniu pracowników (uszkodzenie, zniszczenie, utrata), </w:t>
      </w:r>
      <w:r w:rsidR="00B15D58" w:rsidRPr="00BE7815">
        <w:rPr>
          <w:rFonts w:ascii="Tahoma" w:hAnsi="Tahoma" w:cs="Tahoma"/>
          <w:sz w:val="20"/>
          <w:szCs w:val="20"/>
        </w:rPr>
        <w:t>w tym szkody</w:t>
      </w:r>
      <w:r w:rsidRPr="00BE7815">
        <w:rPr>
          <w:rFonts w:ascii="Tahoma" w:hAnsi="Tahoma" w:cs="Tahoma"/>
          <w:sz w:val="20"/>
          <w:szCs w:val="20"/>
        </w:rPr>
        <w:t xml:space="preserve"> w pojazdach mechanicznych pracowników,</w:t>
      </w:r>
      <w:r w:rsidR="00B15D58" w:rsidRPr="00BE7815">
        <w:rPr>
          <w:rFonts w:ascii="Tahoma" w:hAnsi="Tahoma" w:cs="Tahoma"/>
          <w:sz w:val="20"/>
          <w:szCs w:val="20"/>
        </w:rPr>
        <w:t xml:space="preserve"> za które ponosi odpowiedzialność ubezpieczony,</w:t>
      </w:r>
    </w:p>
    <w:p w:rsidR="00CD0A70" w:rsidRPr="00BE7815" w:rsidRDefault="00CD0A70" w:rsidP="00BE7815">
      <w:pPr>
        <w:numPr>
          <w:ilvl w:val="0"/>
          <w:numId w:val="112"/>
        </w:numPr>
        <w:spacing w:before="100"/>
        <w:jc w:val="both"/>
        <w:rPr>
          <w:rFonts w:ascii="Tahoma" w:hAnsi="Tahoma" w:cs="Tahoma"/>
          <w:sz w:val="20"/>
          <w:szCs w:val="20"/>
        </w:rPr>
      </w:pPr>
      <w:r w:rsidRPr="00BE7815">
        <w:rPr>
          <w:rFonts w:ascii="Tahoma" w:hAnsi="Tahoma" w:cs="Tahoma"/>
          <w:sz w:val="20"/>
          <w:szCs w:val="20"/>
        </w:rPr>
        <w:t xml:space="preserve">szkody wynikłe z tytułu posiadania mienia znajdującego się w bezpośrednim zarządzie Powiatu Goleniów oraz </w:t>
      </w:r>
      <w:r w:rsidR="001241D7" w:rsidRPr="00BE7815">
        <w:rPr>
          <w:rFonts w:ascii="Tahoma" w:hAnsi="Tahoma" w:cs="Tahoma"/>
          <w:sz w:val="20"/>
          <w:szCs w:val="20"/>
        </w:rPr>
        <w:t>mienia</w:t>
      </w:r>
      <w:r w:rsidRPr="00BE7815">
        <w:rPr>
          <w:rFonts w:ascii="Tahoma" w:hAnsi="Tahoma" w:cs="Tahoma"/>
          <w:sz w:val="20"/>
          <w:szCs w:val="20"/>
        </w:rPr>
        <w:t xml:space="preserve"> </w:t>
      </w:r>
      <w:r w:rsidR="001241D7" w:rsidRPr="00BE7815">
        <w:rPr>
          <w:rFonts w:ascii="Tahoma" w:hAnsi="Tahoma" w:cs="Tahoma"/>
          <w:sz w:val="20"/>
          <w:szCs w:val="20"/>
        </w:rPr>
        <w:t xml:space="preserve">zarządzanego i </w:t>
      </w:r>
      <w:r w:rsidRPr="00BE7815">
        <w:rPr>
          <w:rFonts w:ascii="Tahoma" w:hAnsi="Tahoma" w:cs="Tahoma"/>
          <w:sz w:val="20"/>
          <w:szCs w:val="20"/>
        </w:rPr>
        <w:t>administrowanego przez jednostki Powiatu,</w:t>
      </w:r>
    </w:p>
    <w:p w:rsidR="00CD0A70" w:rsidRDefault="00CD0A70" w:rsidP="00BE7815">
      <w:pPr>
        <w:numPr>
          <w:ilvl w:val="0"/>
          <w:numId w:val="112"/>
        </w:numPr>
        <w:spacing w:before="120"/>
        <w:jc w:val="both"/>
        <w:rPr>
          <w:rFonts w:ascii="Tahoma" w:hAnsi="Tahoma" w:cs="Tahoma"/>
          <w:sz w:val="20"/>
          <w:szCs w:val="20"/>
        </w:rPr>
      </w:pPr>
      <w:r w:rsidRPr="00BE7815">
        <w:rPr>
          <w:rFonts w:ascii="Tahoma" w:hAnsi="Tahoma" w:cs="Tahoma"/>
          <w:sz w:val="20"/>
          <w:szCs w:val="20"/>
        </w:rPr>
        <w:t>szkody wyrządzone w wyniku organizowania i</w:t>
      </w:r>
      <w:r w:rsidR="00504452" w:rsidRPr="00BE7815">
        <w:rPr>
          <w:rFonts w:ascii="Tahoma" w:hAnsi="Tahoma" w:cs="Tahoma"/>
          <w:sz w:val="20"/>
          <w:szCs w:val="20"/>
        </w:rPr>
        <w:t xml:space="preserve"> przeprowadzania imprez, w tym</w:t>
      </w:r>
      <w:r w:rsidRPr="00BE7815">
        <w:rPr>
          <w:rFonts w:ascii="Tahoma" w:hAnsi="Tahoma" w:cs="Tahoma"/>
          <w:sz w:val="20"/>
          <w:szCs w:val="20"/>
        </w:rPr>
        <w:t xml:space="preserve"> imprez masowych (</w:t>
      </w:r>
      <w:r w:rsidR="001D67CC" w:rsidRPr="00BE7815">
        <w:rPr>
          <w:rFonts w:ascii="Tahoma" w:hAnsi="Tahoma" w:cs="Tahoma"/>
          <w:sz w:val="20"/>
          <w:szCs w:val="20"/>
        </w:rPr>
        <w:t>nie podlegających ubezpieczeniu obowiązkowemu), ochroną objęte będą także szkody wyrządzone wykonawcom, zawodnikom i sędziom uczestniczącym w imprezie</w:t>
      </w:r>
      <w:r w:rsidR="0060058E" w:rsidRPr="00BE7815">
        <w:rPr>
          <w:rFonts w:ascii="Tahoma" w:hAnsi="Tahoma" w:cs="Tahoma"/>
          <w:sz w:val="20"/>
          <w:szCs w:val="20"/>
        </w:rPr>
        <w:t>, osobom obsługującym imprezę</w:t>
      </w:r>
      <w:r w:rsidR="001D67CC" w:rsidRPr="00BE7815">
        <w:rPr>
          <w:rFonts w:ascii="Tahoma" w:hAnsi="Tahoma" w:cs="Tahoma"/>
          <w:sz w:val="20"/>
          <w:szCs w:val="20"/>
        </w:rPr>
        <w:t xml:space="preserve"> oraz</w:t>
      </w:r>
      <w:r w:rsidR="001D67CC" w:rsidRPr="0060058E">
        <w:rPr>
          <w:rFonts w:ascii="Tahoma" w:hAnsi="Tahoma" w:cs="Tahoma"/>
          <w:sz w:val="20"/>
          <w:szCs w:val="20"/>
        </w:rPr>
        <w:t xml:space="preserve"> spowodowane przez osoby należące do służb ochrony lub kontroli;</w:t>
      </w:r>
    </w:p>
    <w:p w:rsidR="00CD0A70" w:rsidRPr="0060058E" w:rsidRDefault="00CD0A70" w:rsidP="00BE7815">
      <w:pPr>
        <w:pStyle w:val="Nagwek"/>
        <w:numPr>
          <w:ilvl w:val="0"/>
          <w:numId w:val="112"/>
        </w:numPr>
        <w:tabs>
          <w:tab w:val="clear" w:pos="4536"/>
          <w:tab w:val="clear" w:pos="9072"/>
        </w:tabs>
        <w:spacing w:before="120"/>
        <w:jc w:val="both"/>
        <w:rPr>
          <w:rFonts w:ascii="Tahoma" w:hAnsi="Tahoma" w:cs="Tahoma"/>
          <w:sz w:val="20"/>
          <w:szCs w:val="20"/>
        </w:rPr>
      </w:pPr>
      <w:r w:rsidRPr="0060058E">
        <w:rPr>
          <w:rFonts w:ascii="Tahoma" w:hAnsi="Tahoma" w:cs="Tahoma"/>
          <w:sz w:val="20"/>
          <w:szCs w:val="20"/>
        </w:rPr>
        <w:t>szkody wyrządzone w mieniu osób trzecich (w nieruchomościach i mieniu ruchomym</w:t>
      </w:r>
      <w:r w:rsidR="00504452" w:rsidRPr="0060058E">
        <w:rPr>
          <w:rFonts w:ascii="Tahoma" w:hAnsi="Tahoma" w:cs="Tahoma"/>
          <w:sz w:val="20"/>
          <w:szCs w:val="20"/>
        </w:rPr>
        <w:t>, w tym w sprzęcie elektronicznym</w:t>
      </w:r>
      <w:r w:rsidRPr="0060058E">
        <w:rPr>
          <w:rFonts w:ascii="Tahoma" w:hAnsi="Tahoma" w:cs="Tahoma"/>
          <w:sz w:val="20"/>
          <w:szCs w:val="20"/>
        </w:rPr>
        <w:t>), z którego ubezpieczający korzystał na podstawie umowy najmu, dzierżawy, leasingu lub innej podobnej umowy,</w:t>
      </w:r>
    </w:p>
    <w:p w:rsidR="00CD0A70" w:rsidRPr="00BE7815" w:rsidRDefault="00CD0A70" w:rsidP="00BE7815">
      <w:pPr>
        <w:pStyle w:val="Nagwek"/>
        <w:numPr>
          <w:ilvl w:val="0"/>
          <w:numId w:val="112"/>
        </w:numPr>
        <w:tabs>
          <w:tab w:val="clear" w:pos="4536"/>
          <w:tab w:val="clear" w:pos="9072"/>
        </w:tabs>
        <w:spacing w:before="120"/>
        <w:jc w:val="both"/>
        <w:rPr>
          <w:rFonts w:ascii="Tahoma" w:hAnsi="Tahoma" w:cs="Tahoma"/>
          <w:sz w:val="20"/>
          <w:szCs w:val="20"/>
        </w:rPr>
      </w:pPr>
      <w:r w:rsidRPr="0060058E">
        <w:rPr>
          <w:rFonts w:ascii="Tahoma" w:hAnsi="Tahoma" w:cs="Tahoma"/>
          <w:sz w:val="20"/>
          <w:szCs w:val="20"/>
        </w:rPr>
        <w:t>szkody powstałe w następstwie działania, awarii, eksploatacji urządzeń wodociągowych, kanalizacyjnych</w:t>
      </w:r>
      <w:r w:rsidR="00504452" w:rsidRPr="0060058E">
        <w:rPr>
          <w:rFonts w:ascii="Tahoma" w:hAnsi="Tahoma" w:cs="Tahoma"/>
          <w:sz w:val="20"/>
          <w:szCs w:val="20"/>
        </w:rPr>
        <w:t xml:space="preserve"> (w tym cofnięcie się cieczy w systemach kanalizacyjnych)</w:t>
      </w:r>
      <w:r w:rsidRPr="0060058E">
        <w:rPr>
          <w:rFonts w:ascii="Tahoma" w:hAnsi="Tahoma" w:cs="Tahoma"/>
          <w:sz w:val="20"/>
          <w:szCs w:val="20"/>
        </w:rPr>
        <w:t xml:space="preserve">, centralnego ogrzewania i innych </w:t>
      </w:r>
      <w:r w:rsidRPr="00BE7815">
        <w:rPr>
          <w:rFonts w:ascii="Tahoma" w:hAnsi="Tahoma" w:cs="Tahoma"/>
          <w:sz w:val="20"/>
          <w:szCs w:val="20"/>
        </w:rPr>
        <w:t>instalacji</w:t>
      </w:r>
      <w:r w:rsidR="008A01C9" w:rsidRPr="00BE7815">
        <w:rPr>
          <w:rFonts w:ascii="Tahoma" w:hAnsi="Tahoma" w:cs="Tahoma"/>
          <w:sz w:val="20"/>
          <w:szCs w:val="20"/>
        </w:rPr>
        <w:t xml:space="preserve"> - w budynkach i poza nimi</w:t>
      </w:r>
      <w:r w:rsidRPr="00BE7815">
        <w:rPr>
          <w:rFonts w:ascii="Tahoma" w:hAnsi="Tahoma" w:cs="Tahoma"/>
          <w:sz w:val="20"/>
          <w:szCs w:val="20"/>
        </w:rPr>
        <w:t>,</w:t>
      </w:r>
    </w:p>
    <w:p w:rsidR="00504452" w:rsidRPr="00BE7815" w:rsidRDefault="00504452" w:rsidP="00BE7815">
      <w:pPr>
        <w:pStyle w:val="Nagwek"/>
        <w:numPr>
          <w:ilvl w:val="0"/>
          <w:numId w:val="112"/>
        </w:numPr>
        <w:tabs>
          <w:tab w:val="clear" w:pos="4536"/>
          <w:tab w:val="clear" w:pos="9072"/>
        </w:tabs>
        <w:spacing w:before="120"/>
        <w:jc w:val="both"/>
        <w:rPr>
          <w:rFonts w:ascii="Tahoma" w:hAnsi="Tahoma" w:cs="Tahoma"/>
          <w:sz w:val="20"/>
          <w:szCs w:val="20"/>
        </w:rPr>
      </w:pPr>
      <w:r w:rsidRPr="00BE7815">
        <w:rPr>
          <w:rFonts w:ascii="Tahoma" w:hAnsi="Tahoma" w:cs="Tahoma"/>
          <w:sz w:val="20"/>
          <w:szCs w:val="20"/>
        </w:rPr>
        <w:t>szkody powstałe w wyniku zalania, także przez nieszczelny dach, stropy, rynny, ściany i złącza, stolarkę okienną</w:t>
      </w:r>
      <w:r w:rsidR="003C5A43" w:rsidRPr="00BE7815">
        <w:rPr>
          <w:rFonts w:ascii="Tahoma" w:hAnsi="Tahoma" w:cs="Tahoma"/>
          <w:sz w:val="20"/>
          <w:szCs w:val="20"/>
        </w:rPr>
        <w:t xml:space="preserve"> itp.</w:t>
      </w:r>
      <w:r w:rsidRPr="00BE7815">
        <w:rPr>
          <w:rFonts w:ascii="Tahoma" w:hAnsi="Tahoma" w:cs="Tahoma"/>
          <w:sz w:val="20"/>
          <w:szCs w:val="20"/>
        </w:rPr>
        <w:t>,</w:t>
      </w:r>
    </w:p>
    <w:p w:rsidR="0060058E" w:rsidRPr="00BE7815" w:rsidRDefault="00504452" w:rsidP="00BE7815">
      <w:pPr>
        <w:pStyle w:val="Nagwek"/>
        <w:numPr>
          <w:ilvl w:val="0"/>
          <w:numId w:val="112"/>
        </w:numPr>
        <w:tabs>
          <w:tab w:val="clear" w:pos="4536"/>
          <w:tab w:val="clear" w:pos="9072"/>
        </w:tabs>
        <w:spacing w:before="120"/>
        <w:jc w:val="both"/>
        <w:rPr>
          <w:rFonts w:ascii="Tahoma" w:hAnsi="Tahoma" w:cs="Tahoma"/>
          <w:sz w:val="20"/>
          <w:szCs w:val="20"/>
        </w:rPr>
      </w:pPr>
      <w:r w:rsidRPr="00BE7815">
        <w:rPr>
          <w:rFonts w:ascii="Tahoma" w:hAnsi="Tahoma" w:cs="Tahoma"/>
          <w:sz w:val="20"/>
          <w:szCs w:val="20"/>
        </w:rPr>
        <w:t>szkody powstałe w następstwie działania, awarii, eksploatacji urządzeń kanalizacji deszczowej</w:t>
      </w:r>
      <w:r w:rsidR="00CD0A70" w:rsidRPr="00BE7815">
        <w:rPr>
          <w:rFonts w:ascii="Tahoma" w:hAnsi="Tahoma" w:cs="Tahoma"/>
          <w:sz w:val="20"/>
          <w:szCs w:val="20"/>
        </w:rPr>
        <w:t>,</w:t>
      </w:r>
      <w:r w:rsidR="0060058E" w:rsidRPr="00BE7815">
        <w:rPr>
          <w:rFonts w:ascii="Tahoma" w:hAnsi="Tahoma" w:cs="Tahoma"/>
          <w:bCs/>
          <w:sz w:val="20"/>
          <w:szCs w:val="20"/>
        </w:rPr>
        <w:t xml:space="preserve"> w tym wynikające z tytułu uszkodzenia, wybicia, </w:t>
      </w:r>
      <w:r w:rsidR="0060058E" w:rsidRPr="00BE7815">
        <w:rPr>
          <w:rFonts w:ascii="Tahoma" w:hAnsi="Tahoma" w:cs="Tahoma"/>
          <w:sz w:val="20"/>
          <w:szCs w:val="20"/>
        </w:rPr>
        <w:t>kradzieży pokryw studni kanalizacji, kratek wpustów kanalizacji oraz nieusunięcia na czas uszkodzenia,</w:t>
      </w:r>
    </w:p>
    <w:p w:rsidR="0060058E" w:rsidRPr="00BE7815" w:rsidRDefault="001D67CC" w:rsidP="00BE7815">
      <w:pPr>
        <w:pStyle w:val="Nagwek"/>
        <w:numPr>
          <w:ilvl w:val="0"/>
          <w:numId w:val="112"/>
        </w:numPr>
        <w:tabs>
          <w:tab w:val="clear" w:pos="4536"/>
          <w:tab w:val="clear" w:pos="9072"/>
        </w:tabs>
        <w:spacing w:before="120"/>
        <w:jc w:val="both"/>
        <w:rPr>
          <w:rFonts w:ascii="Tahoma" w:hAnsi="Tahoma" w:cs="Tahoma"/>
          <w:i/>
          <w:sz w:val="20"/>
          <w:szCs w:val="20"/>
        </w:rPr>
      </w:pPr>
      <w:r w:rsidRPr="00BE7815">
        <w:rPr>
          <w:rFonts w:ascii="Tahoma" w:hAnsi="Tahoma" w:cs="Tahoma"/>
          <w:sz w:val="20"/>
          <w:szCs w:val="20"/>
        </w:rPr>
        <w:t>szkody powstałe w związku ze świadczeniem usług noclegowych, w tym z tytułu  odpowiedzialności za rzeczy wniesione przez gości korzystających z usług noclegowych,</w:t>
      </w:r>
      <w:r w:rsidR="0041407A" w:rsidRPr="00BE7815">
        <w:rPr>
          <w:rFonts w:ascii="Tahoma" w:hAnsi="Tahoma" w:cs="Tahoma"/>
          <w:sz w:val="20"/>
          <w:szCs w:val="20"/>
        </w:rPr>
        <w:t xml:space="preserve"> </w:t>
      </w:r>
    </w:p>
    <w:p w:rsidR="00CD0A70" w:rsidRPr="00BE7815" w:rsidRDefault="00CD0A70" w:rsidP="00BE7815">
      <w:pPr>
        <w:pStyle w:val="Nagwek"/>
        <w:numPr>
          <w:ilvl w:val="0"/>
          <w:numId w:val="112"/>
        </w:numPr>
        <w:tabs>
          <w:tab w:val="clear" w:pos="4536"/>
          <w:tab w:val="clear" w:pos="9072"/>
        </w:tabs>
        <w:spacing w:before="120"/>
        <w:jc w:val="both"/>
        <w:rPr>
          <w:rFonts w:ascii="Tahoma" w:hAnsi="Tahoma" w:cs="Tahoma"/>
          <w:sz w:val="20"/>
          <w:szCs w:val="20"/>
        </w:rPr>
      </w:pPr>
      <w:r w:rsidRPr="00BE7815">
        <w:rPr>
          <w:rFonts w:ascii="Tahoma" w:hAnsi="Tahoma" w:cs="Tahoma"/>
          <w:sz w:val="20"/>
          <w:szCs w:val="20"/>
        </w:rPr>
        <w:t xml:space="preserve">szkody wyrządzone </w:t>
      </w:r>
      <w:r w:rsidR="00A0101E" w:rsidRPr="00BE7815">
        <w:rPr>
          <w:rFonts w:ascii="Tahoma" w:hAnsi="Tahoma" w:cs="Tahoma"/>
          <w:sz w:val="20"/>
          <w:szCs w:val="20"/>
        </w:rPr>
        <w:t xml:space="preserve">komukolwiek </w:t>
      </w:r>
      <w:r w:rsidRPr="00BE7815">
        <w:rPr>
          <w:rFonts w:ascii="Tahoma" w:hAnsi="Tahoma" w:cs="Tahoma"/>
          <w:sz w:val="20"/>
          <w:szCs w:val="20"/>
        </w:rPr>
        <w:t xml:space="preserve">w związku z użytkowaniem, zastosowaniem lub konsumpcją </w:t>
      </w:r>
      <w:r w:rsidR="001D67CC" w:rsidRPr="00BE7815">
        <w:rPr>
          <w:rFonts w:ascii="Tahoma" w:hAnsi="Tahoma" w:cs="Tahoma"/>
          <w:sz w:val="20"/>
          <w:szCs w:val="20"/>
        </w:rPr>
        <w:t>żywności</w:t>
      </w:r>
      <w:r w:rsidRPr="00BE7815">
        <w:rPr>
          <w:rFonts w:ascii="Tahoma" w:hAnsi="Tahoma" w:cs="Tahoma"/>
          <w:sz w:val="20"/>
          <w:szCs w:val="20"/>
        </w:rPr>
        <w:t xml:space="preserve"> wytwarzane</w:t>
      </w:r>
      <w:r w:rsidR="001D67CC" w:rsidRPr="00BE7815">
        <w:rPr>
          <w:rFonts w:ascii="Tahoma" w:hAnsi="Tahoma" w:cs="Tahoma"/>
          <w:sz w:val="20"/>
          <w:szCs w:val="20"/>
        </w:rPr>
        <w:t>j,</w:t>
      </w:r>
      <w:r w:rsidRPr="00BE7815">
        <w:rPr>
          <w:rFonts w:ascii="Tahoma" w:hAnsi="Tahoma" w:cs="Tahoma"/>
          <w:sz w:val="20"/>
          <w:szCs w:val="20"/>
        </w:rPr>
        <w:t xml:space="preserve"> przetwarzane</w:t>
      </w:r>
      <w:r w:rsidR="001D67CC" w:rsidRPr="00BE7815">
        <w:rPr>
          <w:rFonts w:ascii="Tahoma" w:hAnsi="Tahoma" w:cs="Tahoma"/>
          <w:sz w:val="20"/>
          <w:szCs w:val="20"/>
        </w:rPr>
        <w:t>j</w:t>
      </w:r>
      <w:r w:rsidRPr="00BE7815">
        <w:rPr>
          <w:rFonts w:ascii="Tahoma" w:hAnsi="Tahoma" w:cs="Tahoma"/>
          <w:sz w:val="20"/>
          <w:szCs w:val="20"/>
        </w:rPr>
        <w:t xml:space="preserve"> lub podawane</w:t>
      </w:r>
      <w:r w:rsidR="001D67CC" w:rsidRPr="00BE7815">
        <w:rPr>
          <w:rFonts w:ascii="Tahoma" w:hAnsi="Tahoma" w:cs="Tahoma"/>
          <w:sz w:val="20"/>
          <w:szCs w:val="20"/>
        </w:rPr>
        <w:t>j</w:t>
      </w:r>
      <w:r w:rsidRPr="00BE7815">
        <w:rPr>
          <w:rFonts w:ascii="Tahoma" w:hAnsi="Tahoma" w:cs="Tahoma"/>
          <w:sz w:val="20"/>
          <w:szCs w:val="20"/>
        </w:rPr>
        <w:t xml:space="preserve"> w jednostkach Powiatu (</w:t>
      </w:r>
      <w:r w:rsidR="0060058E" w:rsidRPr="00BE7815">
        <w:rPr>
          <w:rFonts w:ascii="Tahoma" w:hAnsi="Tahoma" w:cs="Tahoma"/>
          <w:sz w:val="20"/>
          <w:szCs w:val="20"/>
        </w:rPr>
        <w:t>w szczególności żywienie w szkołach</w:t>
      </w:r>
      <w:r w:rsidR="0063729D" w:rsidRPr="00BE7815">
        <w:rPr>
          <w:rFonts w:ascii="Tahoma" w:hAnsi="Tahoma" w:cs="Tahoma"/>
          <w:sz w:val="20"/>
          <w:szCs w:val="20"/>
        </w:rPr>
        <w:t>,</w:t>
      </w:r>
      <w:r w:rsidR="0060058E" w:rsidRPr="00BE7815">
        <w:rPr>
          <w:rFonts w:ascii="Tahoma" w:hAnsi="Tahoma" w:cs="Tahoma"/>
          <w:sz w:val="20"/>
          <w:szCs w:val="20"/>
        </w:rPr>
        <w:t xml:space="preserve"> </w:t>
      </w:r>
      <w:r w:rsidRPr="00BE7815">
        <w:rPr>
          <w:rFonts w:ascii="Tahoma" w:hAnsi="Tahoma" w:cs="Tahoma"/>
          <w:sz w:val="20"/>
          <w:szCs w:val="20"/>
        </w:rPr>
        <w:t>stołówk</w:t>
      </w:r>
      <w:r w:rsidR="0063729D" w:rsidRPr="00BE7815">
        <w:rPr>
          <w:rFonts w:ascii="Tahoma" w:hAnsi="Tahoma" w:cs="Tahoma"/>
          <w:sz w:val="20"/>
          <w:szCs w:val="20"/>
        </w:rPr>
        <w:t>a szkolna</w:t>
      </w:r>
      <w:r w:rsidR="001D67CC" w:rsidRPr="00BE7815">
        <w:rPr>
          <w:rFonts w:ascii="Tahoma" w:hAnsi="Tahoma" w:cs="Tahoma"/>
          <w:sz w:val="20"/>
          <w:szCs w:val="20"/>
        </w:rPr>
        <w:t>,</w:t>
      </w:r>
      <w:r w:rsidR="0063729D" w:rsidRPr="00BE7815">
        <w:rPr>
          <w:rFonts w:ascii="Tahoma" w:hAnsi="Tahoma" w:cs="Tahoma"/>
          <w:sz w:val="20"/>
          <w:szCs w:val="20"/>
        </w:rPr>
        <w:t xml:space="preserve"> żywienie w DPS, </w:t>
      </w:r>
      <w:r w:rsidR="00E02DBC" w:rsidRPr="00BE7815">
        <w:rPr>
          <w:rFonts w:ascii="Tahoma" w:hAnsi="Tahoma" w:cs="Tahoma"/>
          <w:sz w:val="20"/>
          <w:szCs w:val="20"/>
        </w:rPr>
        <w:t>w SOSW</w:t>
      </w:r>
      <w:r w:rsidRPr="00BE7815">
        <w:rPr>
          <w:rFonts w:ascii="Tahoma" w:hAnsi="Tahoma" w:cs="Tahoma"/>
          <w:sz w:val="20"/>
          <w:szCs w:val="20"/>
        </w:rPr>
        <w:t>), w szczególności wszelkie zatrucia pokarmowe i chor</w:t>
      </w:r>
      <w:r w:rsidR="001D67CC" w:rsidRPr="00BE7815">
        <w:rPr>
          <w:rFonts w:ascii="Tahoma" w:hAnsi="Tahoma" w:cs="Tahoma"/>
          <w:sz w:val="20"/>
          <w:szCs w:val="20"/>
        </w:rPr>
        <w:t>oby przenoszone drogą pokarmową</w:t>
      </w:r>
      <w:r w:rsidRPr="00BE7815">
        <w:rPr>
          <w:rFonts w:ascii="Tahoma" w:hAnsi="Tahoma" w:cs="Tahoma"/>
          <w:sz w:val="20"/>
          <w:szCs w:val="20"/>
        </w:rPr>
        <w:t xml:space="preserve"> </w:t>
      </w:r>
      <w:r w:rsidR="001D67CC" w:rsidRPr="00BE7815">
        <w:rPr>
          <w:rFonts w:ascii="Tahoma" w:hAnsi="Tahoma" w:cs="Tahoma"/>
          <w:sz w:val="20"/>
          <w:szCs w:val="20"/>
        </w:rPr>
        <w:t>(odpowiedzialność cywilna za produkt),</w:t>
      </w:r>
    </w:p>
    <w:p w:rsidR="00C21E92" w:rsidRPr="00BE7815" w:rsidRDefault="00C21E92" w:rsidP="00BE7815">
      <w:pPr>
        <w:numPr>
          <w:ilvl w:val="0"/>
          <w:numId w:val="112"/>
        </w:numPr>
        <w:spacing w:before="120"/>
        <w:jc w:val="both"/>
        <w:rPr>
          <w:rFonts w:ascii="Tahoma" w:hAnsi="Tahoma" w:cs="Tahoma"/>
          <w:sz w:val="20"/>
          <w:szCs w:val="20"/>
        </w:rPr>
      </w:pPr>
      <w:r w:rsidRPr="00BE7815">
        <w:rPr>
          <w:rFonts w:ascii="Tahoma" w:hAnsi="Tahoma" w:cs="Tahoma"/>
          <w:sz w:val="20"/>
          <w:szCs w:val="20"/>
        </w:rPr>
        <w:t>szkody wynikłe z wadliwego wykonania pracy lub usługi, w tym powstałe po przekazaniu przedmiotu wykonanej pracy lub usługi;</w:t>
      </w:r>
    </w:p>
    <w:p w:rsidR="00EC154D" w:rsidRPr="00BE7815" w:rsidRDefault="00CD0A70" w:rsidP="00BE7815">
      <w:pPr>
        <w:numPr>
          <w:ilvl w:val="0"/>
          <w:numId w:val="112"/>
        </w:numPr>
        <w:spacing w:before="100"/>
        <w:jc w:val="both"/>
        <w:rPr>
          <w:rFonts w:ascii="Tahoma" w:hAnsi="Tahoma" w:cs="Tahoma"/>
          <w:sz w:val="20"/>
          <w:szCs w:val="20"/>
        </w:rPr>
      </w:pPr>
      <w:r w:rsidRPr="00BE7815">
        <w:rPr>
          <w:rFonts w:ascii="Tahoma" w:hAnsi="Tahoma" w:cs="Tahoma"/>
          <w:sz w:val="20"/>
          <w:szCs w:val="20"/>
        </w:rPr>
        <w:t xml:space="preserve">odpowiedzialność za szkody z tytułu prowadzonej działalności </w:t>
      </w:r>
      <w:r w:rsidR="00504452" w:rsidRPr="00BE7815">
        <w:rPr>
          <w:rFonts w:ascii="Tahoma" w:hAnsi="Tahoma" w:cs="Tahoma"/>
          <w:sz w:val="20"/>
          <w:szCs w:val="20"/>
        </w:rPr>
        <w:t>ośw</w:t>
      </w:r>
      <w:r w:rsidR="00F80DCE" w:rsidRPr="00BE7815">
        <w:rPr>
          <w:rFonts w:ascii="Tahoma" w:hAnsi="Tahoma" w:cs="Tahoma"/>
          <w:sz w:val="20"/>
          <w:szCs w:val="20"/>
        </w:rPr>
        <w:t xml:space="preserve">iatowej, opiekuńczej, </w:t>
      </w:r>
      <w:r w:rsidR="00504452" w:rsidRPr="00BE7815">
        <w:rPr>
          <w:rFonts w:ascii="Tahoma" w:hAnsi="Tahoma" w:cs="Tahoma"/>
          <w:sz w:val="20"/>
          <w:szCs w:val="20"/>
        </w:rPr>
        <w:t xml:space="preserve"> </w:t>
      </w:r>
      <w:r w:rsidR="00661490" w:rsidRPr="00BE7815">
        <w:rPr>
          <w:rFonts w:ascii="Tahoma" w:hAnsi="Tahoma" w:cs="Tahoma"/>
          <w:sz w:val="20"/>
          <w:szCs w:val="20"/>
        </w:rPr>
        <w:t>opiekuńczo-wychowawczej</w:t>
      </w:r>
      <w:r w:rsidR="001D67CC" w:rsidRPr="00BE7815">
        <w:rPr>
          <w:rFonts w:ascii="Tahoma" w:hAnsi="Tahoma" w:cs="Tahoma"/>
          <w:sz w:val="20"/>
          <w:szCs w:val="20"/>
        </w:rPr>
        <w:t>, kulturalnej oraz sportowej i</w:t>
      </w:r>
      <w:r w:rsidR="00504452" w:rsidRPr="00BE7815">
        <w:rPr>
          <w:rFonts w:ascii="Tahoma" w:hAnsi="Tahoma" w:cs="Tahoma"/>
          <w:sz w:val="20"/>
          <w:szCs w:val="20"/>
        </w:rPr>
        <w:t xml:space="preserve"> </w:t>
      </w:r>
      <w:r w:rsidR="00F80DCE" w:rsidRPr="00BE7815">
        <w:rPr>
          <w:rFonts w:ascii="Tahoma" w:hAnsi="Tahoma" w:cs="Tahoma"/>
          <w:sz w:val="20"/>
          <w:szCs w:val="20"/>
        </w:rPr>
        <w:t>rekreacyjnej</w:t>
      </w:r>
      <w:r w:rsidRPr="00BE7815">
        <w:rPr>
          <w:rFonts w:ascii="Tahoma" w:hAnsi="Tahoma" w:cs="Tahoma"/>
          <w:sz w:val="20"/>
          <w:szCs w:val="20"/>
        </w:rPr>
        <w:t>,</w:t>
      </w:r>
      <w:r w:rsidR="00C21E92" w:rsidRPr="00BE7815">
        <w:rPr>
          <w:rFonts w:ascii="Tahoma" w:hAnsi="Tahoma" w:cs="Tahoma"/>
          <w:sz w:val="20"/>
          <w:szCs w:val="20"/>
        </w:rPr>
        <w:t xml:space="preserve"> itp.,</w:t>
      </w:r>
      <w:r w:rsidR="00EC154D" w:rsidRPr="00BE7815">
        <w:rPr>
          <w:rFonts w:ascii="Tahoma" w:hAnsi="Tahoma" w:cs="Tahoma"/>
          <w:sz w:val="20"/>
          <w:szCs w:val="20"/>
        </w:rPr>
        <w:t xml:space="preserve"> w tym szkody </w:t>
      </w:r>
      <w:r w:rsidR="00D44997" w:rsidRPr="00BE7815">
        <w:rPr>
          <w:rFonts w:ascii="Tahoma" w:hAnsi="Tahoma" w:cs="Tahoma"/>
          <w:sz w:val="20"/>
          <w:szCs w:val="20"/>
        </w:rPr>
        <w:t>z tytułu sprawowania opieki nad mieszkańcami</w:t>
      </w:r>
      <w:r w:rsidR="00EC154D" w:rsidRPr="00BE7815">
        <w:rPr>
          <w:rFonts w:ascii="Tahoma" w:hAnsi="Tahoma" w:cs="Tahoma"/>
          <w:sz w:val="20"/>
          <w:szCs w:val="20"/>
        </w:rPr>
        <w:t xml:space="preserve"> Domu Pomocy Społecznej i wychowankami Placówek Opiekuńczo – Wychowawczych,</w:t>
      </w:r>
    </w:p>
    <w:p w:rsidR="00C21E92" w:rsidRPr="00BE7815" w:rsidRDefault="00C21E92" w:rsidP="00BE7815">
      <w:pPr>
        <w:numPr>
          <w:ilvl w:val="0"/>
          <w:numId w:val="112"/>
        </w:numPr>
        <w:spacing w:before="100"/>
        <w:jc w:val="both"/>
        <w:rPr>
          <w:rFonts w:ascii="Tahoma" w:hAnsi="Tahoma" w:cs="Tahoma"/>
          <w:sz w:val="20"/>
          <w:szCs w:val="20"/>
        </w:rPr>
      </w:pPr>
      <w:r w:rsidRPr="00BE7815">
        <w:rPr>
          <w:rFonts w:ascii="Tahoma" w:hAnsi="Tahoma" w:cs="Tahoma"/>
          <w:sz w:val="20"/>
          <w:szCs w:val="20"/>
        </w:rPr>
        <w:t>szkody wyrządzone przez osoby, nad którymi ubezpieczony sprawuje pieczę,</w:t>
      </w:r>
    </w:p>
    <w:p w:rsidR="008D7225" w:rsidRPr="00BE7815" w:rsidRDefault="008D7225" w:rsidP="00BE7815">
      <w:pPr>
        <w:numPr>
          <w:ilvl w:val="0"/>
          <w:numId w:val="112"/>
        </w:numPr>
        <w:spacing w:before="100"/>
        <w:jc w:val="both"/>
        <w:rPr>
          <w:rFonts w:ascii="Tahoma" w:hAnsi="Tahoma" w:cs="Tahoma"/>
          <w:sz w:val="20"/>
          <w:szCs w:val="20"/>
        </w:rPr>
      </w:pPr>
      <w:r w:rsidRPr="00BE7815">
        <w:rPr>
          <w:rFonts w:ascii="Tahoma" w:hAnsi="Tahoma" w:cs="Tahoma"/>
          <w:sz w:val="20"/>
          <w:szCs w:val="20"/>
        </w:rPr>
        <w:t>szkody z tytułu posiadania i zarządzania obiektami i urządzeniami sportowymi, rekreacyjnymi, w tym placami zabaw,  halą widowiskowo – sportową,</w:t>
      </w:r>
    </w:p>
    <w:p w:rsidR="008D7225" w:rsidRPr="00BE7815" w:rsidRDefault="008D7225" w:rsidP="00BE7815">
      <w:pPr>
        <w:numPr>
          <w:ilvl w:val="0"/>
          <w:numId w:val="112"/>
        </w:numPr>
        <w:spacing w:before="100"/>
        <w:jc w:val="both"/>
        <w:rPr>
          <w:rFonts w:ascii="Tahoma" w:hAnsi="Tahoma" w:cs="Tahoma"/>
          <w:sz w:val="20"/>
          <w:szCs w:val="20"/>
        </w:rPr>
      </w:pPr>
      <w:r w:rsidRPr="00BE7815">
        <w:rPr>
          <w:rFonts w:ascii="Tahoma" w:hAnsi="Tahoma" w:cs="Tahoma"/>
          <w:sz w:val="20"/>
          <w:szCs w:val="20"/>
        </w:rPr>
        <w:t xml:space="preserve">szkody z tytułu </w:t>
      </w:r>
      <w:r w:rsidR="00C21E92" w:rsidRPr="00BE7815">
        <w:rPr>
          <w:rFonts w:ascii="Tahoma" w:hAnsi="Tahoma" w:cs="Tahoma"/>
          <w:sz w:val="20"/>
          <w:szCs w:val="20"/>
        </w:rPr>
        <w:t xml:space="preserve">posiadania i </w:t>
      </w:r>
      <w:r w:rsidRPr="00BE7815">
        <w:rPr>
          <w:rFonts w:ascii="Tahoma" w:hAnsi="Tahoma" w:cs="Tahoma"/>
          <w:sz w:val="20"/>
          <w:szCs w:val="20"/>
        </w:rPr>
        <w:t xml:space="preserve">prowadzenia </w:t>
      </w:r>
      <w:r w:rsidR="00B841A5" w:rsidRPr="00BE7815">
        <w:rPr>
          <w:rFonts w:ascii="Tahoma" w:hAnsi="Tahoma" w:cs="Tahoma"/>
          <w:sz w:val="20"/>
          <w:szCs w:val="20"/>
        </w:rPr>
        <w:t>pływalni</w:t>
      </w:r>
      <w:r w:rsidRPr="00BE7815">
        <w:rPr>
          <w:rFonts w:ascii="Tahoma" w:hAnsi="Tahoma" w:cs="Tahoma"/>
          <w:sz w:val="20"/>
          <w:szCs w:val="20"/>
        </w:rPr>
        <w:t xml:space="preserve"> (pływalnia kryta wraz z infrastrukturą rekreacyjną typu zjeżdżalnia, urządzenia do hydroterapii, sauna, solarium itp.),</w:t>
      </w:r>
    </w:p>
    <w:p w:rsidR="00AA4E9A" w:rsidRPr="00BE7815" w:rsidRDefault="00AA4E9A" w:rsidP="00BE7815">
      <w:pPr>
        <w:numPr>
          <w:ilvl w:val="0"/>
          <w:numId w:val="112"/>
        </w:numPr>
        <w:spacing w:before="100"/>
        <w:jc w:val="both"/>
        <w:rPr>
          <w:rFonts w:ascii="Tahoma" w:hAnsi="Tahoma" w:cs="Tahoma"/>
          <w:sz w:val="20"/>
          <w:szCs w:val="20"/>
        </w:rPr>
      </w:pPr>
      <w:r w:rsidRPr="00BE7815">
        <w:rPr>
          <w:rFonts w:ascii="Tahoma" w:hAnsi="Tahoma" w:cs="Tahoma"/>
          <w:sz w:val="20"/>
          <w:szCs w:val="20"/>
        </w:rPr>
        <w:t xml:space="preserve">szkody związane z wynajmowaniem </w:t>
      </w:r>
      <w:r w:rsidR="00C21E92" w:rsidRPr="00BE7815">
        <w:rPr>
          <w:rFonts w:ascii="Tahoma" w:hAnsi="Tahoma" w:cs="Tahoma"/>
          <w:sz w:val="20"/>
          <w:szCs w:val="20"/>
        </w:rPr>
        <w:t xml:space="preserve">nieruchomości (w tym pomieszczeń, </w:t>
      </w:r>
      <w:r w:rsidRPr="00BE7815">
        <w:rPr>
          <w:rFonts w:ascii="Tahoma" w:hAnsi="Tahoma" w:cs="Tahoma"/>
          <w:sz w:val="20"/>
          <w:szCs w:val="20"/>
        </w:rPr>
        <w:t>hal, lokali itp.)</w:t>
      </w:r>
      <w:r w:rsidR="00A314B5" w:rsidRPr="00BE7815">
        <w:rPr>
          <w:rFonts w:ascii="Tahoma" w:hAnsi="Tahoma" w:cs="Tahoma"/>
          <w:sz w:val="20"/>
          <w:szCs w:val="20"/>
        </w:rPr>
        <w:t>,</w:t>
      </w:r>
    </w:p>
    <w:p w:rsidR="00EE6C47" w:rsidRPr="003F3492" w:rsidRDefault="00A314B5" w:rsidP="00BE7815">
      <w:pPr>
        <w:pStyle w:val="Nagwek"/>
        <w:numPr>
          <w:ilvl w:val="0"/>
          <w:numId w:val="112"/>
        </w:numPr>
        <w:tabs>
          <w:tab w:val="clear" w:pos="4536"/>
          <w:tab w:val="clear" w:pos="9072"/>
        </w:tabs>
        <w:spacing w:before="120"/>
        <w:jc w:val="both"/>
        <w:rPr>
          <w:rFonts w:ascii="Tahoma" w:hAnsi="Tahoma" w:cs="Tahoma"/>
          <w:sz w:val="20"/>
          <w:szCs w:val="20"/>
        </w:rPr>
      </w:pPr>
      <w:r w:rsidRPr="00BE7815">
        <w:rPr>
          <w:rFonts w:ascii="Tahoma" w:hAnsi="Tahoma" w:cs="Tahoma"/>
          <w:sz w:val="20"/>
          <w:szCs w:val="20"/>
        </w:rPr>
        <w:t>szkody wyrządzone przez osoby</w:t>
      </w:r>
      <w:r w:rsidRPr="003F3492">
        <w:rPr>
          <w:rFonts w:ascii="Tahoma" w:hAnsi="Tahoma" w:cs="Tahoma"/>
          <w:sz w:val="20"/>
          <w:szCs w:val="20"/>
        </w:rPr>
        <w:t xml:space="preserve"> skazane wykonujące prace w jednostkach ubezpieczającego,</w:t>
      </w:r>
    </w:p>
    <w:p w:rsidR="00C21E92" w:rsidRPr="00BE7815" w:rsidRDefault="00CD0A70" w:rsidP="00BE7815">
      <w:pPr>
        <w:pStyle w:val="Nagwek"/>
        <w:numPr>
          <w:ilvl w:val="0"/>
          <w:numId w:val="112"/>
        </w:numPr>
        <w:tabs>
          <w:tab w:val="clear" w:pos="4536"/>
          <w:tab w:val="clear" w:pos="9072"/>
        </w:tabs>
        <w:spacing w:before="120"/>
        <w:jc w:val="both"/>
        <w:rPr>
          <w:rFonts w:ascii="Tahoma" w:hAnsi="Tahoma" w:cs="Tahoma"/>
          <w:sz w:val="20"/>
          <w:szCs w:val="20"/>
        </w:rPr>
      </w:pPr>
      <w:r w:rsidRPr="003F3492">
        <w:rPr>
          <w:rFonts w:ascii="Tahoma" w:hAnsi="Tahoma" w:cs="Tahoma"/>
          <w:sz w:val="20"/>
          <w:szCs w:val="20"/>
        </w:rPr>
        <w:lastRenderedPageBreak/>
        <w:t xml:space="preserve">szkody w </w:t>
      </w:r>
      <w:r w:rsidRPr="00BE7815">
        <w:rPr>
          <w:rFonts w:ascii="Tahoma" w:hAnsi="Tahoma" w:cs="Tahoma"/>
          <w:sz w:val="20"/>
          <w:szCs w:val="20"/>
        </w:rPr>
        <w:t xml:space="preserve">mieniu </w:t>
      </w:r>
      <w:r w:rsidR="00C21E92" w:rsidRPr="00BE7815">
        <w:rPr>
          <w:rFonts w:ascii="Tahoma" w:hAnsi="Tahoma" w:cs="Tahoma"/>
          <w:sz w:val="20"/>
          <w:szCs w:val="20"/>
        </w:rPr>
        <w:t xml:space="preserve">w pieczy, </w:t>
      </w:r>
      <w:r w:rsidRPr="00BE7815">
        <w:rPr>
          <w:rFonts w:ascii="Tahoma" w:hAnsi="Tahoma" w:cs="Tahoma"/>
          <w:sz w:val="20"/>
          <w:szCs w:val="20"/>
        </w:rPr>
        <w:t xml:space="preserve">przechowywanym, kontrolowanym lub chronionym przez ubezpieczającego </w:t>
      </w:r>
      <w:r w:rsidR="00C21E92" w:rsidRPr="00BE7815">
        <w:rPr>
          <w:rFonts w:ascii="Tahoma" w:hAnsi="Tahoma" w:cs="Tahoma"/>
          <w:sz w:val="20"/>
          <w:szCs w:val="20"/>
        </w:rPr>
        <w:t xml:space="preserve">/ ubezpieczonego </w:t>
      </w:r>
      <w:r w:rsidR="002B4830" w:rsidRPr="00BE7815">
        <w:rPr>
          <w:rFonts w:ascii="Tahoma" w:hAnsi="Tahoma" w:cs="Tahoma"/>
          <w:sz w:val="20"/>
          <w:szCs w:val="20"/>
        </w:rPr>
        <w:t>(</w:t>
      </w:r>
      <w:r w:rsidRPr="00BE7815">
        <w:rPr>
          <w:rFonts w:ascii="Tahoma" w:hAnsi="Tahoma" w:cs="Tahoma"/>
          <w:sz w:val="20"/>
          <w:szCs w:val="20"/>
        </w:rPr>
        <w:t>uszkodzenie, zniszczenie, utrata</w:t>
      </w:r>
      <w:r w:rsidR="002B4830" w:rsidRPr="00BE7815">
        <w:rPr>
          <w:rFonts w:ascii="Tahoma" w:hAnsi="Tahoma" w:cs="Tahoma"/>
          <w:sz w:val="20"/>
          <w:szCs w:val="20"/>
        </w:rPr>
        <w:t xml:space="preserve">) – dotyczy </w:t>
      </w:r>
      <w:r w:rsidR="00547C44" w:rsidRPr="00BE7815">
        <w:rPr>
          <w:rFonts w:ascii="Tahoma" w:hAnsi="Tahoma" w:cs="Tahoma"/>
          <w:sz w:val="20"/>
          <w:szCs w:val="20"/>
        </w:rPr>
        <w:t xml:space="preserve">w szczególności </w:t>
      </w:r>
      <w:r w:rsidR="002B4830" w:rsidRPr="00BE7815">
        <w:rPr>
          <w:rFonts w:ascii="Tahoma" w:hAnsi="Tahoma" w:cs="Tahoma"/>
          <w:sz w:val="20"/>
          <w:szCs w:val="20"/>
        </w:rPr>
        <w:t xml:space="preserve">mienia w </w:t>
      </w:r>
      <w:r w:rsidRPr="00BE7815">
        <w:rPr>
          <w:rFonts w:ascii="Tahoma" w:hAnsi="Tahoma" w:cs="Tahoma"/>
          <w:sz w:val="20"/>
          <w:szCs w:val="20"/>
        </w:rPr>
        <w:t>szatni</w:t>
      </w:r>
      <w:r w:rsidR="002B4830" w:rsidRPr="00BE7815">
        <w:rPr>
          <w:rFonts w:ascii="Tahoma" w:hAnsi="Tahoma" w:cs="Tahoma"/>
          <w:sz w:val="20"/>
          <w:szCs w:val="20"/>
        </w:rPr>
        <w:t>ach</w:t>
      </w:r>
      <w:r w:rsidRPr="00BE7815">
        <w:rPr>
          <w:rFonts w:ascii="Tahoma" w:hAnsi="Tahoma" w:cs="Tahoma"/>
          <w:sz w:val="20"/>
          <w:szCs w:val="20"/>
        </w:rPr>
        <w:t>,</w:t>
      </w:r>
      <w:r w:rsidR="002B4830" w:rsidRPr="00BE7815">
        <w:rPr>
          <w:rFonts w:ascii="Tahoma" w:hAnsi="Tahoma" w:cs="Tahoma"/>
          <w:sz w:val="20"/>
          <w:szCs w:val="20"/>
        </w:rPr>
        <w:t xml:space="preserve"> mienia w </w:t>
      </w:r>
      <w:r w:rsidRPr="00BE7815">
        <w:rPr>
          <w:rFonts w:ascii="Tahoma" w:hAnsi="Tahoma" w:cs="Tahoma"/>
          <w:sz w:val="20"/>
          <w:szCs w:val="20"/>
        </w:rPr>
        <w:t xml:space="preserve"> </w:t>
      </w:r>
      <w:r w:rsidR="00CD49A8" w:rsidRPr="00BE7815">
        <w:rPr>
          <w:rFonts w:ascii="Tahoma" w:hAnsi="Tahoma" w:cs="Tahoma"/>
          <w:sz w:val="20"/>
          <w:szCs w:val="20"/>
        </w:rPr>
        <w:t>D</w:t>
      </w:r>
      <w:r w:rsidR="00E520FD" w:rsidRPr="00BE7815">
        <w:rPr>
          <w:rFonts w:ascii="Tahoma" w:hAnsi="Tahoma" w:cs="Tahoma"/>
          <w:sz w:val="20"/>
          <w:szCs w:val="20"/>
        </w:rPr>
        <w:t xml:space="preserve">omu </w:t>
      </w:r>
      <w:r w:rsidR="00CD49A8" w:rsidRPr="00BE7815">
        <w:rPr>
          <w:rFonts w:ascii="Tahoma" w:hAnsi="Tahoma" w:cs="Tahoma"/>
          <w:sz w:val="20"/>
          <w:szCs w:val="20"/>
        </w:rPr>
        <w:t>P</w:t>
      </w:r>
      <w:r w:rsidR="00E520FD" w:rsidRPr="00BE7815">
        <w:rPr>
          <w:rFonts w:ascii="Tahoma" w:hAnsi="Tahoma" w:cs="Tahoma"/>
          <w:sz w:val="20"/>
          <w:szCs w:val="20"/>
        </w:rPr>
        <w:t xml:space="preserve">omocy </w:t>
      </w:r>
      <w:r w:rsidR="00CD49A8" w:rsidRPr="00BE7815">
        <w:rPr>
          <w:rFonts w:ascii="Tahoma" w:hAnsi="Tahoma" w:cs="Tahoma"/>
          <w:sz w:val="20"/>
          <w:szCs w:val="20"/>
        </w:rPr>
        <w:t>S</w:t>
      </w:r>
      <w:r w:rsidR="00E520FD" w:rsidRPr="00BE7815">
        <w:rPr>
          <w:rFonts w:ascii="Tahoma" w:hAnsi="Tahoma" w:cs="Tahoma"/>
          <w:sz w:val="20"/>
          <w:szCs w:val="20"/>
        </w:rPr>
        <w:t>połecznej</w:t>
      </w:r>
      <w:r w:rsidR="00C21E92" w:rsidRPr="00BE7815">
        <w:rPr>
          <w:rFonts w:ascii="Tahoma" w:hAnsi="Tahoma" w:cs="Tahoma"/>
          <w:sz w:val="20"/>
          <w:szCs w:val="20"/>
        </w:rPr>
        <w:t>,</w:t>
      </w:r>
    </w:p>
    <w:p w:rsidR="002B4830" w:rsidRPr="00BE7815" w:rsidRDefault="002B4830" w:rsidP="00BE7815">
      <w:pPr>
        <w:pStyle w:val="Nagwek"/>
        <w:numPr>
          <w:ilvl w:val="0"/>
          <w:numId w:val="112"/>
        </w:numPr>
        <w:tabs>
          <w:tab w:val="clear" w:pos="4536"/>
          <w:tab w:val="clear" w:pos="9072"/>
        </w:tabs>
        <w:spacing w:before="120"/>
        <w:jc w:val="both"/>
        <w:rPr>
          <w:rFonts w:ascii="Tahoma" w:hAnsi="Tahoma" w:cs="Tahoma"/>
          <w:sz w:val="20"/>
          <w:szCs w:val="20"/>
        </w:rPr>
      </w:pPr>
      <w:r w:rsidRPr="00BE7815">
        <w:rPr>
          <w:rFonts w:ascii="Tahoma" w:hAnsi="Tahoma" w:cs="Tahoma"/>
          <w:sz w:val="20"/>
          <w:szCs w:val="20"/>
        </w:rPr>
        <w:t>szkody związane z występowaniem w roli inwestora przy prowadzeniu inwestycji, wykonywaniu prac remontowo-budowlanych, budowlanych, remontowych itp.,</w:t>
      </w:r>
    </w:p>
    <w:p w:rsidR="002B4830" w:rsidRPr="00BE7815" w:rsidRDefault="002B4830" w:rsidP="00BE7815">
      <w:pPr>
        <w:pStyle w:val="Nagwek"/>
        <w:numPr>
          <w:ilvl w:val="0"/>
          <w:numId w:val="112"/>
        </w:numPr>
        <w:tabs>
          <w:tab w:val="clear" w:pos="4536"/>
          <w:tab w:val="clear" w:pos="9072"/>
        </w:tabs>
        <w:spacing w:before="120"/>
        <w:jc w:val="both"/>
        <w:rPr>
          <w:rFonts w:ascii="Tahoma" w:hAnsi="Tahoma" w:cs="Tahoma"/>
          <w:sz w:val="20"/>
          <w:szCs w:val="20"/>
        </w:rPr>
      </w:pPr>
      <w:r w:rsidRPr="00BE7815">
        <w:rPr>
          <w:rFonts w:ascii="Tahoma" w:hAnsi="Tahoma" w:cs="Tahoma"/>
          <w:sz w:val="20"/>
          <w:szCs w:val="20"/>
        </w:rPr>
        <w:t>szkody z tytułu posiadania drzew, krzewów i innej zieleni,</w:t>
      </w:r>
    </w:p>
    <w:p w:rsidR="00EE6C47" w:rsidRPr="00BE7815" w:rsidRDefault="00C21E92" w:rsidP="00BE7815">
      <w:pPr>
        <w:pStyle w:val="Nagwek"/>
        <w:numPr>
          <w:ilvl w:val="0"/>
          <w:numId w:val="112"/>
        </w:numPr>
        <w:tabs>
          <w:tab w:val="clear" w:pos="4536"/>
          <w:tab w:val="clear" w:pos="9072"/>
        </w:tabs>
        <w:spacing w:before="120"/>
        <w:jc w:val="both"/>
        <w:rPr>
          <w:rFonts w:ascii="Tahoma" w:hAnsi="Tahoma" w:cs="Tahoma"/>
          <w:sz w:val="20"/>
          <w:szCs w:val="20"/>
        </w:rPr>
      </w:pPr>
      <w:r w:rsidRPr="00BE7815">
        <w:rPr>
          <w:rFonts w:ascii="Tahoma" w:hAnsi="Tahoma" w:cs="Tahoma"/>
          <w:sz w:val="20"/>
          <w:szCs w:val="20"/>
        </w:rPr>
        <w:t>szkody powstałe w następstwie przeniesienia ognia,</w:t>
      </w:r>
    </w:p>
    <w:p w:rsidR="00C21E92" w:rsidRPr="00BE7815" w:rsidRDefault="00C21E92" w:rsidP="00BE7815">
      <w:pPr>
        <w:pStyle w:val="Nagwek"/>
        <w:numPr>
          <w:ilvl w:val="0"/>
          <w:numId w:val="112"/>
        </w:numPr>
        <w:tabs>
          <w:tab w:val="clear" w:pos="4536"/>
          <w:tab w:val="clear" w:pos="9072"/>
        </w:tabs>
        <w:spacing w:before="120"/>
        <w:jc w:val="both"/>
        <w:rPr>
          <w:rFonts w:ascii="Tahoma" w:hAnsi="Tahoma" w:cs="Tahoma"/>
          <w:sz w:val="20"/>
          <w:szCs w:val="20"/>
        </w:rPr>
      </w:pPr>
      <w:r w:rsidRPr="00BE7815">
        <w:rPr>
          <w:rFonts w:ascii="Tahoma" w:hAnsi="Tahoma" w:cs="Tahoma"/>
          <w:sz w:val="20"/>
          <w:szCs w:val="20"/>
        </w:rPr>
        <w:t>szkody w mieniu powstałe w wyniku przepięć,</w:t>
      </w:r>
    </w:p>
    <w:p w:rsidR="00EE6C47" w:rsidRPr="00BE7815" w:rsidRDefault="00CD0A70" w:rsidP="00BE7815">
      <w:pPr>
        <w:pStyle w:val="Nagwek"/>
        <w:numPr>
          <w:ilvl w:val="0"/>
          <w:numId w:val="112"/>
        </w:numPr>
        <w:tabs>
          <w:tab w:val="clear" w:pos="4536"/>
          <w:tab w:val="clear" w:pos="9072"/>
        </w:tabs>
        <w:spacing w:before="120"/>
        <w:jc w:val="both"/>
        <w:rPr>
          <w:rFonts w:ascii="Tahoma" w:hAnsi="Tahoma" w:cs="Tahoma"/>
          <w:sz w:val="20"/>
          <w:szCs w:val="20"/>
        </w:rPr>
      </w:pPr>
      <w:r w:rsidRPr="00BE7815">
        <w:rPr>
          <w:rFonts w:ascii="Tahoma" w:hAnsi="Tahoma" w:cs="Tahoma"/>
          <w:sz w:val="20"/>
          <w:szCs w:val="20"/>
        </w:rPr>
        <w:t>szkody pomiędzy podmiotami objętymi jedną umową ubezpieczenia,</w:t>
      </w:r>
    </w:p>
    <w:p w:rsidR="009447B4" w:rsidRPr="00BE7815" w:rsidRDefault="00FC128C" w:rsidP="00BE7815">
      <w:pPr>
        <w:pStyle w:val="Nagwek"/>
        <w:numPr>
          <w:ilvl w:val="0"/>
          <w:numId w:val="112"/>
        </w:numPr>
        <w:tabs>
          <w:tab w:val="clear" w:pos="4536"/>
          <w:tab w:val="clear" w:pos="9072"/>
        </w:tabs>
        <w:spacing w:before="120"/>
        <w:jc w:val="both"/>
        <w:rPr>
          <w:rFonts w:ascii="Tahoma" w:hAnsi="Tahoma" w:cs="Tahoma"/>
          <w:sz w:val="20"/>
          <w:szCs w:val="20"/>
        </w:rPr>
      </w:pPr>
      <w:r w:rsidRPr="00BE7815">
        <w:rPr>
          <w:rFonts w:ascii="Tahoma" w:hAnsi="Tahoma" w:cs="Tahoma"/>
          <w:sz w:val="20"/>
          <w:szCs w:val="20"/>
        </w:rPr>
        <w:t>szkody wyrządzone w środowisku - zgodnie z treścią klauzuli</w:t>
      </w:r>
      <w:r w:rsidRPr="00BE7815">
        <w:rPr>
          <w:rFonts w:ascii="Tahoma" w:hAnsi="Tahoma" w:cs="Tahoma"/>
          <w:b/>
          <w:sz w:val="20"/>
          <w:szCs w:val="20"/>
        </w:rPr>
        <w:t xml:space="preserve"> </w:t>
      </w:r>
      <w:r w:rsidRPr="00BE7815">
        <w:rPr>
          <w:rFonts w:ascii="Tahoma" w:hAnsi="Tahoma" w:cs="Tahoma"/>
          <w:sz w:val="20"/>
          <w:szCs w:val="20"/>
        </w:rPr>
        <w:t>ubezpieczenia szkód w środowisku,</w:t>
      </w:r>
    </w:p>
    <w:p w:rsidR="002B4830" w:rsidRPr="00EE6C47" w:rsidRDefault="002B4830" w:rsidP="00BE7815">
      <w:pPr>
        <w:pStyle w:val="Nagwek"/>
        <w:numPr>
          <w:ilvl w:val="0"/>
          <w:numId w:val="112"/>
        </w:numPr>
        <w:tabs>
          <w:tab w:val="clear" w:pos="4536"/>
          <w:tab w:val="clear" w:pos="9072"/>
        </w:tabs>
        <w:spacing w:before="120"/>
        <w:jc w:val="both"/>
        <w:rPr>
          <w:rFonts w:ascii="Tahoma" w:hAnsi="Tahoma" w:cs="Tahoma"/>
          <w:sz w:val="20"/>
          <w:szCs w:val="20"/>
        </w:rPr>
      </w:pPr>
      <w:r w:rsidRPr="00BE7815">
        <w:rPr>
          <w:rFonts w:ascii="Tahoma" w:hAnsi="Tahoma" w:cs="Tahoma"/>
          <w:sz w:val="20"/>
          <w:szCs w:val="20"/>
        </w:rPr>
        <w:t>szkody wyrządzone przez</w:t>
      </w:r>
      <w:r w:rsidRPr="00EE6C47">
        <w:rPr>
          <w:rFonts w:ascii="Tahoma" w:hAnsi="Tahoma" w:cs="Tahoma"/>
          <w:sz w:val="20"/>
          <w:szCs w:val="20"/>
        </w:rPr>
        <w:t xml:space="preserve"> pojazdy wolnobieżne i specjalne w rozumieniu Prawa o ruchu drogowym, z wyłączeniem szkód powstałych w związku z ruchem pojazdów objętych obowiązkowym ubezpieczeniem OC posiadaczy pojazdów mechanicznych</w:t>
      </w:r>
      <w:r w:rsidR="00AD1B8B" w:rsidRPr="00EE6C47">
        <w:rPr>
          <w:rFonts w:ascii="Tahoma" w:hAnsi="Tahoma" w:cs="Tahoma"/>
          <w:sz w:val="20"/>
          <w:szCs w:val="20"/>
        </w:rPr>
        <w:t>;</w:t>
      </w:r>
      <w:r w:rsidR="009447B4" w:rsidRPr="00EE6C47">
        <w:rPr>
          <w:rFonts w:ascii="Tahoma" w:hAnsi="Tahoma" w:cs="Tahoma"/>
          <w:sz w:val="20"/>
          <w:szCs w:val="20"/>
        </w:rPr>
        <w:t xml:space="preserve"> szkody wyrządzone przez pojazdy nie podlegające obowiązkowemu ubezpieczeniu odpowiedzialności cywilnej posiadaczy pojazdów mechanicznych,</w:t>
      </w:r>
    </w:p>
    <w:p w:rsidR="00454D57" w:rsidRPr="00EE6C47" w:rsidRDefault="00454D57" w:rsidP="00BE7815">
      <w:pPr>
        <w:pStyle w:val="Nagwek"/>
        <w:numPr>
          <w:ilvl w:val="0"/>
          <w:numId w:val="112"/>
        </w:numPr>
        <w:tabs>
          <w:tab w:val="clear" w:pos="4536"/>
          <w:tab w:val="clear" w:pos="9072"/>
        </w:tabs>
        <w:spacing w:before="120"/>
        <w:jc w:val="both"/>
        <w:rPr>
          <w:rFonts w:ascii="Tahoma" w:hAnsi="Tahoma" w:cs="Tahoma"/>
          <w:sz w:val="20"/>
          <w:szCs w:val="20"/>
        </w:rPr>
      </w:pPr>
      <w:r w:rsidRPr="00EE6C47">
        <w:rPr>
          <w:rFonts w:ascii="Tahoma" w:hAnsi="Tahoma" w:cs="Tahoma"/>
          <w:sz w:val="20"/>
          <w:szCs w:val="20"/>
        </w:rPr>
        <w:t>szkody wyrządzone przez niezgodne z prawem działanie lub zaniechanie przy wykonywaniu władzy publicznej</w:t>
      </w:r>
      <w:r w:rsidR="00AA4E9A" w:rsidRPr="00EE6C47">
        <w:rPr>
          <w:rFonts w:ascii="Tahoma" w:hAnsi="Tahoma" w:cs="Tahoma"/>
          <w:sz w:val="20"/>
          <w:szCs w:val="20"/>
        </w:rPr>
        <w:t>,</w:t>
      </w:r>
    </w:p>
    <w:p w:rsidR="00C654D1" w:rsidRPr="00BE7815" w:rsidRDefault="00C654D1" w:rsidP="00BE7815">
      <w:pPr>
        <w:pStyle w:val="Nagwek"/>
        <w:numPr>
          <w:ilvl w:val="0"/>
          <w:numId w:val="112"/>
        </w:numPr>
        <w:tabs>
          <w:tab w:val="clear" w:pos="4536"/>
          <w:tab w:val="clear" w:pos="9072"/>
        </w:tabs>
        <w:spacing w:before="120"/>
        <w:jc w:val="both"/>
        <w:rPr>
          <w:rFonts w:ascii="Tahoma" w:hAnsi="Tahoma" w:cs="Tahoma"/>
          <w:sz w:val="20"/>
          <w:szCs w:val="20"/>
        </w:rPr>
      </w:pPr>
      <w:r w:rsidRPr="00EE6C47">
        <w:rPr>
          <w:rFonts w:ascii="Tahoma" w:hAnsi="Tahoma" w:cs="Tahoma"/>
          <w:sz w:val="20"/>
          <w:szCs w:val="20"/>
        </w:rPr>
        <w:t xml:space="preserve">szkody, które </w:t>
      </w:r>
      <w:r w:rsidRPr="00BE7815">
        <w:rPr>
          <w:rFonts w:ascii="Tahoma" w:hAnsi="Tahoma" w:cs="Tahoma"/>
          <w:sz w:val="20"/>
          <w:szCs w:val="20"/>
        </w:rPr>
        <w:t>ubezpieczony jest zobowiązany naprawić, jeżeli przemawiają za tym przewidziane przez prawo cywilne względy słuszności,</w:t>
      </w:r>
    </w:p>
    <w:p w:rsidR="002B4830" w:rsidRPr="00BE7815" w:rsidRDefault="00CD0A70" w:rsidP="00BE7815">
      <w:pPr>
        <w:pStyle w:val="Nagwek"/>
        <w:numPr>
          <w:ilvl w:val="0"/>
          <w:numId w:val="112"/>
        </w:numPr>
        <w:tabs>
          <w:tab w:val="clear" w:pos="4536"/>
          <w:tab w:val="clear" w:pos="9072"/>
        </w:tabs>
        <w:spacing w:before="120"/>
        <w:jc w:val="both"/>
        <w:rPr>
          <w:rFonts w:ascii="Tahoma" w:hAnsi="Tahoma" w:cs="Tahoma"/>
          <w:sz w:val="20"/>
          <w:szCs w:val="20"/>
        </w:rPr>
      </w:pPr>
      <w:r w:rsidRPr="00BE7815">
        <w:rPr>
          <w:rFonts w:ascii="Tahoma" w:hAnsi="Tahoma" w:cs="Tahoma"/>
          <w:sz w:val="20"/>
          <w:szCs w:val="20"/>
        </w:rPr>
        <w:t>szkody powstałe na skutek błędnie wydanych aktów normatywnych, orzeczeń lub decyzji bądź na skutek ich nie wydania  (art. 417</w:t>
      </w:r>
      <w:r w:rsidRPr="00BE7815">
        <w:rPr>
          <w:rFonts w:ascii="Tahoma" w:hAnsi="Tahoma" w:cs="Tahoma"/>
          <w:sz w:val="20"/>
          <w:szCs w:val="20"/>
          <w:vertAlign w:val="superscript"/>
        </w:rPr>
        <w:t>1</w:t>
      </w:r>
      <w:r w:rsidRPr="00BE7815">
        <w:rPr>
          <w:rFonts w:ascii="Tahoma" w:hAnsi="Tahoma" w:cs="Tahoma"/>
          <w:sz w:val="20"/>
          <w:szCs w:val="20"/>
        </w:rPr>
        <w:t xml:space="preserve"> Kodeksu cywilnego),</w:t>
      </w:r>
    </w:p>
    <w:p w:rsidR="002B4830" w:rsidRPr="00BE7815" w:rsidRDefault="002B4830" w:rsidP="00BE7815">
      <w:pPr>
        <w:pStyle w:val="Nagwek"/>
        <w:numPr>
          <w:ilvl w:val="0"/>
          <w:numId w:val="112"/>
        </w:numPr>
        <w:tabs>
          <w:tab w:val="clear" w:pos="4536"/>
          <w:tab w:val="clear" w:pos="9072"/>
        </w:tabs>
        <w:spacing w:before="120"/>
        <w:jc w:val="both"/>
        <w:rPr>
          <w:rFonts w:ascii="Tahoma" w:hAnsi="Tahoma" w:cs="Tahoma"/>
          <w:sz w:val="20"/>
          <w:szCs w:val="20"/>
        </w:rPr>
      </w:pPr>
      <w:r w:rsidRPr="00BE7815">
        <w:rPr>
          <w:rFonts w:ascii="Tahoma" w:hAnsi="Tahoma" w:cs="Tahoma"/>
          <w:sz w:val="20"/>
          <w:szCs w:val="20"/>
        </w:rPr>
        <w:t>szkody wyrządzone przez podwykonawców,</w:t>
      </w:r>
    </w:p>
    <w:p w:rsidR="00115910" w:rsidRPr="00BE7815" w:rsidRDefault="0038002D" w:rsidP="00BE7815">
      <w:pPr>
        <w:pStyle w:val="Nagwek"/>
        <w:numPr>
          <w:ilvl w:val="0"/>
          <w:numId w:val="112"/>
        </w:numPr>
        <w:tabs>
          <w:tab w:val="clear" w:pos="4536"/>
          <w:tab w:val="clear" w:pos="9072"/>
        </w:tabs>
        <w:spacing w:before="100"/>
        <w:ind w:hanging="436"/>
        <w:jc w:val="both"/>
        <w:rPr>
          <w:rFonts w:ascii="Tahoma" w:hAnsi="Tahoma" w:cs="Tahoma"/>
          <w:sz w:val="20"/>
          <w:szCs w:val="20"/>
        </w:rPr>
      </w:pPr>
      <w:r w:rsidRPr="00BE7815">
        <w:rPr>
          <w:rFonts w:ascii="Tahoma" w:hAnsi="Tahoma" w:cs="Tahoma"/>
          <w:sz w:val="20"/>
          <w:szCs w:val="20"/>
        </w:rPr>
        <w:t>szkody wyrządzone podwykonawcom</w:t>
      </w:r>
      <w:r w:rsidR="00115910" w:rsidRPr="00BE7815">
        <w:rPr>
          <w:rFonts w:ascii="Tahoma" w:hAnsi="Tahoma" w:cs="Tahoma"/>
          <w:sz w:val="20"/>
          <w:szCs w:val="20"/>
        </w:rPr>
        <w:t>,</w:t>
      </w:r>
    </w:p>
    <w:p w:rsidR="001F7649" w:rsidRPr="00BE7815" w:rsidRDefault="002B4830" w:rsidP="00BE7815">
      <w:pPr>
        <w:pStyle w:val="Nagwek"/>
        <w:numPr>
          <w:ilvl w:val="0"/>
          <w:numId w:val="112"/>
        </w:numPr>
        <w:tabs>
          <w:tab w:val="clear" w:pos="4536"/>
          <w:tab w:val="clear" w:pos="9072"/>
        </w:tabs>
        <w:spacing w:before="120"/>
        <w:jc w:val="both"/>
        <w:rPr>
          <w:rFonts w:ascii="Tahoma" w:hAnsi="Tahoma" w:cs="Tahoma"/>
          <w:sz w:val="20"/>
          <w:szCs w:val="20"/>
        </w:rPr>
      </w:pPr>
      <w:r w:rsidRPr="00BE7815">
        <w:rPr>
          <w:rFonts w:ascii="Tahoma" w:hAnsi="Tahoma" w:cs="Tahoma"/>
          <w:sz w:val="20"/>
          <w:szCs w:val="20"/>
        </w:rPr>
        <w:t>szkody z tytułu posiadania dróg, ścieżek rowerowych, placów, chodników i parkingów,</w:t>
      </w:r>
    </w:p>
    <w:p w:rsidR="00CD0A70" w:rsidRPr="001F7649" w:rsidRDefault="00CD0A70" w:rsidP="00BE7815">
      <w:pPr>
        <w:pStyle w:val="Nagwek"/>
        <w:numPr>
          <w:ilvl w:val="0"/>
          <w:numId w:val="112"/>
        </w:numPr>
        <w:tabs>
          <w:tab w:val="clear" w:pos="4536"/>
          <w:tab w:val="clear" w:pos="9072"/>
        </w:tabs>
        <w:spacing w:before="120"/>
        <w:jc w:val="both"/>
        <w:rPr>
          <w:rFonts w:ascii="Tahoma" w:hAnsi="Tahoma" w:cs="Tahoma"/>
          <w:sz w:val="20"/>
          <w:szCs w:val="20"/>
        </w:rPr>
      </w:pPr>
      <w:r w:rsidRPr="00BE7815">
        <w:rPr>
          <w:rFonts w:ascii="Tahoma" w:hAnsi="Tahoma" w:cs="Tahoma"/>
          <w:sz w:val="20"/>
        </w:rPr>
        <w:t>szkody wynikłe z tytułu</w:t>
      </w:r>
      <w:r w:rsidRPr="001F7649">
        <w:rPr>
          <w:rFonts w:ascii="Tahoma" w:hAnsi="Tahoma" w:cs="Tahoma"/>
          <w:sz w:val="20"/>
        </w:rPr>
        <w:t xml:space="preserve"> zarządzania i administrowania drogami publicznymi, drogami wewnętrznymi oraz wyznaczonymi działkami geodezyjnymi o funkcji drogowej, w tym związane z nienależytym stanem technicznym dróg.</w:t>
      </w:r>
      <w:r w:rsidR="00EE6C47" w:rsidRPr="001F7649">
        <w:rPr>
          <w:rFonts w:ascii="Tahoma" w:hAnsi="Tahoma" w:cs="Tahoma"/>
          <w:sz w:val="20"/>
        </w:rPr>
        <w:t xml:space="preserve"> </w:t>
      </w:r>
    </w:p>
    <w:p w:rsidR="001F7649" w:rsidRPr="001F7649" w:rsidRDefault="001F7649" w:rsidP="001F7649">
      <w:pPr>
        <w:pStyle w:val="BodyText21"/>
        <w:widowControl/>
        <w:spacing w:before="120"/>
        <w:rPr>
          <w:rFonts w:ascii="Tahoma" w:hAnsi="Tahoma" w:cs="Tahoma"/>
          <w:sz w:val="20"/>
          <w:highlight w:val="yellow"/>
        </w:rPr>
      </w:pPr>
    </w:p>
    <w:p w:rsidR="00CD0A70" w:rsidRPr="00EE6C47" w:rsidRDefault="00CD0A70" w:rsidP="000D3EEA">
      <w:pPr>
        <w:pStyle w:val="Tekstpodstawowywcity2"/>
        <w:ind w:left="624"/>
        <w:jc w:val="both"/>
        <w:rPr>
          <w:rFonts w:ascii="Tahoma" w:hAnsi="Tahoma" w:cs="Tahoma"/>
          <w:b w:val="0"/>
          <w:bCs/>
          <w:sz w:val="20"/>
        </w:rPr>
      </w:pPr>
      <w:r w:rsidRPr="00EE6C47">
        <w:rPr>
          <w:rFonts w:ascii="Tahoma" w:hAnsi="Tahoma" w:cs="Tahoma"/>
          <w:b w:val="0"/>
          <w:bCs/>
          <w:sz w:val="20"/>
        </w:rPr>
        <w:t xml:space="preserve">Odpowiedzialność </w:t>
      </w:r>
      <w:r w:rsidRPr="00EE6C47">
        <w:rPr>
          <w:rFonts w:ascii="Tahoma" w:hAnsi="Tahoma" w:cs="Tahoma"/>
          <w:sz w:val="20"/>
        </w:rPr>
        <w:t>w zakresie zarządzania drogami</w:t>
      </w:r>
      <w:r w:rsidRPr="00EE6C47">
        <w:rPr>
          <w:rFonts w:ascii="Tahoma" w:hAnsi="Tahoma" w:cs="Tahoma"/>
          <w:b w:val="0"/>
          <w:bCs/>
          <w:sz w:val="20"/>
        </w:rPr>
        <w:t xml:space="preserve"> będzie obejmować m.in.: chodniki, oznakowania pionowe, sygnalizację świetlną, pozostałości po robotach służb drogowych, obiekty inżynierskie takie jak mosty, wiadukty, kładki i inne urządzenia związane z funkcjonowaniem drogi oraz utrzymaniem dróg, w tym również w okresie zimowym i w czasie technologicznie utrudniającym bieżące naprawy.</w:t>
      </w:r>
    </w:p>
    <w:p w:rsidR="00CD0A70" w:rsidRPr="00EE6C47" w:rsidRDefault="00CD0A70" w:rsidP="000D3EEA">
      <w:pPr>
        <w:pStyle w:val="Tekstpodstawowywcity2"/>
        <w:spacing w:after="120"/>
        <w:ind w:left="624"/>
        <w:jc w:val="both"/>
        <w:rPr>
          <w:rFonts w:ascii="Tahoma" w:hAnsi="Tahoma" w:cs="Tahoma"/>
          <w:b w:val="0"/>
          <w:bCs/>
          <w:sz w:val="20"/>
        </w:rPr>
      </w:pPr>
      <w:r w:rsidRPr="00EE6C47">
        <w:rPr>
          <w:rFonts w:ascii="Tahoma" w:hAnsi="Tahoma" w:cs="Tahoma"/>
          <w:b w:val="0"/>
          <w:bCs/>
          <w:sz w:val="20"/>
        </w:rPr>
        <w:t>W zakresie szkód wynikłych z tytułu zarządzania drogami zamawiający wymaga objęcia odpowiedzialnością szkód powstałych:</w:t>
      </w:r>
    </w:p>
    <w:p w:rsidR="00CD0A70" w:rsidRPr="00472F0C" w:rsidRDefault="00CD0A70" w:rsidP="000654D9">
      <w:pPr>
        <w:pStyle w:val="Tekstpodstawowywcity2"/>
        <w:numPr>
          <w:ilvl w:val="0"/>
          <w:numId w:val="21"/>
        </w:numPr>
        <w:tabs>
          <w:tab w:val="clear" w:pos="700"/>
          <w:tab w:val="num" w:pos="984"/>
        </w:tabs>
        <w:spacing w:after="120"/>
        <w:ind w:left="964"/>
        <w:jc w:val="both"/>
        <w:rPr>
          <w:rFonts w:ascii="Tahoma" w:hAnsi="Tahoma" w:cs="Tahoma"/>
          <w:b w:val="0"/>
          <w:bCs/>
          <w:sz w:val="20"/>
        </w:rPr>
      </w:pPr>
      <w:r w:rsidRPr="00472F0C">
        <w:rPr>
          <w:rFonts w:ascii="Tahoma" w:hAnsi="Tahoma" w:cs="Tahoma"/>
          <w:b w:val="0"/>
          <w:bCs/>
          <w:sz w:val="20"/>
        </w:rPr>
        <w:t>wskutek nienależytego stanu technicznego jezdni wynikającego z uszkodzeń w postaci pojedynczych wybojów lub zapadnięcia części ziemi,</w:t>
      </w:r>
    </w:p>
    <w:p w:rsidR="00CD0A70" w:rsidRPr="00472F0C" w:rsidRDefault="00CD0A70" w:rsidP="000654D9">
      <w:pPr>
        <w:pStyle w:val="Tekstpodstawowywcity2"/>
        <w:numPr>
          <w:ilvl w:val="0"/>
          <w:numId w:val="21"/>
        </w:numPr>
        <w:spacing w:after="120"/>
        <w:ind w:left="964"/>
        <w:jc w:val="both"/>
        <w:rPr>
          <w:rFonts w:ascii="Tahoma" w:hAnsi="Tahoma" w:cs="Tahoma"/>
          <w:b w:val="0"/>
          <w:bCs/>
          <w:sz w:val="20"/>
        </w:rPr>
      </w:pPr>
      <w:r w:rsidRPr="00472F0C">
        <w:rPr>
          <w:rFonts w:ascii="Tahoma" w:hAnsi="Tahoma" w:cs="Tahoma"/>
          <w:b w:val="0"/>
          <w:bCs/>
          <w:sz w:val="20"/>
        </w:rPr>
        <w:t>z powodu śliskiej nawierzchni, w tym śliskości zimowej,</w:t>
      </w:r>
    </w:p>
    <w:p w:rsidR="00CD0A70" w:rsidRPr="00472F0C" w:rsidRDefault="00CD0A70" w:rsidP="000654D9">
      <w:pPr>
        <w:pStyle w:val="Tekstpodstawowywcity2"/>
        <w:numPr>
          <w:ilvl w:val="0"/>
          <w:numId w:val="21"/>
        </w:numPr>
        <w:spacing w:after="120"/>
        <w:ind w:left="964"/>
        <w:jc w:val="both"/>
        <w:rPr>
          <w:rFonts w:ascii="Tahoma" w:hAnsi="Tahoma" w:cs="Tahoma"/>
          <w:b w:val="0"/>
          <w:bCs/>
          <w:sz w:val="20"/>
        </w:rPr>
      </w:pPr>
      <w:r w:rsidRPr="00472F0C">
        <w:rPr>
          <w:rFonts w:ascii="Tahoma" w:hAnsi="Tahoma" w:cs="Tahoma"/>
          <w:b w:val="0"/>
          <w:bCs/>
          <w:sz w:val="20"/>
        </w:rPr>
        <w:t>na skutek przeszkód  w postaci wszelkiego rodzaju przedmiotów, porzuconych pojazdów i materiałów lub naniesionych na jezdnię, w tym także rozlanie na jezdni  śliskiej cieczy,</w:t>
      </w:r>
    </w:p>
    <w:p w:rsidR="00CD0A70" w:rsidRPr="00472F0C" w:rsidRDefault="00CD0A70" w:rsidP="000654D9">
      <w:pPr>
        <w:pStyle w:val="Tekstpodstawowywcity2"/>
        <w:numPr>
          <w:ilvl w:val="0"/>
          <w:numId w:val="21"/>
        </w:numPr>
        <w:spacing w:after="120"/>
        <w:ind w:left="964"/>
        <w:jc w:val="both"/>
        <w:rPr>
          <w:rFonts w:ascii="Tahoma" w:hAnsi="Tahoma" w:cs="Tahoma"/>
          <w:b w:val="0"/>
          <w:bCs/>
          <w:sz w:val="20"/>
        </w:rPr>
      </w:pPr>
      <w:r w:rsidRPr="00472F0C">
        <w:rPr>
          <w:rFonts w:ascii="Tahoma" w:hAnsi="Tahoma" w:cs="Tahoma"/>
          <w:b w:val="0"/>
          <w:bCs/>
          <w:sz w:val="20"/>
        </w:rPr>
        <w:t>na skutek leżących na jezdni lub poboczu wywróconych drzew lub oderwanych konarów,</w:t>
      </w:r>
    </w:p>
    <w:p w:rsidR="00CD0A70" w:rsidRPr="00472F0C" w:rsidRDefault="00CD0A70" w:rsidP="000654D9">
      <w:pPr>
        <w:pStyle w:val="Tekstpodstawowywcity2"/>
        <w:numPr>
          <w:ilvl w:val="0"/>
          <w:numId w:val="21"/>
        </w:numPr>
        <w:spacing w:after="120"/>
        <w:ind w:left="964"/>
        <w:jc w:val="both"/>
        <w:rPr>
          <w:rFonts w:ascii="Tahoma" w:hAnsi="Tahoma" w:cs="Tahoma"/>
          <w:b w:val="0"/>
          <w:bCs/>
          <w:sz w:val="20"/>
        </w:rPr>
      </w:pPr>
      <w:r w:rsidRPr="00472F0C">
        <w:rPr>
          <w:rFonts w:ascii="Tahoma" w:hAnsi="Tahoma" w:cs="Tahoma"/>
          <w:b w:val="0"/>
          <w:bCs/>
          <w:sz w:val="20"/>
        </w:rPr>
        <w:t>w związku z nienormatywną skrajnią poziomą lub pionową jezdni spowodowaną zadrzewieniem lub zabudową,</w:t>
      </w:r>
    </w:p>
    <w:p w:rsidR="00CD0A70" w:rsidRPr="00472F0C" w:rsidRDefault="00CD0A70" w:rsidP="000654D9">
      <w:pPr>
        <w:pStyle w:val="Tekstpodstawowywcity2"/>
        <w:numPr>
          <w:ilvl w:val="0"/>
          <w:numId w:val="21"/>
        </w:numPr>
        <w:spacing w:after="120"/>
        <w:ind w:left="964"/>
        <w:jc w:val="both"/>
        <w:rPr>
          <w:rFonts w:ascii="Tahoma" w:hAnsi="Tahoma" w:cs="Tahoma"/>
          <w:b w:val="0"/>
          <w:bCs/>
          <w:sz w:val="20"/>
        </w:rPr>
      </w:pPr>
      <w:r w:rsidRPr="00472F0C">
        <w:rPr>
          <w:rFonts w:ascii="Tahoma" w:hAnsi="Tahoma" w:cs="Tahoma"/>
          <w:b w:val="0"/>
          <w:bCs/>
          <w:sz w:val="20"/>
        </w:rPr>
        <w:t>wskutek braku znaku drogowego,</w:t>
      </w:r>
      <w:r w:rsidR="000D3EEA" w:rsidRPr="00472F0C">
        <w:rPr>
          <w:rFonts w:ascii="Tahoma" w:hAnsi="Tahoma" w:cs="Tahoma"/>
          <w:b w:val="0"/>
          <w:bCs/>
          <w:sz w:val="20"/>
        </w:rPr>
        <w:t xml:space="preserve"> niewłaściwego znaku drogowego,</w:t>
      </w:r>
    </w:p>
    <w:p w:rsidR="00CD0A70" w:rsidRPr="00472F0C" w:rsidRDefault="00CD0A70" w:rsidP="000654D9">
      <w:pPr>
        <w:pStyle w:val="Tekstpodstawowywcity2"/>
        <w:numPr>
          <w:ilvl w:val="0"/>
          <w:numId w:val="21"/>
        </w:numPr>
        <w:spacing w:after="120"/>
        <w:ind w:left="964"/>
        <w:jc w:val="both"/>
        <w:rPr>
          <w:rFonts w:ascii="Tahoma" w:hAnsi="Tahoma" w:cs="Tahoma"/>
          <w:b w:val="0"/>
          <w:bCs/>
          <w:sz w:val="20"/>
        </w:rPr>
      </w:pPr>
      <w:r w:rsidRPr="00472F0C">
        <w:rPr>
          <w:rFonts w:ascii="Tahoma" w:hAnsi="Tahoma" w:cs="Tahoma"/>
          <w:b w:val="0"/>
          <w:bCs/>
          <w:sz w:val="20"/>
        </w:rPr>
        <w:t>wskutek złego stanu technicznego urządzeń organizacji ruchu,</w:t>
      </w:r>
    </w:p>
    <w:p w:rsidR="00CD0A70" w:rsidRPr="00472F0C" w:rsidRDefault="00CD0A70" w:rsidP="000654D9">
      <w:pPr>
        <w:pStyle w:val="Tekstpodstawowywcity2"/>
        <w:numPr>
          <w:ilvl w:val="0"/>
          <w:numId w:val="21"/>
        </w:numPr>
        <w:spacing w:after="120"/>
        <w:ind w:left="964"/>
        <w:jc w:val="both"/>
        <w:rPr>
          <w:rFonts w:ascii="Tahoma" w:hAnsi="Tahoma" w:cs="Tahoma"/>
          <w:b w:val="0"/>
          <w:bCs/>
          <w:sz w:val="20"/>
        </w:rPr>
      </w:pPr>
      <w:r w:rsidRPr="00472F0C">
        <w:rPr>
          <w:rFonts w:ascii="Tahoma" w:hAnsi="Tahoma" w:cs="Tahoma"/>
          <w:b w:val="0"/>
          <w:bCs/>
          <w:sz w:val="20"/>
        </w:rPr>
        <w:lastRenderedPageBreak/>
        <w:t>wskutek aktów wandalizmu lub aktów kradzieży  urządzeń organizacji ruchu,</w:t>
      </w:r>
    </w:p>
    <w:p w:rsidR="00CD0A70" w:rsidRPr="00472F0C" w:rsidRDefault="00CD0A70" w:rsidP="000654D9">
      <w:pPr>
        <w:pStyle w:val="Tekstpodstawowywcity2"/>
        <w:numPr>
          <w:ilvl w:val="0"/>
          <w:numId w:val="21"/>
        </w:numPr>
        <w:spacing w:after="120"/>
        <w:ind w:left="964"/>
        <w:jc w:val="both"/>
        <w:rPr>
          <w:rFonts w:ascii="Tahoma" w:hAnsi="Tahoma" w:cs="Tahoma"/>
          <w:b w:val="0"/>
          <w:bCs/>
          <w:sz w:val="20"/>
        </w:rPr>
      </w:pPr>
      <w:r w:rsidRPr="00472F0C">
        <w:rPr>
          <w:rFonts w:ascii="Tahoma" w:hAnsi="Tahoma" w:cs="Tahoma"/>
          <w:b w:val="0"/>
          <w:bCs/>
          <w:sz w:val="20"/>
        </w:rPr>
        <w:t>wskutek błędnych decyzji dotyczących lokalizacji, zajęcia pasa drogowego, jego przywrócenia,</w:t>
      </w:r>
    </w:p>
    <w:p w:rsidR="00CD0A70" w:rsidRPr="00472F0C" w:rsidRDefault="00CD0A70" w:rsidP="000654D9">
      <w:pPr>
        <w:pStyle w:val="Tekstpodstawowywcity2"/>
        <w:numPr>
          <w:ilvl w:val="0"/>
          <w:numId w:val="21"/>
        </w:numPr>
        <w:spacing w:after="120"/>
        <w:ind w:left="964"/>
        <w:jc w:val="both"/>
        <w:rPr>
          <w:rFonts w:ascii="Tahoma" w:hAnsi="Tahoma" w:cs="Tahoma"/>
          <w:b w:val="0"/>
          <w:bCs/>
          <w:sz w:val="20"/>
        </w:rPr>
      </w:pPr>
      <w:r w:rsidRPr="00472F0C">
        <w:rPr>
          <w:rFonts w:ascii="Tahoma" w:hAnsi="Tahoma" w:cs="Tahoma"/>
          <w:b w:val="0"/>
          <w:bCs/>
          <w:sz w:val="20"/>
        </w:rPr>
        <w:t>w związku z uszkodzeniem i kradzieżą włazów kanalizacji deszczowej i sanitarnej,</w:t>
      </w:r>
    </w:p>
    <w:p w:rsidR="00CD0A70" w:rsidRPr="00472F0C" w:rsidRDefault="00CD0A70" w:rsidP="000654D9">
      <w:pPr>
        <w:pStyle w:val="Tekstpodstawowywcity2"/>
        <w:numPr>
          <w:ilvl w:val="0"/>
          <w:numId w:val="21"/>
        </w:numPr>
        <w:spacing w:after="120"/>
        <w:ind w:left="964"/>
        <w:jc w:val="both"/>
        <w:rPr>
          <w:rFonts w:ascii="Tahoma" w:hAnsi="Tahoma" w:cs="Tahoma"/>
          <w:b w:val="0"/>
          <w:bCs/>
          <w:sz w:val="20"/>
        </w:rPr>
      </w:pPr>
      <w:r w:rsidRPr="00472F0C">
        <w:rPr>
          <w:rFonts w:ascii="Tahoma" w:hAnsi="Tahoma" w:cs="Tahoma"/>
          <w:b w:val="0"/>
          <w:bCs/>
          <w:sz w:val="20"/>
        </w:rPr>
        <w:t>w związku z administrowaniem zielenią w pasie ciągów komunikacyjnych,</w:t>
      </w:r>
    </w:p>
    <w:p w:rsidR="00CD0A70" w:rsidRPr="00472F0C" w:rsidRDefault="00CD0A70" w:rsidP="000654D9">
      <w:pPr>
        <w:pStyle w:val="Tekstpodstawowywcity2"/>
        <w:numPr>
          <w:ilvl w:val="0"/>
          <w:numId w:val="21"/>
        </w:numPr>
        <w:spacing w:after="120"/>
        <w:ind w:left="964"/>
        <w:jc w:val="both"/>
        <w:rPr>
          <w:rFonts w:ascii="Tahoma" w:hAnsi="Tahoma" w:cs="Tahoma"/>
          <w:b w:val="0"/>
          <w:bCs/>
          <w:sz w:val="20"/>
        </w:rPr>
      </w:pPr>
      <w:r w:rsidRPr="00472F0C">
        <w:rPr>
          <w:rFonts w:ascii="Tahoma" w:hAnsi="Tahoma" w:cs="Tahoma"/>
          <w:b w:val="0"/>
          <w:bCs/>
          <w:sz w:val="20"/>
        </w:rPr>
        <w:t>wskutek złego stanu technicznego chodników,</w:t>
      </w:r>
    </w:p>
    <w:p w:rsidR="00CD0A70" w:rsidRPr="00472F0C" w:rsidRDefault="00CD0A70" w:rsidP="000654D9">
      <w:pPr>
        <w:pStyle w:val="Tekstpodstawowywcity2"/>
        <w:numPr>
          <w:ilvl w:val="0"/>
          <w:numId w:val="21"/>
        </w:numPr>
        <w:spacing w:after="120"/>
        <w:ind w:left="964"/>
        <w:jc w:val="both"/>
        <w:rPr>
          <w:rFonts w:ascii="Tahoma" w:hAnsi="Tahoma" w:cs="Tahoma"/>
          <w:b w:val="0"/>
          <w:bCs/>
          <w:sz w:val="20"/>
        </w:rPr>
      </w:pPr>
      <w:r w:rsidRPr="00472F0C">
        <w:rPr>
          <w:rFonts w:ascii="Tahoma" w:hAnsi="Tahoma" w:cs="Tahoma"/>
          <w:b w:val="0"/>
          <w:bCs/>
          <w:sz w:val="20"/>
        </w:rPr>
        <w:t>wskutek awarii i katastrof budowlanych wynikających ze zużycia technicznego budowli,</w:t>
      </w:r>
    </w:p>
    <w:p w:rsidR="000D3EEA" w:rsidRPr="00472F0C" w:rsidRDefault="00CD0A70" w:rsidP="000654D9">
      <w:pPr>
        <w:pStyle w:val="Tekstpodstawowywcity2"/>
        <w:numPr>
          <w:ilvl w:val="0"/>
          <w:numId w:val="21"/>
        </w:numPr>
        <w:spacing w:after="120"/>
        <w:ind w:left="964"/>
        <w:jc w:val="both"/>
        <w:rPr>
          <w:rFonts w:ascii="Tahoma" w:hAnsi="Tahoma" w:cs="Tahoma"/>
          <w:b w:val="0"/>
          <w:bCs/>
          <w:sz w:val="20"/>
        </w:rPr>
      </w:pPr>
      <w:r w:rsidRPr="00472F0C">
        <w:rPr>
          <w:rFonts w:ascii="Tahoma" w:hAnsi="Tahoma" w:cs="Tahoma"/>
          <w:b w:val="0"/>
          <w:bCs/>
          <w:sz w:val="20"/>
        </w:rPr>
        <w:t>wskutek awarii i katastrof budowlanych wynikających z obsunięć gruntu, jeżeli te awarie i katastrofy będą skutkiem błędnie prowadzonych prac</w:t>
      </w:r>
      <w:r w:rsidR="000D3EEA" w:rsidRPr="00472F0C">
        <w:rPr>
          <w:rFonts w:ascii="Tahoma" w:hAnsi="Tahoma" w:cs="Tahoma"/>
          <w:b w:val="0"/>
          <w:bCs/>
          <w:sz w:val="20"/>
        </w:rPr>
        <w:t>,</w:t>
      </w:r>
    </w:p>
    <w:p w:rsidR="000D3EEA" w:rsidRPr="00472F0C" w:rsidRDefault="000D3EEA" w:rsidP="000654D9">
      <w:pPr>
        <w:pStyle w:val="Tekstpodstawowywcity2"/>
        <w:numPr>
          <w:ilvl w:val="0"/>
          <w:numId w:val="21"/>
        </w:numPr>
        <w:spacing w:after="120"/>
        <w:ind w:left="964"/>
        <w:jc w:val="both"/>
        <w:rPr>
          <w:rFonts w:ascii="Tahoma" w:hAnsi="Tahoma" w:cs="Tahoma"/>
          <w:b w:val="0"/>
          <w:bCs/>
          <w:sz w:val="20"/>
        </w:rPr>
      </w:pPr>
      <w:r w:rsidRPr="00472F0C">
        <w:rPr>
          <w:rFonts w:ascii="Tahoma" w:hAnsi="Tahoma" w:cs="Tahoma"/>
          <w:b w:val="0"/>
          <w:bCs/>
          <w:sz w:val="20"/>
        </w:rPr>
        <w:t xml:space="preserve">wskutek </w:t>
      </w:r>
      <w:r w:rsidRPr="00472F0C">
        <w:rPr>
          <w:rFonts w:ascii="Tahoma" w:hAnsi="Tahoma" w:cs="Tahoma"/>
          <w:b w:val="0"/>
          <w:sz w:val="20"/>
        </w:rPr>
        <w:t xml:space="preserve">wykonywania robót interwencyjnych, utrzymaniowych i zabezpieczających, </w:t>
      </w:r>
      <w:r w:rsidRPr="00472F0C">
        <w:rPr>
          <w:rFonts w:ascii="Tahoma" w:hAnsi="Tahoma" w:cs="Tahoma"/>
          <w:b w:val="0"/>
          <w:bCs/>
          <w:sz w:val="20"/>
        </w:rPr>
        <w:t>w tym prowadzonych z użyciem grysu do napraw, a w szczególności  uszkodzenia pojazdów z tego tytułu,</w:t>
      </w:r>
    </w:p>
    <w:p w:rsidR="00CD0A70" w:rsidRPr="00472F0C" w:rsidRDefault="000D3EEA" w:rsidP="000654D9">
      <w:pPr>
        <w:pStyle w:val="Tekstpodstawowywcity2"/>
        <w:numPr>
          <w:ilvl w:val="0"/>
          <w:numId w:val="21"/>
        </w:numPr>
        <w:spacing w:after="120"/>
        <w:ind w:left="964"/>
        <w:jc w:val="both"/>
        <w:rPr>
          <w:rFonts w:ascii="Tahoma" w:hAnsi="Tahoma" w:cs="Tahoma"/>
          <w:b w:val="0"/>
          <w:bCs/>
          <w:sz w:val="20"/>
        </w:rPr>
      </w:pPr>
      <w:r w:rsidRPr="00472F0C">
        <w:rPr>
          <w:rFonts w:ascii="Tahoma" w:hAnsi="Tahoma" w:cs="Tahoma"/>
          <w:b w:val="0"/>
          <w:bCs/>
          <w:sz w:val="20"/>
        </w:rPr>
        <w:t>wskutek zalania drogi w wyniku nieprawidłowego działania urządzeń odprowadzających wodę z pasa drogowego.</w:t>
      </w:r>
    </w:p>
    <w:p w:rsidR="00BC56E0" w:rsidRPr="00472F0C" w:rsidRDefault="000D3EEA" w:rsidP="000654D9">
      <w:pPr>
        <w:pStyle w:val="Tekstpodstawowywcity2"/>
        <w:numPr>
          <w:ilvl w:val="0"/>
          <w:numId w:val="20"/>
        </w:numPr>
        <w:jc w:val="both"/>
        <w:rPr>
          <w:rFonts w:ascii="Tahoma" w:hAnsi="Tahoma" w:cs="Tahoma"/>
          <w:b w:val="0"/>
          <w:bCs/>
          <w:sz w:val="20"/>
        </w:rPr>
      </w:pPr>
      <w:r w:rsidRPr="00472F0C">
        <w:rPr>
          <w:rFonts w:ascii="Tahoma" w:hAnsi="Tahoma" w:cs="Tahoma"/>
          <w:bCs/>
          <w:sz w:val="20"/>
        </w:rPr>
        <w:t xml:space="preserve">W zakresie ubezpieczenia odpowiedzialności cywilnej za szkody wynikłe z tytułu zarządzania drogami, </w:t>
      </w:r>
      <w:r w:rsidRPr="00472F0C">
        <w:rPr>
          <w:rFonts w:ascii="Tahoma" w:hAnsi="Tahoma" w:cs="Tahoma"/>
          <w:b w:val="0"/>
          <w:bCs/>
          <w:sz w:val="20"/>
        </w:rPr>
        <w:t xml:space="preserve">z zakresu ochrony ubezpieczeniowej </w:t>
      </w:r>
      <w:r w:rsidRPr="00472F0C">
        <w:rPr>
          <w:rFonts w:ascii="Tahoma" w:hAnsi="Tahoma" w:cs="Tahoma"/>
          <w:b w:val="0"/>
          <w:sz w:val="20"/>
        </w:rPr>
        <w:t>dopuszcza się wyłączenie odpowiedzialności ubezpieczyciela</w:t>
      </w:r>
      <w:r w:rsidRPr="00472F0C">
        <w:rPr>
          <w:rFonts w:ascii="Tahoma" w:hAnsi="Tahoma" w:cs="Tahoma"/>
          <w:b w:val="0"/>
          <w:bCs/>
          <w:sz w:val="20"/>
        </w:rPr>
        <w:t xml:space="preserve"> za szkody kolejne, wyrządzone z tej samej przyczyny w tym samym miejscu, powstałe z wypadków zaszłych po upływie 72h od zgłoszenia pierwszej szkody z tej przyczyny.</w:t>
      </w:r>
    </w:p>
    <w:p w:rsidR="00BC56E0" w:rsidRPr="00472F0C" w:rsidRDefault="00BC56E0" w:rsidP="000654D9">
      <w:pPr>
        <w:pStyle w:val="Tekstpodstawowywcity2"/>
        <w:numPr>
          <w:ilvl w:val="0"/>
          <w:numId w:val="20"/>
        </w:numPr>
        <w:spacing w:before="120"/>
        <w:jc w:val="both"/>
        <w:rPr>
          <w:rFonts w:ascii="Tahoma" w:hAnsi="Tahoma" w:cs="Tahoma"/>
          <w:b w:val="0"/>
          <w:bCs/>
          <w:sz w:val="20"/>
        </w:rPr>
      </w:pPr>
      <w:r w:rsidRPr="00472F0C">
        <w:rPr>
          <w:rFonts w:ascii="Tahoma" w:hAnsi="Tahoma" w:cs="Tahoma"/>
          <w:sz w:val="20"/>
        </w:rPr>
        <w:t xml:space="preserve">W odniesieniu do OC za szkody przy wykonywaniu władzy publicznej </w:t>
      </w:r>
      <w:r w:rsidRPr="00472F0C">
        <w:rPr>
          <w:rFonts w:ascii="Tahoma" w:hAnsi="Tahoma" w:cs="Tahoma"/>
          <w:b w:val="0"/>
          <w:sz w:val="20"/>
        </w:rPr>
        <w:t>dopuszcza się następujące wyłączenia odpowiedzialności ubezpieczyciela:</w:t>
      </w:r>
    </w:p>
    <w:p w:rsidR="00BC56E0" w:rsidRPr="00472F0C" w:rsidRDefault="00BC56E0" w:rsidP="000654D9">
      <w:pPr>
        <w:numPr>
          <w:ilvl w:val="0"/>
          <w:numId w:val="22"/>
        </w:numPr>
        <w:rPr>
          <w:rFonts w:ascii="Tahoma" w:hAnsi="Tahoma" w:cs="Tahoma"/>
          <w:sz w:val="20"/>
          <w:szCs w:val="20"/>
        </w:rPr>
      </w:pPr>
      <w:r w:rsidRPr="00472F0C">
        <w:rPr>
          <w:rFonts w:ascii="Tahoma" w:hAnsi="Tahoma" w:cs="Tahoma"/>
          <w:sz w:val="20"/>
          <w:szCs w:val="20"/>
        </w:rPr>
        <w:t>szkody wyrządzone umyślnie przez osoby na stanowiskach kierowniczych (</w:t>
      </w:r>
      <w:r w:rsidR="00EB40E9" w:rsidRPr="00472F0C">
        <w:rPr>
          <w:rFonts w:ascii="Tahoma" w:hAnsi="Tahoma" w:cs="Tahoma"/>
          <w:sz w:val="20"/>
          <w:szCs w:val="20"/>
        </w:rPr>
        <w:t>za osoby na stanowiskach kierowniczych uznaje się</w:t>
      </w:r>
      <w:r w:rsidRPr="00472F0C">
        <w:rPr>
          <w:rFonts w:ascii="Tahoma" w:hAnsi="Tahoma" w:cs="Tahoma"/>
          <w:sz w:val="20"/>
          <w:szCs w:val="20"/>
        </w:rPr>
        <w:t>: starost</w:t>
      </w:r>
      <w:r w:rsidR="00EB40E9" w:rsidRPr="00472F0C">
        <w:rPr>
          <w:rFonts w:ascii="Tahoma" w:hAnsi="Tahoma" w:cs="Tahoma"/>
          <w:sz w:val="20"/>
          <w:szCs w:val="20"/>
        </w:rPr>
        <w:t>ę</w:t>
      </w:r>
      <w:r w:rsidRPr="00472F0C">
        <w:rPr>
          <w:rFonts w:ascii="Tahoma" w:hAnsi="Tahoma" w:cs="Tahoma"/>
          <w:sz w:val="20"/>
          <w:szCs w:val="20"/>
        </w:rPr>
        <w:t>, wicestarost</w:t>
      </w:r>
      <w:r w:rsidR="00EB40E9" w:rsidRPr="00472F0C">
        <w:rPr>
          <w:rFonts w:ascii="Tahoma" w:hAnsi="Tahoma" w:cs="Tahoma"/>
          <w:sz w:val="20"/>
          <w:szCs w:val="20"/>
        </w:rPr>
        <w:t>ę</w:t>
      </w:r>
      <w:r w:rsidRPr="00472F0C">
        <w:rPr>
          <w:rFonts w:ascii="Tahoma" w:hAnsi="Tahoma" w:cs="Tahoma"/>
          <w:sz w:val="20"/>
          <w:szCs w:val="20"/>
        </w:rPr>
        <w:t xml:space="preserve">, </w:t>
      </w:r>
      <w:r w:rsidR="00EB40E9" w:rsidRPr="00472F0C">
        <w:rPr>
          <w:rFonts w:ascii="Tahoma" w:hAnsi="Tahoma" w:cs="Tahoma"/>
          <w:sz w:val="20"/>
          <w:szCs w:val="20"/>
        </w:rPr>
        <w:t>członków zarządu, kierowników</w:t>
      </w:r>
      <w:r w:rsidRPr="00472F0C">
        <w:rPr>
          <w:rFonts w:ascii="Tahoma" w:hAnsi="Tahoma" w:cs="Tahoma"/>
          <w:sz w:val="20"/>
          <w:szCs w:val="20"/>
        </w:rPr>
        <w:t xml:space="preserve"> jednostek organizacyjnych oraz osoby uprawnione do reprezentowania osób prawnych wykonujących władzę publiczną),</w:t>
      </w:r>
    </w:p>
    <w:p w:rsidR="00BC56E0" w:rsidRPr="00472F0C" w:rsidRDefault="00BC56E0" w:rsidP="000654D9">
      <w:pPr>
        <w:numPr>
          <w:ilvl w:val="0"/>
          <w:numId w:val="22"/>
        </w:numPr>
        <w:rPr>
          <w:rFonts w:ascii="Tahoma" w:hAnsi="Tahoma" w:cs="Tahoma"/>
          <w:sz w:val="20"/>
          <w:szCs w:val="20"/>
        </w:rPr>
      </w:pPr>
      <w:r w:rsidRPr="00472F0C">
        <w:rPr>
          <w:rFonts w:ascii="Tahoma" w:hAnsi="Tahoma" w:cs="Tahoma"/>
          <w:sz w:val="20"/>
          <w:szCs w:val="20"/>
        </w:rPr>
        <w:t>szkody wyrządzone wskutek popełnienia  przestępstwa przez osoby na stanowiskach kierowniczych,</w:t>
      </w:r>
    </w:p>
    <w:p w:rsidR="00BC56E0" w:rsidRPr="00472F0C" w:rsidRDefault="00BC56E0" w:rsidP="000654D9">
      <w:pPr>
        <w:pStyle w:val="Tekstpodstawowywcity2"/>
        <w:numPr>
          <w:ilvl w:val="0"/>
          <w:numId w:val="22"/>
        </w:numPr>
        <w:jc w:val="both"/>
        <w:rPr>
          <w:rFonts w:ascii="Tahoma" w:hAnsi="Tahoma" w:cs="Tahoma"/>
          <w:b w:val="0"/>
          <w:bCs/>
          <w:sz w:val="20"/>
        </w:rPr>
      </w:pPr>
      <w:r w:rsidRPr="00472F0C">
        <w:rPr>
          <w:rFonts w:ascii="Tahoma" w:hAnsi="Tahoma" w:cs="Tahoma"/>
          <w:b w:val="0"/>
          <w:sz w:val="20"/>
        </w:rPr>
        <w:t>szkody powstałe w wyniku niewypłacalności.</w:t>
      </w:r>
    </w:p>
    <w:p w:rsidR="00EB40E9" w:rsidRPr="00472F0C" w:rsidRDefault="00EB40E9" w:rsidP="00EB40E9">
      <w:pPr>
        <w:pStyle w:val="Tekstpodstawowywcity2"/>
        <w:ind w:left="0"/>
        <w:jc w:val="both"/>
        <w:rPr>
          <w:rFonts w:ascii="Tahoma" w:hAnsi="Tahoma" w:cs="Tahoma"/>
          <w:b w:val="0"/>
          <w:bCs/>
          <w:sz w:val="20"/>
        </w:rPr>
      </w:pPr>
    </w:p>
    <w:p w:rsidR="00BC56E0" w:rsidRPr="00472F0C" w:rsidRDefault="00BC56E0" w:rsidP="000654D9">
      <w:pPr>
        <w:pStyle w:val="Tekstpodstawowywcity"/>
        <w:numPr>
          <w:ilvl w:val="0"/>
          <w:numId w:val="20"/>
        </w:numPr>
        <w:jc w:val="both"/>
        <w:rPr>
          <w:rFonts w:ascii="Tahoma" w:hAnsi="Tahoma" w:cs="Tahoma"/>
          <w:b w:val="0"/>
          <w:sz w:val="20"/>
        </w:rPr>
      </w:pPr>
      <w:r w:rsidRPr="00472F0C">
        <w:rPr>
          <w:rFonts w:ascii="Tahoma" w:hAnsi="Tahoma" w:cs="Tahoma"/>
          <w:sz w:val="20"/>
        </w:rPr>
        <w:t>W zakresie odpowiedzialności za szkody polegające na wystąpieniu</w:t>
      </w:r>
      <w:r w:rsidRPr="00472F0C">
        <w:rPr>
          <w:rFonts w:ascii="Tahoma" w:hAnsi="Tahoma" w:cs="Tahoma"/>
          <w:b w:val="0"/>
          <w:sz w:val="20"/>
        </w:rPr>
        <w:t xml:space="preserve"> </w:t>
      </w:r>
      <w:r w:rsidRPr="00472F0C">
        <w:rPr>
          <w:rFonts w:ascii="Tahoma" w:hAnsi="Tahoma" w:cs="Tahoma"/>
          <w:sz w:val="20"/>
        </w:rPr>
        <w:t>czystych strat finansowych</w:t>
      </w:r>
      <w:r w:rsidRPr="00472F0C">
        <w:rPr>
          <w:rFonts w:ascii="Tahoma" w:hAnsi="Tahoma" w:cs="Tahoma"/>
          <w:b w:val="0"/>
          <w:sz w:val="20"/>
        </w:rPr>
        <w:t xml:space="preserve"> dopuszcza się następujące wyłączenia odpowiedzialności ubezpieczyciela: </w:t>
      </w:r>
    </w:p>
    <w:p w:rsidR="00C654D1" w:rsidRPr="00472F0C" w:rsidRDefault="00C654D1" w:rsidP="000654D9">
      <w:pPr>
        <w:numPr>
          <w:ilvl w:val="0"/>
          <w:numId w:val="23"/>
        </w:numPr>
        <w:adjustRightInd w:val="0"/>
        <w:jc w:val="both"/>
        <w:rPr>
          <w:rFonts w:ascii="Tahoma" w:hAnsi="Tahoma" w:cs="Tahoma"/>
          <w:sz w:val="20"/>
          <w:szCs w:val="20"/>
        </w:rPr>
      </w:pPr>
      <w:r w:rsidRPr="00472F0C">
        <w:rPr>
          <w:rFonts w:ascii="Tahoma" w:hAnsi="Tahoma" w:cs="Tahoma"/>
          <w:sz w:val="20"/>
          <w:szCs w:val="20"/>
        </w:rPr>
        <w:t>szkody wyrządzone umyślnie przez osoby na stanowiskach kierowniczych (za osoby na stanowiskach kierowniczych uznaje się</w:t>
      </w:r>
      <w:r w:rsidR="00EB40E9" w:rsidRPr="00472F0C">
        <w:rPr>
          <w:rFonts w:ascii="Tahoma" w:hAnsi="Tahoma" w:cs="Tahoma"/>
          <w:sz w:val="20"/>
          <w:szCs w:val="20"/>
        </w:rPr>
        <w:t>:</w:t>
      </w:r>
      <w:r w:rsidRPr="00472F0C">
        <w:rPr>
          <w:rFonts w:ascii="Tahoma" w:hAnsi="Tahoma" w:cs="Tahoma"/>
          <w:sz w:val="20"/>
          <w:szCs w:val="20"/>
        </w:rPr>
        <w:t xml:space="preserve"> starostę, </w:t>
      </w:r>
      <w:r w:rsidR="00EB40E9" w:rsidRPr="00472F0C">
        <w:rPr>
          <w:rFonts w:ascii="Tahoma" w:hAnsi="Tahoma" w:cs="Tahoma"/>
          <w:sz w:val="20"/>
          <w:szCs w:val="20"/>
        </w:rPr>
        <w:t xml:space="preserve">wicestarostę, </w:t>
      </w:r>
      <w:r w:rsidR="00214254" w:rsidRPr="00472F0C">
        <w:rPr>
          <w:rFonts w:ascii="Tahoma" w:hAnsi="Tahoma" w:cs="Tahoma"/>
          <w:sz w:val="20"/>
          <w:szCs w:val="20"/>
        </w:rPr>
        <w:t xml:space="preserve">członków zarządu </w:t>
      </w:r>
      <w:r w:rsidRPr="00472F0C">
        <w:rPr>
          <w:rFonts w:ascii="Tahoma" w:hAnsi="Tahoma" w:cs="Tahoma"/>
          <w:sz w:val="20"/>
          <w:szCs w:val="20"/>
        </w:rPr>
        <w:t>kierowników</w:t>
      </w:r>
      <w:r w:rsidR="00EB40E9" w:rsidRPr="00472F0C">
        <w:rPr>
          <w:rFonts w:ascii="Tahoma" w:hAnsi="Tahoma" w:cs="Tahoma"/>
          <w:sz w:val="20"/>
          <w:szCs w:val="20"/>
        </w:rPr>
        <w:t xml:space="preserve"> jednostek organizacyjnych oraz osoby uprawnione do reprezentowania osób prawnych wykonujących władzę publiczną</w:t>
      </w:r>
      <w:r w:rsidRPr="00472F0C">
        <w:rPr>
          <w:rFonts w:ascii="Tahoma" w:hAnsi="Tahoma" w:cs="Tahoma"/>
          <w:sz w:val="20"/>
          <w:szCs w:val="20"/>
        </w:rPr>
        <w:t>),</w:t>
      </w:r>
    </w:p>
    <w:p w:rsidR="00BC56E0" w:rsidRPr="00472F0C" w:rsidRDefault="00BC56E0" w:rsidP="000654D9">
      <w:pPr>
        <w:numPr>
          <w:ilvl w:val="0"/>
          <w:numId w:val="23"/>
        </w:numPr>
        <w:adjustRightInd w:val="0"/>
        <w:jc w:val="both"/>
        <w:rPr>
          <w:rFonts w:ascii="Tahoma" w:hAnsi="Tahoma" w:cs="Tahoma"/>
          <w:sz w:val="20"/>
          <w:szCs w:val="20"/>
        </w:rPr>
      </w:pPr>
      <w:r w:rsidRPr="00472F0C">
        <w:rPr>
          <w:rFonts w:ascii="Tahoma" w:hAnsi="Tahoma" w:cs="Tahoma"/>
          <w:sz w:val="20"/>
          <w:szCs w:val="20"/>
        </w:rPr>
        <w:t>z tytułu szkód spowodowanych przez przedmioty wyprodukowane lub dostarczone przez Ubezpieczonego (lub przez osoby trzecie na jego zlecenie lub na jego rachunek),</w:t>
      </w:r>
    </w:p>
    <w:p w:rsidR="00BC56E0" w:rsidRPr="00472F0C" w:rsidRDefault="00BC56E0" w:rsidP="000654D9">
      <w:pPr>
        <w:widowControl w:val="0"/>
        <w:numPr>
          <w:ilvl w:val="0"/>
          <w:numId w:val="23"/>
        </w:numPr>
        <w:tabs>
          <w:tab w:val="left" w:pos="2880"/>
        </w:tabs>
        <w:adjustRightInd w:val="0"/>
        <w:jc w:val="both"/>
        <w:rPr>
          <w:rFonts w:ascii="Tahoma" w:hAnsi="Tahoma" w:cs="Tahoma"/>
          <w:sz w:val="20"/>
          <w:szCs w:val="20"/>
        </w:rPr>
      </w:pPr>
      <w:r w:rsidRPr="00472F0C">
        <w:rPr>
          <w:rFonts w:ascii="Tahoma" w:hAnsi="Tahoma" w:cs="Tahoma"/>
          <w:sz w:val="20"/>
          <w:szCs w:val="20"/>
        </w:rPr>
        <w:t xml:space="preserve">szkody powstałe z tytułu utraty zysku spowodowanej wymianą wadliwych produktów, </w:t>
      </w:r>
    </w:p>
    <w:p w:rsidR="00BC56E0" w:rsidRPr="00472F0C" w:rsidRDefault="00BC56E0" w:rsidP="000654D9">
      <w:pPr>
        <w:widowControl w:val="0"/>
        <w:numPr>
          <w:ilvl w:val="0"/>
          <w:numId w:val="23"/>
        </w:numPr>
        <w:tabs>
          <w:tab w:val="left" w:pos="2880"/>
        </w:tabs>
        <w:adjustRightInd w:val="0"/>
        <w:jc w:val="both"/>
        <w:rPr>
          <w:rFonts w:ascii="Tahoma" w:hAnsi="Tahoma" w:cs="Tahoma"/>
          <w:sz w:val="20"/>
          <w:szCs w:val="20"/>
        </w:rPr>
      </w:pPr>
      <w:r w:rsidRPr="00472F0C">
        <w:rPr>
          <w:rFonts w:ascii="Tahoma" w:hAnsi="Tahoma" w:cs="Tahoma"/>
          <w:sz w:val="20"/>
          <w:szCs w:val="20"/>
        </w:rPr>
        <w:t>szkody powstałe z przekroczenia wycen, szacunków, kalkulacj</w:t>
      </w:r>
      <w:r w:rsidR="000D47EE" w:rsidRPr="00472F0C">
        <w:rPr>
          <w:rFonts w:ascii="Tahoma" w:hAnsi="Tahoma" w:cs="Tahoma"/>
          <w:sz w:val="20"/>
          <w:szCs w:val="20"/>
        </w:rPr>
        <w:t>i</w:t>
      </w:r>
      <w:r w:rsidRPr="00472F0C">
        <w:rPr>
          <w:rFonts w:ascii="Tahoma" w:hAnsi="Tahoma" w:cs="Tahoma"/>
          <w:sz w:val="20"/>
          <w:szCs w:val="20"/>
        </w:rPr>
        <w:t>, kosztorysów i kredytów,</w:t>
      </w:r>
    </w:p>
    <w:p w:rsidR="00BC56E0" w:rsidRPr="00472F0C" w:rsidRDefault="00BC56E0" w:rsidP="000654D9">
      <w:pPr>
        <w:widowControl w:val="0"/>
        <w:numPr>
          <w:ilvl w:val="0"/>
          <w:numId w:val="23"/>
        </w:numPr>
        <w:tabs>
          <w:tab w:val="left" w:pos="2880"/>
        </w:tabs>
        <w:adjustRightInd w:val="0"/>
        <w:jc w:val="both"/>
        <w:rPr>
          <w:rFonts w:ascii="Tahoma" w:hAnsi="Tahoma" w:cs="Tahoma"/>
          <w:sz w:val="20"/>
          <w:szCs w:val="20"/>
        </w:rPr>
      </w:pPr>
      <w:r w:rsidRPr="00472F0C">
        <w:rPr>
          <w:rFonts w:ascii="Tahoma" w:hAnsi="Tahoma" w:cs="Tahoma"/>
          <w:sz w:val="20"/>
          <w:szCs w:val="20"/>
        </w:rPr>
        <w:t>szkody</w:t>
      </w:r>
      <w:r w:rsidRPr="00472F0C">
        <w:rPr>
          <w:rFonts w:ascii="Tahoma" w:eastAsia="Arial" w:hAnsi="Tahoma" w:cs="Tahoma"/>
          <w:sz w:val="20"/>
          <w:szCs w:val="20"/>
        </w:rPr>
        <w:t xml:space="preserve"> w</w:t>
      </w:r>
      <w:r w:rsidRPr="00472F0C">
        <w:rPr>
          <w:rFonts w:ascii="Tahoma" w:hAnsi="Tahoma" w:cs="Tahoma"/>
          <w:sz w:val="20"/>
          <w:szCs w:val="20"/>
        </w:rPr>
        <w:t>ynikające z aranżowania lub rekomendowania  transakcji pieniężnych, transakcji dotyczących nieruchomości lub jakichkolwiek innych transakcji finansowych,</w:t>
      </w:r>
    </w:p>
    <w:p w:rsidR="00BC56E0" w:rsidRPr="00472F0C" w:rsidRDefault="00BC56E0" w:rsidP="000654D9">
      <w:pPr>
        <w:widowControl w:val="0"/>
        <w:numPr>
          <w:ilvl w:val="0"/>
          <w:numId w:val="23"/>
        </w:numPr>
        <w:tabs>
          <w:tab w:val="left" w:pos="2880"/>
        </w:tabs>
        <w:adjustRightInd w:val="0"/>
        <w:jc w:val="both"/>
        <w:rPr>
          <w:rFonts w:ascii="Tahoma" w:hAnsi="Tahoma" w:cs="Tahoma"/>
          <w:sz w:val="20"/>
          <w:szCs w:val="20"/>
        </w:rPr>
      </w:pPr>
      <w:r w:rsidRPr="00472F0C">
        <w:rPr>
          <w:rFonts w:ascii="Tahoma" w:hAnsi="Tahoma" w:cs="Tahoma"/>
          <w:sz w:val="20"/>
          <w:szCs w:val="20"/>
        </w:rPr>
        <w:t>szkody</w:t>
      </w:r>
      <w:r w:rsidRPr="00472F0C">
        <w:rPr>
          <w:rFonts w:ascii="Tahoma" w:eastAsia="Arial" w:hAnsi="Tahoma" w:cs="Tahoma"/>
          <w:sz w:val="20"/>
          <w:szCs w:val="20"/>
        </w:rPr>
        <w:t xml:space="preserve"> w</w:t>
      </w:r>
      <w:r w:rsidR="000D47EE" w:rsidRPr="00472F0C">
        <w:rPr>
          <w:rFonts w:ascii="Tahoma" w:hAnsi="Tahoma" w:cs="Tahoma"/>
          <w:sz w:val="20"/>
          <w:szCs w:val="20"/>
        </w:rPr>
        <w:t>ynikające ze</w:t>
      </w:r>
      <w:r w:rsidRPr="00472F0C">
        <w:rPr>
          <w:rFonts w:ascii="Tahoma" w:hAnsi="Tahoma" w:cs="Tahoma"/>
          <w:sz w:val="20"/>
          <w:szCs w:val="20"/>
        </w:rPr>
        <w:t xml:space="preserve"> sporządzania analiz wykonalności, naruszenia praw autorskich, patentów, znaków towarowych i nazw fabrycznych,</w:t>
      </w:r>
    </w:p>
    <w:p w:rsidR="00BC56E0" w:rsidRPr="00472F0C" w:rsidRDefault="00BC56E0" w:rsidP="000654D9">
      <w:pPr>
        <w:widowControl w:val="0"/>
        <w:numPr>
          <w:ilvl w:val="0"/>
          <w:numId w:val="23"/>
        </w:numPr>
        <w:tabs>
          <w:tab w:val="left" w:pos="2880"/>
        </w:tabs>
        <w:adjustRightInd w:val="0"/>
        <w:jc w:val="both"/>
        <w:rPr>
          <w:rFonts w:ascii="Tahoma" w:hAnsi="Tahoma" w:cs="Tahoma"/>
          <w:sz w:val="20"/>
          <w:szCs w:val="20"/>
        </w:rPr>
      </w:pPr>
      <w:r w:rsidRPr="00472F0C">
        <w:rPr>
          <w:rFonts w:ascii="Tahoma" w:hAnsi="Tahoma" w:cs="Tahoma"/>
          <w:sz w:val="20"/>
          <w:szCs w:val="20"/>
        </w:rPr>
        <w:t xml:space="preserve">szkody wynikające z przekroczenia terminów i okresów ustanowionych w jakichkolwiek umowach, rękojmiach lub gwarancjach, </w:t>
      </w:r>
    </w:p>
    <w:p w:rsidR="00BC56E0" w:rsidRPr="00472F0C" w:rsidRDefault="00BC56E0" w:rsidP="000654D9">
      <w:pPr>
        <w:widowControl w:val="0"/>
        <w:numPr>
          <w:ilvl w:val="0"/>
          <w:numId w:val="23"/>
        </w:numPr>
        <w:tabs>
          <w:tab w:val="left" w:pos="2880"/>
        </w:tabs>
        <w:adjustRightInd w:val="0"/>
        <w:jc w:val="both"/>
        <w:rPr>
          <w:rFonts w:ascii="Tahoma" w:hAnsi="Tahoma" w:cs="Tahoma"/>
          <w:sz w:val="20"/>
          <w:szCs w:val="20"/>
        </w:rPr>
      </w:pPr>
      <w:r w:rsidRPr="00472F0C">
        <w:rPr>
          <w:rFonts w:ascii="Tahoma" w:hAnsi="Tahoma" w:cs="Tahoma"/>
          <w:sz w:val="20"/>
          <w:szCs w:val="20"/>
        </w:rPr>
        <w:t>szkody</w:t>
      </w:r>
      <w:r w:rsidRPr="00472F0C">
        <w:rPr>
          <w:rFonts w:ascii="Tahoma" w:eastAsia="Arial" w:hAnsi="Tahoma" w:cs="Tahoma"/>
          <w:sz w:val="20"/>
          <w:szCs w:val="20"/>
        </w:rPr>
        <w:t xml:space="preserve"> wy</w:t>
      </w:r>
      <w:r w:rsidRPr="00472F0C">
        <w:rPr>
          <w:rFonts w:ascii="Tahoma" w:hAnsi="Tahoma" w:cs="Tahoma"/>
          <w:sz w:val="20"/>
          <w:szCs w:val="20"/>
        </w:rPr>
        <w:t>nikające z działalności związanej z doradztwem, rzeczoznawstwem, kierowaniem pracami konstrukcyjnymi i/lub instalacyjnymi, kontrolowaniem oraz konsultacjami,</w:t>
      </w:r>
    </w:p>
    <w:p w:rsidR="00BC56E0" w:rsidRPr="00472F0C" w:rsidRDefault="00BC56E0" w:rsidP="000654D9">
      <w:pPr>
        <w:widowControl w:val="0"/>
        <w:numPr>
          <w:ilvl w:val="0"/>
          <w:numId w:val="23"/>
        </w:numPr>
        <w:tabs>
          <w:tab w:val="left" w:pos="2880"/>
        </w:tabs>
        <w:adjustRightInd w:val="0"/>
        <w:jc w:val="both"/>
        <w:rPr>
          <w:rFonts w:ascii="Tahoma" w:hAnsi="Tahoma" w:cs="Tahoma"/>
          <w:sz w:val="20"/>
          <w:szCs w:val="20"/>
        </w:rPr>
      </w:pPr>
      <w:r w:rsidRPr="00472F0C">
        <w:rPr>
          <w:rFonts w:ascii="Tahoma" w:hAnsi="Tahoma" w:cs="Tahoma"/>
          <w:sz w:val="20"/>
          <w:szCs w:val="20"/>
        </w:rPr>
        <w:t>szkody wynikające z wycofania produktów z rynku,</w:t>
      </w:r>
    </w:p>
    <w:p w:rsidR="00BC56E0" w:rsidRPr="00472F0C" w:rsidRDefault="00BC56E0" w:rsidP="000654D9">
      <w:pPr>
        <w:widowControl w:val="0"/>
        <w:numPr>
          <w:ilvl w:val="0"/>
          <w:numId w:val="23"/>
        </w:numPr>
        <w:tabs>
          <w:tab w:val="left" w:pos="2880"/>
        </w:tabs>
        <w:adjustRightInd w:val="0"/>
        <w:jc w:val="both"/>
        <w:rPr>
          <w:rFonts w:ascii="Tahoma" w:hAnsi="Tahoma" w:cs="Tahoma"/>
          <w:sz w:val="20"/>
          <w:szCs w:val="20"/>
        </w:rPr>
      </w:pPr>
      <w:r w:rsidRPr="00472F0C">
        <w:rPr>
          <w:rFonts w:ascii="Tahoma" w:hAnsi="Tahoma" w:cs="Tahoma"/>
          <w:sz w:val="20"/>
          <w:szCs w:val="20"/>
        </w:rPr>
        <w:t>szkody wynikające z nałożenia na Ubezpieczającego lub Ubezpieczonego grzywien i kar administracyjnych lub sądowych oraz innych kar o charakterze pieniężnym, w tym kar umownych, jak również odszkodowań o charakterze karnym,</w:t>
      </w:r>
    </w:p>
    <w:p w:rsidR="00BC56E0" w:rsidRPr="00472F0C" w:rsidRDefault="00BC56E0" w:rsidP="000654D9">
      <w:pPr>
        <w:widowControl w:val="0"/>
        <w:numPr>
          <w:ilvl w:val="0"/>
          <w:numId w:val="23"/>
        </w:numPr>
        <w:tabs>
          <w:tab w:val="left" w:pos="2880"/>
        </w:tabs>
        <w:adjustRightInd w:val="0"/>
        <w:jc w:val="both"/>
        <w:rPr>
          <w:rFonts w:ascii="Tahoma" w:hAnsi="Tahoma" w:cs="Tahoma"/>
          <w:sz w:val="20"/>
          <w:szCs w:val="20"/>
        </w:rPr>
      </w:pPr>
      <w:r w:rsidRPr="00472F0C">
        <w:rPr>
          <w:rFonts w:ascii="Tahoma" w:hAnsi="Tahoma" w:cs="Tahoma"/>
          <w:sz w:val="20"/>
          <w:szCs w:val="20"/>
        </w:rPr>
        <w:t>szkody wynikające z utraty rzeczy, w tym w szczególności utraty wartości pieniężnych,</w:t>
      </w:r>
    </w:p>
    <w:p w:rsidR="00BC56E0" w:rsidRPr="00472F0C" w:rsidRDefault="00BC56E0" w:rsidP="000654D9">
      <w:pPr>
        <w:pStyle w:val="Tekstpodstawowywcity"/>
        <w:numPr>
          <w:ilvl w:val="0"/>
          <w:numId w:val="23"/>
        </w:numPr>
        <w:jc w:val="both"/>
        <w:rPr>
          <w:rFonts w:ascii="Tahoma" w:hAnsi="Tahoma" w:cs="Tahoma"/>
          <w:b w:val="0"/>
          <w:sz w:val="20"/>
        </w:rPr>
      </w:pPr>
      <w:r w:rsidRPr="00472F0C">
        <w:rPr>
          <w:rFonts w:ascii="Tahoma" w:hAnsi="Tahoma" w:cs="Tahoma"/>
          <w:b w:val="0"/>
          <w:sz w:val="20"/>
        </w:rPr>
        <w:lastRenderedPageBreak/>
        <w:t>szkody wynikające ze stałej emisji (np. hałasów, dymów, zapachów, wstrząsów, ciepła, światła itp.),</w:t>
      </w:r>
    </w:p>
    <w:p w:rsidR="00BC56E0" w:rsidRPr="00472F0C" w:rsidRDefault="00BC56E0" w:rsidP="000654D9">
      <w:pPr>
        <w:pStyle w:val="Tekstpodstawowywcity"/>
        <w:numPr>
          <w:ilvl w:val="0"/>
          <w:numId w:val="23"/>
        </w:numPr>
        <w:jc w:val="both"/>
        <w:rPr>
          <w:rFonts w:ascii="Tahoma" w:hAnsi="Tahoma" w:cs="Tahoma"/>
          <w:b w:val="0"/>
          <w:sz w:val="20"/>
        </w:rPr>
      </w:pPr>
      <w:r w:rsidRPr="00472F0C">
        <w:rPr>
          <w:rFonts w:ascii="Tahoma" w:hAnsi="Tahoma" w:cs="Tahoma"/>
          <w:b w:val="0"/>
          <w:sz w:val="20"/>
        </w:rPr>
        <w:t>szkody wynikające z usługi elektronicznego (komputerowego)</w:t>
      </w:r>
      <w:r w:rsidR="00C654D1" w:rsidRPr="00472F0C">
        <w:rPr>
          <w:rFonts w:ascii="Tahoma" w:hAnsi="Tahoma" w:cs="Tahoma"/>
          <w:b w:val="0"/>
          <w:sz w:val="20"/>
        </w:rPr>
        <w:t xml:space="preserve"> przetwarzania wszelkich danych</w:t>
      </w:r>
      <w:r w:rsidRPr="00472F0C">
        <w:rPr>
          <w:rFonts w:ascii="Tahoma" w:hAnsi="Tahoma" w:cs="Tahoma"/>
          <w:b w:val="0"/>
          <w:sz w:val="20"/>
        </w:rPr>
        <w:t>.</w:t>
      </w:r>
    </w:p>
    <w:p w:rsidR="00BC56E0" w:rsidRPr="0048507A" w:rsidRDefault="00BC56E0">
      <w:pPr>
        <w:jc w:val="both"/>
        <w:rPr>
          <w:rFonts w:ascii="Tahoma" w:hAnsi="Tahoma" w:cs="Tahoma"/>
          <w:bCs/>
          <w:sz w:val="20"/>
          <w:szCs w:val="20"/>
          <w:highlight w:val="yellow"/>
        </w:rPr>
      </w:pPr>
    </w:p>
    <w:p w:rsidR="000D47EE" w:rsidRPr="00472F0C" w:rsidRDefault="000D47EE">
      <w:pPr>
        <w:jc w:val="both"/>
        <w:rPr>
          <w:rFonts w:ascii="Tahoma" w:hAnsi="Tahoma" w:cs="Tahoma"/>
          <w:bCs/>
          <w:sz w:val="20"/>
          <w:szCs w:val="20"/>
        </w:rPr>
      </w:pPr>
    </w:p>
    <w:p w:rsidR="00CD0A70" w:rsidRPr="00472F0C" w:rsidRDefault="00CD0A70" w:rsidP="000654D9">
      <w:pPr>
        <w:numPr>
          <w:ilvl w:val="0"/>
          <w:numId w:val="20"/>
        </w:numPr>
        <w:jc w:val="both"/>
        <w:rPr>
          <w:rFonts w:ascii="Tahoma" w:hAnsi="Tahoma" w:cs="Tahoma"/>
          <w:b/>
          <w:bCs/>
          <w:sz w:val="20"/>
          <w:szCs w:val="20"/>
        </w:rPr>
      </w:pPr>
      <w:r w:rsidRPr="00472F0C">
        <w:rPr>
          <w:rFonts w:ascii="Tahoma" w:hAnsi="Tahoma" w:cs="Tahoma"/>
          <w:b/>
          <w:bCs/>
          <w:sz w:val="20"/>
          <w:szCs w:val="20"/>
        </w:rPr>
        <w:t>Poza wypłatą odszkodowania ubezpieczyciel pokryje</w:t>
      </w:r>
      <w:r w:rsidR="00BC56E0" w:rsidRPr="00472F0C">
        <w:rPr>
          <w:rFonts w:ascii="Tahoma" w:hAnsi="Tahoma" w:cs="Tahoma"/>
          <w:b/>
          <w:bCs/>
          <w:sz w:val="20"/>
          <w:szCs w:val="20"/>
        </w:rPr>
        <w:t xml:space="preserve"> </w:t>
      </w:r>
      <w:r w:rsidR="00BC56E0" w:rsidRPr="00472F0C">
        <w:rPr>
          <w:rFonts w:ascii="Tahoma" w:hAnsi="Tahoma" w:cs="Tahoma"/>
          <w:sz w:val="20"/>
          <w:szCs w:val="20"/>
        </w:rPr>
        <w:t>(co najmniej w ramach sumy gwarancyjnej)</w:t>
      </w:r>
      <w:r w:rsidRPr="00472F0C">
        <w:rPr>
          <w:rFonts w:ascii="Tahoma" w:hAnsi="Tahoma" w:cs="Tahoma"/>
          <w:b/>
          <w:bCs/>
          <w:sz w:val="20"/>
          <w:szCs w:val="20"/>
        </w:rPr>
        <w:t xml:space="preserve">: </w:t>
      </w:r>
    </w:p>
    <w:p w:rsidR="00504452" w:rsidRPr="005A451D" w:rsidRDefault="00504452" w:rsidP="000654D9">
      <w:pPr>
        <w:numPr>
          <w:ilvl w:val="0"/>
          <w:numId w:val="24"/>
        </w:numPr>
        <w:jc w:val="both"/>
        <w:rPr>
          <w:rFonts w:ascii="Tahoma" w:hAnsi="Tahoma" w:cs="Tahoma"/>
          <w:bCs/>
          <w:sz w:val="20"/>
          <w:szCs w:val="20"/>
        </w:rPr>
      </w:pPr>
      <w:r w:rsidRPr="00472F0C">
        <w:rPr>
          <w:rFonts w:ascii="Tahoma" w:hAnsi="Tahoma" w:cs="Tahoma"/>
          <w:bCs/>
          <w:sz w:val="20"/>
          <w:szCs w:val="20"/>
        </w:rPr>
        <w:t xml:space="preserve">uzasadnione i niezbędne koszty mające na celu zapobieżenie powstaniu bezpośrednio grożącej </w:t>
      </w:r>
      <w:r w:rsidRPr="005A451D">
        <w:rPr>
          <w:rFonts w:ascii="Tahoma" w:hAnsi="Tahoma" w:cs="Tahoma"/>
          <w:bCs/>
          <w:sz w:val="20"/>
          <w:szCs w:val="20"/>
        </w:rPr>
        <w:t xml:space="preserve">szkodzie lub zwiększeniu się szkody, </w:t>
      </w:r>
      <w:r w:rsidRPr="005A451D">
        <w:rPr>
          <w:rFonts w:ascii="Tahoma" w:hAnsi="Tahoma" w:cs="Tahoma"/>
          <w:sz w:val="20"/>
          <w:szCs w:val="20"/>
        </w:rPr>
        <w:t>choćby okazały się bezskuteczne,</w:t>
      </w:r>
    </w:p>
    <w:p w:rsidR="00504452" w:rsidRPr="005A451D" w:rsidRDefault="00504452" w:rsidP="000654D9">
      <w:pPr>
        <w:numPr>
          <w:ilvl w:val="0"/>
          <w:numId w:val="24"/>
        </w:numPr>
        <w:jc w:val="both"/>
        <w:rPr>
          <w:rFonts w:ascii="Tahoma" w:hAnsi="Tahoma" w:cs="Tahoma"/>
          <w:bCs/>
          <w:sz w:val="20"/>
          <w:szCs w:val="20"/>
        </w:rPr>
      </w:pPr>
      <w:r w:rsidRPr="005A451D">
        <w:rPr>
          <w:rFonts w:ascii="Tahoma" w:hAnsi="Tahoma" w:cs="Tahoma"/>
          <w:bCs/>
          <w:sz w:val="20"/>
          <w:szCs w:val="20"/>
        </w:rPr>
        <w:t xml:space="preserve">koszty wynagrodzenia rzeczoznawców powołanych </w:t>
      </w:r>
      <w:r w:rsidRPr="005A451D">
        <w:rPr>
          <w:rFonts w:ascii="Tahoma" w:hAnsi="Tahoma" w:cs="Tahoma"/>
          <w:sz w:val="20"/>
          <w:szCs w:val="20"/>
        </w:rPr>
        <w:t>(jeżeli było to uzasadnione)</w:t>
      </w:r>
      <w:r w:rsidRPr="005A451D">
        <w:rPr>
          <w:rFonts w:ascii="Tahoma" w:hAnsi="Tahoma" w:cs="Tahoma"/>
          <w:bCs/>
          <w:sz w:val="20"/>
          <w:szCs w:val="20"/>
        </w:rPr>
        <w:t xml:space="preserve"> w celu ustalenia okoliczności  lub rozmiaru szkody,</w:t>
      </w:r>
    </w:p>
    <w:p w:rsidR="00504452" w:rsidRPr="005A451D" w:rsidRDefault="00504452" w:rsidP="000654D9">
      <w:pPr>
        <w:numPr>
          <w:ilvl w:val="0"/>
          <w:numId w:val="24"/>
        </w:numPr>
        <w:jc w:val="both"/>
        <w:rPr>
          <w:rFonts w:ascii="Tahoma" w:hAnsi="Tahoma" w:cs="Tahoma"/>
          <w:sz w:val="20"/>
          <w:szCs w:val="20"/>
        </w:rPr>
      </w:pPr>
      <w:r w:rsidRPr="005A451D">
        <w:rPr>
          <w:rFonts w:ascii="Tahoma" w:hAnsi="Tahoma" w:cs="Tahoma"/>
          <w:sz w:val="20"/>
          <w:szCs w:val="20"/>
        </w:rPr>
        <w:t xml:space="preserve">koszty obrony sądowej w postępowaniu cywilnym </w:t>
      </w:r>
      <w:r w:rsidR="005E6E82" w:rsidRPr="005A451D">
        <w:rPr>
          <w:rFonts w:ascii="Tahoma" w:hAnsi="Tahoma" w:cs="Tahoma"/>
          <w:sz w:val="20"/>
          <w:szCs w:val="20"/>
        </w:rPr>
        <w:t>z udziałem ubezpieczającego (ubezpieczonego) jako strony pozwanej, przeciwko której toczy się proces o naprawienie szkody objętej ochroną ubezpieczeniową</w:t>
      </w:r>
      <w:r w:rsidRPr="005A451D">
        <w:rPr>
          <w:rFonts w:ascii="Tahoma" w:hAnsi="Tahoma" w:cs="Tahoma"/>
          <w:sz w:val="20"/>
          <w:szCs w:val="20"/>
        </w:rPr>
        <w:t>,</w:t>
      </w:r>
    </w:p>
    <w:p w:rsidR="005E6E82" w:rsidRPr="005A451D" w:rsidRDefault="00504452" w:rsidP="000654D9">
      <w:pPr>
        <w:numPr>
          <w:ilvl w:val="0"/>
          <w:numId w:val="24"/>
        </w:numPr>
        <w:jc w:val="both"/>
        <w:rPr>
          <w:rFonts w:ascii="Tahoma" w:hAnsi="Tahoma" w:cs="Tahoma"/>
          <w:sz w:val="20"/>
          <w:szCs w:val="20"/>
        </w:rPr>
      </w:pPr>
      <w:r w:rsidRPr="005A451D">
        <w:rPr>
          <w:rFonts w:ascii="Tahoma" w:hAnsi="Tahoma" w:cs="Tahoma"/>
          <w:sz w:val="20"/>
          <w:szCs w:val="20"/>
        </w:rPr>
        <w:t>koszty obrony sądowej w postępowaniu karnym, jeśli prowadzone postępowanie związane jest z ustaleniem o</w:t>
      </w:r>
      <w:r w:rsidR="005E6E82" w:rsidRPr="005A451D">
        <w:rPr>
          <w:rFonts w:ascii="Tahoma" w:hAnsi="Tahoma" w:cs="Tahoma"/>
          <w:sz w:val="20"/>
          <w:szCs w:val="20"/>
        </w:rPr>
        <w:t>dpowiedzialności ubezpieczonego,</w:t>
      </w:r>
    </w:p>
    <w:p w:rsidR="00504452" w:rsidRPr="005A451D" w:rsidRDefault="00504452" w:rsidP="000654D9">
      <w:pPr>
        <w:numPr>
          <w:ilvl w:val="0"/>
          <w:numId w:val="24"/>
        </w:numPr>
        <w:jc w:val="both"/>
        <w:rPr>
          <w:rFonts w:ascii="Tahoma" w:hAnsi="Tahoma" w:cs="Tahoma"/>
          <w:sz w:val="20"/>
          <w:szCs w:val="20"/>
        </w:rPr>
      </w:pPr>
      <w:r w:rsidRPr="005A451D">
        <w:rPr>
          <w:rFonts w:ascii="Tahoma" w:hAnsi="Tahoma" w:cs="Tahoma"/>
          <w:sz w:val="20"/>
          <w:szCs w:val="20"/>
        </w:rPr>
        <w:t>koszty postępowań sądowych, w tym mediacji lub postępowania pojednawczego prowadzonymi w związku ze zgłoszonymi roszczeniami odszkodowawczym</w:t>
      </w:r>
      <w:r w:rsidR="005E6E82" w:rsidRPr="005A451D">
        <w:rPr>
          <w:rFonts w:ascii="Tahoma" w:hAnsi="Tahoma" w:cs="Tahoma"/>
          <w:sz w:val="20"/>
          <w:szCs w:val="20"/>
        </w:rPr>
        <w:t xml:space="preserve"> oraz koszty opłat administracyjnych.</w:t>
      </w:r>
    </w:p>
    <w:p w:rsidR="00CD0A70" w:rsidRPr="005A451D" w:rsidRDefault="00CD0A70">
      <w:pPr>
        <w:pStyle w:val="Tekstpodstawowywcity"/>
        <w:tabs>
          <w:tab w:val="num" w:pos="426"/>
        </w:tabs>
        <w:ind w:left="1418" w:hanging="284"/>
        <w:jc w:val="both"/>
        <w:rPr>
          <w:rFonts w:ascii="Tahoma" w:hAnsi="Tahoma" w:cs="Tahoma"/>
          <w:sz w:val="20"/>
        </w:rPr>
      </w:pPr>
    </w:p>
    <w:p w:rsidR="00CD0A70" w:rsidRPr="00BE7815" w:rsidRDefault="00CD0A70" w:rsidP="005E6E82">
      <w:pPr>
        <w:pStyle w:val="Tekstpodstawowy2"/>
        <w:spacing w:before="100" w:after="120"/>
        <w:ind w:left="284" w:hanging="284"/>
        <w:jc w:val="both"/>
        <w:rPr>
          <w:rFonts w:ascii="Tahoma" w:hAnsi="Tahoma" w:cs="Tahoma"/>
          <w:sz w:val="20"/>
        </w:rPr>
      </w:pPr>
      <w:r w:rsidRPr="005A451D">
        <w:rPr>
          <w:rFonts w:ascii="Tahoma" w:hAnsi="Tahoma" w:cs="Tahoma"/>
          <w:b/>
          <w:sz w:val="20"/>
        </w:rPr>
        <w:t>/E/ Zakres  terytorialny ubezpieczenia:</w:t>
      </w:r>
      <w:r w:rsidRPr="005A451D">
        <w:rPr>
          <w:rFonts w:ascii="Tahoma" w:hAnsi="Tahoma" w:cs="Tahoma"/>
          <w:sz w:val="20"/>
        </w:rPr>
        <w:t xml:space="preserve"> teren Polski</w:t>
      </w:r>
      <w:r w:rsidR="00504452" w:rsidRPr="005A451D">
        <w:rPr>
          <w:rFonts w:ascii="Tahoma" w:hAnsi="Tahoma" w:cs="Tahoma"/>
          <w:bCs/>
          <w:sz w:val="20"/>
        </w:rPr>
        <w:t xml:space="preserve"> oraz</w:t>
      </w:r>
      <w:r w:rsidR="00504452" w:rsidRPr="005A451D">
        <w:rPr>
          <w:rFonts w:ascii="Tahoma" w:hAnsi="Tahoma" w:cs="Tahoma"/>
          <w:b/>
          <w:bCs/>
          <w:sz w:val="20"/>
        </w:rPr>
        <w:t xml:space="preserve"> </w:t>
      </w:r>
      <w:r w:rsidR="00504452" w:rsidRPr="005A451D">
        <w:rPr>
          <w:rFonts w:ascii="Tahoma" w:hAnsi="Tahoma" w:cs="Tahoma"/>
          <w:sz w:val="20"/>
        </w:rPr>
        <w:t>teren całego świata poza terenem USA</w:t>
      </w:r>
      <w:r w:rsidR="00504452" w:rsidRPr="005A451D">
        <w:rPr>
          <w:rFonts w:ascii="Tahoma" w:hAnsi="Tahoma" w:cs="Tahoma"/>
          <w:sz w:val="20"/>
        </w:rPr>
        <w:br/>
        <w:t xml:space="preserve">i Kanady w przypadku szkód w związku z podróżami służbowymi, </w:t>
      </w:r>
      <w:r w:rsidR="005E6E82" w:rsidRPr="005A451D">
        <w:rPr>
          <w:rFonts w:ascii="Tahoma" w:hAnsi="Tahoma" w:cs="Tahoma"/>
          <w:sz w:val="20"/>
        </w:rPr>
        <w:t xml:space="preserve">wizytami partnerskimi, </w:t>
      </w:r>
      <w:r w:rsidR="00CA7692" w:rsidRPr="005A451D">
        <w:rPr>
          <w:rFonts w:ascii="Tahoma" w:hAnsi="Tahoma" w:cs="Tahoma"/>
          <w:sz w:val="20"/>
        </w:rPr>
        <w:t>zagranicznymi</w:t>
      </w:r>
      <w:r w:rsidR="00CA7692" w:rsidRPr="005A451D">
        <w:rPr>
          <w:rFonts w:ascii="Tahoma" w:hAnsi="Tahoma" w:cs="Tahoma"/>
          <w:sz w:val="20"/>
          <w:lang w:val="pl-PL"/>
        </w:rPr>
        <w:t xml:space="preserve"> </w:t>
      </w:r>
      <w:r w:rsidR="005E6E82" w:rsidRPr="005A451D">
        <w:rPr>
          <w:rFonts w:ascii="Tahoma" w:hAnsi="Tahoma" w:cs="Tahoma"/>
          <w:sz w:val="20"/>
        </w:rPr>
        <w:t xml:space="preserve">występami artystycznymi i warsztatami z udziałem dzieci i instruktorów, </w:t>
      </w:r>
      <w:r w:rsidR="00871B03" w:rsidRPr="005A451D">
        <w:rPr>
          <w:rFonts w:ascii="Tahoma" w:hAnsi="Tahoma" w:cs="Tahoma"/>
          <w:sz w:val="20"/>
        </w:rPr>
        <w:t xml:space="preserve">wymianą młodzieży, </w:t>
      </w:r>
      <w:r w:rsidR="00504452" w:rsidRPr="005A451D">
        <w:rPr>
          <w:rFonts w:ascii="Tahoma" w:hAnsi="Tahoma" w:cs="Tahoma"/>
          <w:sz w:val="20"/>
        </w:rPr>
        <w:t xml:space="preserve">wycieczkami z udziałem </w:t>
      </w:r>
      <w:r w:rsidR="00504452" w:rsidRPr="00BE7815">
        <w:rPr>
          <w:rFonts w:ascii="Tahoma" w:hAnsi="Tahoma" w:cs="Tahoma"/>
          <w:sz w:val="20"/>
        </w:rPr>
        <w:t>dzieci</w:t>
      </w:r>
      <w:r w:rsidR="00A56FB4" w:rsidRPr="00BE7815">
        <w:rPr>
          <w:rFonts w:ascii="Tahoma" w:hAnsi="Tahoma" w:cs="Tahoma"/>
          <w:sz w:val="20"/>
          <w:lang w:val="pl-PL"/>
        </w:rPr>
        <w:t xml:space="preserve">, wychowanków, </w:t>
      </w:r>
      <w:r w:rsidR="00504452" w:rsidRPr="00BE7815">
        <w:rPr>
          <w:rFonts w:ascii="Tahoma" w:hAnsi="Tahoma" w:cs="Tahoma"/>
          <w:sz w:val="20"/>
        </w:rPr>
        <w:t xml:space="preserve"> instruktorów</w:t>
      </w:r>
      <w:r w:rsidR="00CA7692" w:rsidRPr="00BE7815">
        <w:rPr>
          <w:rFonts w:ascii="Tahoma" w:hAnsi="Tahoma" w:cs="Tahoma"/>
          <w:sz w:val="20"/>
          <w:lang w:val="pl-PL"/>
        </w:rPr>
        <w:t xml:space="preserve"> </w:t>
      </w:r>
      <w:r w:rsidR="00504452" w:rsidRPr="00BE7815">
        <w:rPr>
          <w:rFonts w:ascii="Tahoma" w:hAnsi="Tahoma" w:cs="Tahoma"/>
          <w:sz w:val="20"/>
        </w:rPr>
        <w:t>/</w:t>
      </w:r>
      <w:r w:rsidR="00CA7692" w:rsidRPr="00BE7815">
        <w:rPr>
          <w:rFonts w:ascii="Tahoma" w:hAnsi="Tahoma" w:cs="Tahoma"/>
          <w:sz w:val="20"/>
          <w:lang w:val="pl-PL"/>
        </w:rPr>
        <w:t xml:space="preserve"> </w:t>
      </w:r>
      <w:r w:rsidR="00504452" w:rsidRPr="00BE7815">
        <w:rPr>
          <w:rFonts w:ascii="Tahoma" w:hAnsi="Tahoma" w:cs="Tahoma"/>
          <w:sz w:val="20"/>
        </w:rPr>
        <w:t>opiekunów</w:t>
      </w:r>
      <w:r w:rsidR="005A451D" w:rsidRPr="00BE7815">
        <w:rPr>
          <w:rFonts w:ascii="Tahoma" w:hAnsi="Tahoma" w:cs="Tahoma"/>
          <w:sz w:val="20"/>
          <w:lang w:val="pl-PL"/>
        </w:rPr>
        <w:t xml:space="preserve">, </w:t>
      </w:r>
      <w:r w:rsidR="005A451D" w:rsidRPr="00BE7815">
        <w:rPr>
          <w:rFonts w:ascii="Tahoma" w:hAnsi="Tahoma" w:cs="Tahoma"/>
          <w:bCs/>
          <w:sz w:val="20"/>
        </w:rPr>
        <w:t>udziałem w targach, wystawach i konferencjach</w:t>
      </w:r>
      <w:r w:rsidR="00871B03" w:rsidRPr="00BE7815">
        <w:rPr>
          <w:rFonts w:ascii="Tahoma" w:hAnsi="Tahoma" w:cs="Tahoma"/>
          <w:sz w:val="20"/>
        </w:rPr>
        <w:t xml:space="preserve"> itp</w:t>
      </w:r>
      <w:r w:rsidR="00504452" w:rsidRPr="00BE7815">
        <w:rPr>
          <w:rFonts w:ascii="Tahoma" w:hAnsi="Tahoma" w:cs="Tahoma"/>
          <w:sz w:val="20"/>
        </w:rPr>
        <w:t>.</w:t>
      </w:r>
    </w:p>
    <w:p w:rsidR="00FC128C" w:rsidRPr="00BE7815" w:rsidRDefault="00FC128C" w:rsidP="00FC128C">
      <w:pPr>
        <w:pStyle w:val="BodyText21"/>
        <w:widowControl/>
        <w:spacing w:before="120"/>
        <w:rPr>
          <w:rFonts w:ascii="Tahoma" w:hAnsi="Tahoma" w:cs="Tahoma"/>
          <w:sz w:val="20"/>
        </w:rPr>
      </w:pPr>
      <w:r w:rsidRPr="00BE7815">
        <w:rPr>
          <w:rFonts w:ascii="Tahoma" w:hAnsi="Tahoma" w:cs="Tahoma"/>
          <w:b/>
          <w:sz w:val="20"/>
        </w:rPr>
        <w:t>/F/ Suma gwarancyjna: 1 </w:t>
      </w:r>
      <w:r w:rsidR="0038002D" w:rsidRPr="00BE7815">
        <w:rPr>
          <w:rFonts w:ascii="Tahoma" w:hAnsi="Tahoma" w:cs="Tahoma"/>
          <w:b/>
          <w:sz w:val="20"/>
        </w:rPr>
        <w:t>5</w:t>
      </w:r>
      <w:r w:rsidRPr="00BE7815">
        <w:rPr>
          <w:rFonts w:ascii="Tahoma" w:hAnsi="Tahoma" w:cs="Tahoma"/>
          <w:b/>
          <w:sz w:val="20"/>
        </w:rPr>
        <w:t xml:space="preserve">00 000,00 zł </w:t>
      </w:r>
      <w:r w:rsidRPr="00BE7815">
        <w:rPr>
          <w:rFonts w:ascii="Tahoma" w:hAnsi="Tahoma" w:cs="Tahoma"/>
          <w:sz w:val="20"/>
        </w:rPr>
        <w:t>na jedno i wszystkie zdarzenia.</w:t>
      </w:r>
      <w:r w:rsidR="000F6D25" w:rsidRPr="00BE7815">
        <w:rPr>
          <w:rFonts w:ascii="Tahoma" w:hAnsi="Tahoma" w:cs="Tahoma"/>
          <w:i/>
          <w:sz w:val="20"/>
        </w:rPr>
        <w:t xml:space="preserve"> </w:t>
      </w:r>
    </w:p>
    <w:p w:rsidR="00FC128C" w:rsidRPr="00BE7815" w:rsidRDefault="00FC128C" w:rsidP="00FC128C">
      <w:pPr>
        <w:pStyle w:val="BodyText21"/>
        <w:widowControl/>
        <w:spacing w:before="120"/>
        <w:ind w:left="426"/>
        <w:rPr>
          <w:rFonts w:ascii="Tahoma" w:hAnsi="Tahoma" w:cs="Tahoma"/>
          <w:sz w:val="20"/>
        </w:rPr>
      </w:pPr>
    </w:p>
    <w:p w:rsidR="00CD0A70" w:rsidRPr="00BE7815" w:rsidRDefault="00CD0A70">
      <w:pPr>
        <w:pStyle w:val="Tekstpodstawowy2"/>
        <w:rPr>
          <w:rFonts w:ascii="Tahoma" w:hAnsi="Tahoma" w:cs="Tahoma"/>
          <w:sz w:val="20"/>
        </w:rPr>
      </w:pPr>
      <w:r w:rsidRPr="00BE7815">
        <w:rPr>
          <w:rFonts w:ascii="Tahoma" w:hAnsi="Tahoma" w:cs="Tahoma"/>
          <w:b/>
          <w:spacing w:val="20"/>
          <w:sz w:val="20"/>
        </w:rPr>
        <w:t>/</w:t>
      </w:r>
      <w:r w:rsidR="00FC128C" w:rsidRPr="00BE7815">
        <w:rPr>
          <w:rFonts w:ascii="Tahoma" w:hAnsi="Tahoma" w:cs="Tahoma"/>
          <w:b/>
          <w:spacing w:val="20"/>
          <w:sz w:val="20"/>
          <w:lang w:val="pl-PL"/>
        </w:rPr>
        <w:t>G</w:t>
      </w:r>
      <w:r w:rsidRPr="00BE7815">
        <w:rPr>
          <w:rFonts w:ascii="Tahoma" w:hAnsi="Tahoma" w:cs="Tahoma"/>
          <w:b/>
          <w:spacing w:val="20"/>
          <w:sz w:val="20"/>
        </w:rPr>
        <w:t>/ Franszyza</w:t>
      </w:r>
      <w:r w:rsidRPr="00BE7815">
        <w:rPr>
          <w:rFonts w:ascii="Tahoma" w:hAnsi="Tahoma" w:cs="Tahoma"/>
          <w:b/>
          <w:sz w:val="20"/>
        </w:rPr>
        <w:t xml:space="preserve"> integralna/</w:t>
      </w:r>
      <w:r w:rsidR="00BB0B2E" w:rsidRPr="00BE7815">
        <w:rPr>
          <w:rFonts w:ascii="Tahoma" w:hAnsi="Tahoma" w:cs="Tahoma"/>
          <w:b/>
          <w:sz w:val="20"/>
          <w:lang w:val="pl-PL"/>
        </w:rPr>
        <w:t xml:space="preserve"> </w:t>
      </w:r>
      <w:r w:rsidRPr="00BE7815">
        <w:rPr>
          <w:rFonts w:ascii="Tahoma" w:hAnsi="Tahoma" w:cs="Tahoma"/>
          <w:b/>
          <w:sz w:val="20"/>
        </w:rPr>
        <w:t>redukcyjna/</w:t>
      </w:r>
      <w:r w:rsidR="00BB0B2E" w:rsidRPr="00BE7815">
        <w:rPr>
          <w:rFonts w:ascii="Tahoma" w:hAnsi="Tahoma" w:cs="Tahoma"/>
          <w:b/>
          <w:sz w:val="20"/>
          <w:lang w:val="pl-PL"/>
        </w:rPr>
        <w:t xml:space="preserve"> </w:t>
      </w:r>
      <w:r w:rsidRPr="00BE7815">
        <w:rPr>
          <w:rFonts w:ascii="Tahoma" w:hAnsi="Tahoma" w:cs="Tahoma"/>
          <w:b/>
          <w:sz w:val="20"/>
        </w:rPr>
        <w:t>udział własny:</w:t>
      </w:r>
    </w:p>
    <w:p w:rsidR="00CD0A70" w:rsidRPr="00BE7815" w:rsidRDefault="00CD0A70" w:rsidP="000654D9">
      <w:pPr>
        <w:pStyle w:val="Tekstpodstawowy2"/>
        <w:numPr>
          <w:ilvl w:val="0"/>
          <w:numId w:val="25"/>
        </w:numPr>
        <w:rPr>
          <w:rFonts w:ascii="Tahoma" w:hAnsi="Tahoma" w:cs="Tahoma"/>
          <w:sz w:val="20"/>
          <w:lang w:val="pl-PL"/>
        </w:rPr>
      </w:pPr>
      <w:r w:rsidRPr="00BE7815">
        <w:rPr>
          <w:rFonts w:ascii="Tahoma" w:hAnsi="Tahoma" w:cs="Tahoma"/>
          <w:sz w:val="20"/>
        </w:rPr>
        <w:t>szkody powstałe na skutek błędnie wydanych aktów normatywnych, orzeczeń lub decyzji bądź na skutek ich nie wydania  (art. 417</w:t>
      </w:r>
      <w:r w:rsidRPr="00BE7815">
        <w:rPr>
          <w:rFonts w:ascii="Tahoma" w:hAnsi="Tahoma" w:cs="Tahoma"/>
          <w:sz w:val="20"/>
          <w:vertAlign w:val="superscript"/>
        </w:rPr>
        <w:t>1</w:t>
      </w:r>
      <w:r w:rsidR="00264E1D" w:rsidRPr="00BE7815">
        <w:rPr>
          <w:rFonts w:ascii="Tahoma" w:hAnsi="Tahoma" w:cs="Tahoma"/>
          <w:sz w:val="20"/>
        </w:rPr>
        <w:t xml:space="preserve"> Kodeksu cywilnego) </w:t>
      </w:r>
      <w:r w:rsidR="00BB0B2E" w:rsidRPr="00BE7815">
        <w:rPr>
          <w:rFonts w:ascii="Tahoma" w:hAnsi="Tahoma" w:cs="Tahoma"/>
          <w:sz w:val="20"/>
        </w:rPr>
        <w:t xml:space="preserve">oraz czyste straty finansowe </w:t>
      </w:r>
      <w:r w:rsidRPr="00BE7815">
        <w:rPr>
          <w:rFonts w:ascii="Tahoma" w:hAnsi="Tahoma" w:cs="Tahoma"/>
          <w:sz w:val="20"/>
        </w:rPr>
        <w:t xml:space="preserve">- franszyza </w:t>
      </w:r>
      <w:r w:rsidR="00BB0B2E" w:rsidRPr="00BE7815">
        <w:rPr>
          <w:rFonts w:ascii="Tahoma" w:hAnsi="Tahoma" w:cs="Tahoma"/>
          <w:sz w:val="20"/>
          <w:lang w:val="pl-PL"/>
        </w:rPr>
        <w:t>integralna</w:t>
      </w:r>
      <w:r w:rsidR="004401A5" w:rsidRPr="00BE7815">
        <w:rPr>
          <w:rFonts w:ascii="Tahoma" w:hAnsi="Tahoma" w:cs="Tahoma"/>
          <w:sz w:val="20"/>
        </w:rPr>
        <w:t xml:space="preserve"> – 5</w:t>
      </w:r>
      <w:r w:rsidRPr="00BE7815">
        <w:rPr>
          <w:rFonts w:ascii="Tahoma" w:hAnsi="Tahoma" w:cs="Tahoma"/>
          <w:sz w:val="20"/>
        </w:rPr>
        <w:t>00 zł;</w:t>
      </w:r>
    </w:p>
    <w:p w:rsidR="00CD0A70" w:rsidRPr="00BE7815" w:rsidRDefault="00CD0A70" w:rsidP="000654D9">
      <w:pPr>
        <w:pStyle w:val="Tekstpodstawowy2"/>
        <w:numPr>
          <w:ilvl w:val="0"/>
          <w:numId w:val="25"/>
        </w:numPr>
        <w:rPr>
          <w:rFonts w:ascii="Tahoma" w:hAnsi="Tahoma" w:cs="Tahoma"/>
          <w:sz w:val="20"/>
          <w:lang w:val="pl-PL"/>
        </w:rPr>
      </w:pPr>
      <w:r w:rsidRPr="00BE7815">
        <w:rPr>
          <w:rFonts w:ascii="Tahoma" w:hAnsi="Tahoma" w:cs="Tahoma"/>
          <w:sz w:val="20"/>
        </w:rPr>
        <w:t>pozostałe - franszyza integralna/</w:t>
      </w:r>
      <w:r w:rsidR="00BB0B2E" w:rsidRPr="00BE7815">
        <w:rPr>
          <w:rFonts w:ascii="Tahoma" w:hAnsi="Tahoma" w:cs="Tahoma"/>
          <w:sz w:val="20"/>
          <w:lang w:val="pl-PL"/>
        </w:rPr>
        <w:t xml:space="preserve"> </w:t>
      </w:r>
      <w:r w:rsidRPr="00BE7815">
        <w:rPr>
          <w:rFonts w:ascii="Tahoma" w:hAnsi="Tahoma" w:cs="Tahoma"/>
          <w:sz w:val="20"/>
        </w:rPr>
        <w:t>redukcyjna/</w:t>
      </w:r>
      <w:r w:rsidR="00BB0B2E" w:rsidRPr="00BE7815">
        <w:rPr>
          <w:rFonts w:ascii="Tahoma" w:hAnsi="Tahoma" w:cs="Tahoma"/>
          <w:sz w:val="20"/>
          <w:lang w:val="pl-PL"/>
        </w:rPr>
        <w:t xml:space="preserve"> </w:t>
      </w:r>
      <w:r w:rsidRPr="00BE7815">
        <w:rPr>
          <w:rFonts w:ascii="Tahoma" w:hAnsi="Tahoma" w:cs="Tahoma"/>
          <w:sz w:val="20"/>
        </w:rPr>
        <w:t>udział własny – brak.</w:t>
      </w:r>
    </w:p>
    <w:p w:rsidR="00CD0A70" w:rsidRPr="00BE7815" w:rsidRDefault="00CD0A70">
      <w:pPr>
        <w:pStyle w:val="Tekstpodstawowy2"/>
        <w:ind w:left="180"/>
        <w:rPr>
          <w:rFonts w:ascii="Tahoma" w:hAnsi="Tahoma" w:cs="Tahoma"/>
          <w:sz w:val="20"/>
          <w:highlight w:val="yellow"/>
          <w:lang w:val="pl-PL"/>
        </w:rPr>
      </w:pPr>
    </w:p>
    <w:p w:rsidR="005A451D" w:rsidRPr="00BE7815" w:rsidRDefault="005A451D" w:rsidP="005A451D">
      <w:pPr>
        <w:pStyle w:val="Tekstpodstawowy2"/>
        <w:jc w:val="both"/>
        <w:rPr>
          <w:rFonts w:ascii="Tahoma" w:hAnsi="Tahoma" w:cs="Tahoma"/>
          <w:b/>
          <w:sz w:val="20"/>
          <w:u w:val="single"/>
          <w:lang w:val="de-DE"/>
        </w:rPr>
      </w:pPr>
      <w:r w:rsidRPr="00BE7815">
        <w:rPr>
          <w:rFonts w:ascii="Tahoma" w:hAnsi="Tahoma" w:cs="Tahoma"/>
          <w:b/>
          <w:sz w:val="20"/>
          <w:u w:val="single"/>
        </w:rPr>
        <w:t xml:space="preserve">Zamawiający przyzna dodatkowe punkty zgodnie z kryterium oceny ofert określonym </w:t>
      </w:r>
      <w:r w:rsidRPr="00BE7815">
        <w:rPr>
          <w:rFonts w:ascii="Tahoma" w:hAnsi="Tahoma" w:cs="Tahoma"/>
          <w:b/>
          <w:sz w:val="20"/>
          <w:u w:val="single"/>
        </w:rPr>
        <w:br/>
        <w:t>w niniejszej SIWZ w przypadku zniesienia franszyz/udziałów własnych.</w:t>
      </w:r>
    </w:p>
    <w:p w:rsidR="005A451D" w:rsidRPr="0048507A" w:rsidRDefault="005A451D" w:rsidP="005A451D">
      <w:pPr>
        <w:pStyle w:val="Tekstpodstawowy2"/>
        <w:ind w:left="720"/>
        <w:rPr>
          <w:rFonts w:ascii="Tahoma" w:hAnsi="Tahoma" w:cs="Tahoma"/>
          <w:color w:val="FF0000"/>
          <w:sz w:val="20"/>
        </w:rPr>
      </w:pPr>
    </w:p>
    <w:p w:rsidR="005A451D" w:rsidRPr="005A451D" w:rsidRDefault="005A451D">
      <w:pPr>
        <w:pStyle w:val="BodyText21"/>
        <w:widowControl/>
        <w:spacing w:before="120"/>
        <w:rPr>
          <w:rFonts w:ascii="Tahoma" w:hAnsi="Tahoma" w:cs="Tahoma"/>
          <w:sz w:val="20"/>
        </w:rPr>
      </w:pPr>
    </w:p>
    <w:p w:rsidR="00260B2E" w:rsidRPr="005A451D" w:rsidRDefault="00260B2E" w:rsidP="00260B2E">
      <w:pPr>
        <w:numPr>
          <w:ilvl w:val="12"/>
          <w:numId w:val="0"/>
        </w:numPr>
        <w:spacing w:before="120"/>
        <w:jc w:val="both"/>
        <w:rPr>
          <w:rFonts w:ascii="Tahoma" w:hAnsi="Tahoma" w:cs="Tahoma"/>
          <w:b/>
          <w:sz w:val="20"/>
          <w:szCs w:val="20"/>
        </w:rPr>
      </w:pPr>
      <w:r w:rsidRPr="005A451D">
        <w:rPr>
          <w:rFonts w:ascii="Tahoma" w:hAnsi="Tahoma" w:cs="Tahoma"/>
          <w:b/>
          <w:sz w:val="20"/>
          <w:szCs w:val="20"/>
          <w:lang w:val="de-DE"/>
        </w:rPr>
        <w:t xml:space="preserve">/H/ </w:t>
      </w:r>
      <w:r w:rsidRPr="005A451D">
        <w:rPr>
          <w:rFonts w:ascii="Tahoma" w:hAnsi="Tahoma" w:cs="Tahoma"/>
          <w:b/>
          <w:sz w:val="20"/>
          <w:szCs w:val="20"/>
        </w:rPr>
        <w:t>Postanowienia i informacje dodatkowe</w:t>
      </w:r>
    </w:p>
    <w:p w:rsidR="00260B2E" w:rsidRPr="005A451D" w:rsidRDefault="00260B2E" w:rsidP="000654D9">
      <w:pPr>
        <w:numPr>
          <w:ilvl w:val="1"/>
          <w:numId w:val="17"/>
        </w:numPr>
        <w:tabs>
          <w:tab w:val="clear" w:pos="1440"/>
          <w:tab w:val="num" w:pos="709"/>
        </w:tabs>
        <w:spacing w:before="120"/>
        <w:ind w:left="709" w:hanging="283"/>
        <w:jc w:val="both"/>
        <w:rPr>
          <w:rFonts w:ascii="Tahoma" w:hAnsi="Tahoma" w:cs="Tahoma"/>
          <w:sz w:val="20"/>
          <w:szCs w:val="20"/>
        </w:rPr>
      </w:pPr>
      <w:r w:rsidRPr="005A451D">
        <w:rPr>
          <w:rFonts w:ascii="Tahoma" w:hAnsi="Tahoma" w:cs="Tahoma"/>
          <w:sz w:val="20"/>
          <w:szCs w:val="20"/>
        </w:rPr>
        <w:t>Suma gwarancyjna stanowi górną granicę odpowiedzialności ubezpieczyciela i zmniejsza się o kwotę wypłaconego odszkodowania.</w:t>
      </w:r>
    </w:p>
    <w:p w:rsidR="00260B2E" w:rsidRPr="005A451D" w:rsidRDefault="00260B2E" w:rsidP="000654D9">
      <w:pPr>
        <w:numPr>
          <w:ilvl w:val="1"/>
          <w:numId w:val="17"/>
        </w:numPr>
        <w:tabs>
          <w:tab w:val="clear" w:pos="1440"/>
        </w:tabs>
        <w:spacing w:before="120"/>
        <w:ind w:left="709" w:hanging="283"/>
        <w:jc w:val="both"/>
        <w:rPr>
          <w:rFonts w:ascii="Tahoma" w:hAnsi="Tahoma" w:cs="Tahoma"/>
          <w:sz w:val="20"/>
          <w:szCs w:val="20"/>
        </w:rPr>
      </w:pPr>
      <w:r w:rsidRPr="005A451D">
        <w:rPr>
          <w:rFonts w:ascii="Tahoma" w:hAnsi="Tahoma" w:cs="Tahoma"/>
          <w:sz w:val="20"/>
          <w:szCs w:val="20"/>
        </w:rPr>
        <w:t xml:space="preserve">Na wniosek </w:t>
      </w:r>
      <w:r w:rsidR="00D3711B" w:rsidRPr="005A451D">
        <w:rPr>
          <w:rFonts w:ascii="Tahoma" w:hAnsi="Tahoma" w:cs="Tahoma"/>
          <w:sz w:val="20"/>
          <w:szCs w:val="20"/>
        </w:rPr>
        <w:t>Ubezpieczającego</w:t>
      </w:r>
      <w:r w:rsidRPr="005A451D">
        <w:rPr>
          <w:rFonts w:ascii="Tahoma" w:hAnsi="Tahoma" w:cs="Tahoma"/>
          <w:sz w:val="20"/>
          <w:szCs w:val="20"/>
        </w:rPr>
        <w:t xml:space="preserve"> i po opłaceniu dodatkowej składki suma gwarancyjna zostanie uzupełniona do pierwotnej wysokości lub podwyższona.</w:t>
      </w:r>
    </w:p>
    <w:p w:rsidR="00260B2E" w:rsidRPr="005A451D" w:rsidRDefault="00260B2E" w:rsidP="000654D9">
      <w:pPr>
        <w:numPr>
          <w:ilvl w:val="1"/>
          <w:numId w:val="17"/>
        </w:numPr>
        <w:tabs>
          <w:tab w:val="clear" w:pos="1440"/>
        </w:tabs>
        <w:spacing w:before="120"/>
        <w:ind w:left="709" w:hanging="283"/>
        <w:jc w:val="both"/>
        <w:rPr>
          <w:rFonts w:ascii="Tahoma" w:hAnsi="Tahoma" w:cs="Tahoma"/>
          <w:sz w:val="20"/>
          <w:szCs w:val="20"/>
        </w:rPr>
      </w:pPr>
      <w:r w:rsidRPr="005A451D">
        <w:rPr>
          <w:rFonts w:ascii="Tahoma" w:hAnsi="Tahoma" w:cs="Tahoma"/>
          <w:sz w:val="20"/>
          <w:szCs w:val="20"/>
        </w:rPr>
        <w:t xml:space="preserve">Za </w:t>
      </w:r>
      <w:r w:rsidRPr="005A451D">
        <w:rPr>
          <w:rFonts w:ascii="Tahoma" w:hAnsi="Tahoma" w:cs="Tahoma"/>
          <w:b/>
          <w:sz w:val="20"/>
          <w:szCs w:val="20"/>
        </w:rPr>
        <w:t>pracownika</w:t>
      </w:r>
      <w:r w:rsidRPr="005A451D">
        <w:rPr>
          <w:rFonts w:ascii="Tahoma" w:hAnsi="Tahoma" w:cs="Tahoma"/>
          <w:sz w:val="20"/>
          <w:szCs w:val="20"/>
        </w:rPr>
        <w:t xml:space="preserve"> uważa się osobę fizyczną zatrudnioną przez ubezpieczonego na podstawie umowy o pracę, powołania, wyboru, mianowania lub spółdzielczej umowy o pracę albo na podstawie umowy cywilnoprawnej z wyłączeniem osoby fizycznej, która zawarła z ubezpieczonym umowę cywilnoprawną jako przedsiębiorca. Za pracownika uważa się </w:t>
      </w:r>
      <w:r w:rsidR="00D3711B" w:rsidRPr="005A451D">
        <w:rPr>
          <w:rFonts w:ascii="Tahoma" w:hAnsi="Tahoma" w:cs="Tahoma"/>
          <w:sz w:val="20"/>
          <w:szCs w:val="20"/>
        </w:rPr>
        <w:t xml:space="preserve">także praktykanta, stażystę, </w:t>
      </w:r>
      <w:r w:rsidRPr="005A451D">
        <w:rPr>
          <w:rFonts w:ascii="Tahoma" w:hAnsi="Tahoma" w:cs="Tahoma"/>
          <w:sz w:val="20"/>
          <w:szCs w:val="20"/>
        </w:rPr>
        <w:t>wolontariusza</w:t>
      </w:r>
      <w:r w:rsidR="00D3711B" w:rsidRPr="005A451D">
        <w:rPr>
          <w:rFonts w:ascii="Tahoma" w:hAnsi="Tahoma" w:cs="Tahoma"/>
          <w:sz w:val="20"/>
          <w:szCs w:val="20"/>
        </w:rPr>
        <w:t xml:space="preserve"> lub skazanego</w:t>
      </w:r>
      <w:r w:rsidRPr="005A451D">
        <w:rPr>
          <w:rFonts w:ascii="Tahoma" w:hAnsi="Tahoma" w:cs="Tahoma"/>
          <w:sz w:val="20"/>
          <w:szCs w:val="20"/>
        </w:rPr>
        <w:t>, któremu ubezpieczony powierzył wykonywanie pracy.</w:t>
      </w:r>
    </w:p>
    <w:p w:rsidR="006E67F4" w:rsidRPr="005A451D" w:rsidRDefault="00260B2E" w:rsidP="000654D9">
      <w:pPr>
        <w:numPr>
          <w:ilvl w:val="1"/>
          <w:numId w:val="17"/>
        </w:numPr>
        <w:tabs>
          <w:tab w:val="clear" w:pos="1440"/>
        </w:tabs>
        <w:spacing w:before="120"/>
        <w:ind w:left="709" w:hanging="283"/>
        <w:jc w:val="both"/>
        <w:rPr>
          <w:rFonts w:ascii="Tahoma" w:hAnsi="Tahoma" w:cs="Tahoma"/>
          <w:sz w:val="20"/>
          <w:szCs w:val="20"/>
        </w:rPr>
      </w:pPr>
      <w:r w:rsidRPr="005A451D">
        <w:rPr>
          <w:rFonts w:ascii="Tahoma" w:hAnsi="Tahoma" w:cs="Tahoma"/>
          <w:sz w:val="20"/>
          <w:szCs w:val="20"/>
        </w:rPr>
        <w:t xml:space="preserve">Przez </w:t>
      </w:r>
      <w:r w:rsidRPr="005A451D">
        <w:rPr>
          <w:rFonts w:ascii="Tahoma" w:hAnsi="Tahoma" w:cs="Tahoma"/>
          <w:b/>
          <w:sz w:val="20"/>
          <w:szCs w:val="20"/>
        </w:rPr>
        <w:t xml:space="preserve">podwykonawcę </w:t>
      </w:r>
      <w:r w:rsidRPr="005A451D">
        <w:rPr>
          <w:rFonts w:ascii="Tahoma" w:hAnsi="Tahoma" w:cs="Tahoma"/>
          <w:sz w:val="20"/>
          <w:szCs w:val="20"/>
        </w:rPr>
        <w:t>rozumie się przedsiębiorcę - w tym także osobę fizyczną występującą w charakterze przedsiębiorcy, któremu ubezpieczony powierzył wykonanie zleconej pracy, usługi lub innej czynności.</w:t>
      </w:r>
    </w:p>
    <w:p w:rsidR="006E67F4" w:rsidRPr="005A451D" w:rsidRDefault="006E67F4" w:rsidP="000654D9">
      <w:pPr>
        <w:numPr>
          <w:ilvl w:val="1"/>
          <w:numId w:val="17"/>
        </w:numPr>
        <w:tabs>
          <w:tab w:val="clear" w:pos="1440"/>
        </w:tabs>
        <w:spacing w:before="120"/>
        <w:ind w:left="709" w:hanging="283"/>
        <w:jc w:val="both"/>
        <w:rPr>
          <w:rFonts w:ascii="Tahoma" w:hAnsi="Tahoma" w:cs="Tahoma"/>
          <w:sz w:val="20"/>
          <w:szCs w:val="20"/>
        </w:rPr>
      </w:pPr>
      <w:r w:rsidRPr="005A451D">
        <w:rPr>
          <w:rFonts w:ascii="Tahoma" w:hAnsi="Tahoma" w:cs="Tahoma"/>
          <w:b/>
          <w:sz w:val="20"/>
          <w:szCs w:val="20"/>
        </w:rPr>
        <w:t>Klauzula ubezpieczenia szkód w środowisku.</w:t>
      </w:r>
    </w:p>
    <w:p w:rsidR="006E67F4" w:rsidRPr="00567F13" w:rsidRDefault="006E67F4" w:rsidP="00087AE4">
      <w:pPr>
        <w:ind w:left="708"/>
        <w:jc w:val="both"/>
        <w:rPr>
          <w:rFonts w:ascii="Tahoma" w:hAnsi="Tahoma" w:cs="Tahoma"/>
          <w:sz w:val="20"/>
          <w:szCs w:val="20"/>
        </w:rPr>
      </w:pPr>
      <w:r w:rsidRPr="00567F13">
        <w:rPr>
          <w:rFonts w:ascii="Tahoma" w:hAnsi="Tahoma" w:cs="Tahoma"/>
          <w:sz w:val="20"/>
          <w:szCs w:val="20"/>
        </w:rPr>
        <w:lastRenderedPageBreak/>
        <w:t>Ubezpieczyciel udziela ochrony ubezpieczeniowej za szkody wyrządzone w środowisku naturalnym w wyniku jego zanieczyszczenia (szkody osobowe, rzeczowe oraz koszty związane z usunięciem lub neutralizacją zanieczyszczeń), pod warunkiem spełnienia poniższych wymogów:</w:t>
      </w:r>
    </w:p>
    <w:p w:rsidR="006E67F4" w:rsidRPr="00567F13" w:rsidRDefault="006E67F4" w:rsidP="000654D9">
      <w:pPr>
        <w:numPr>
          <w:ilvl w:val="0"/>
          <w:numId w:val="26"/>
        </w:numPr>
        <w:tabs>
          <w:tab w:val="num" w:pos="993"/>
        </w:tabs>
        <w:ind w:left="992" w:hanging="284"/>
        <w:jc w:val="both"/>
        <w:rPr>
          <w:rFonts w:ascii="Tahoma" w:hAnsi="Tahoma" w:cs="Tahoma"/>
          <w:sz w:val="20"/>
          <w:szCs w:val="20"/>
        </w:rPr>
      </w:pPr>
      <w:r w:rsidRPr="00567F13">
        <w:rPr>
          <w:rFonts w:ascii="Tahoma" w:hAnsi="Tahoma" w:cs="Tahoma"/>
          <w:sz w:val="20"/>
          <w:szCs w:val="20"/>
        </w:rPr>
        <w:t>przyczyną zanieczyszczenia jest zdarzenie nagłe, nie zamierzone ani nie przewidziane przez ubezpieczającego,</w:t>
      </w:r>
    </w:p>
    <w:p w:rsidR="006E67F4" w:rsidRPr="00567F13" w:rsidRDefault="006E67F4" w:rsidP="000654D9">
      <w:pPr>
        <w:numPr>
          <w:ilvl w:val="0"/>
          <w:numId w:val="26"/>
        </w:numPr>
        <w:tabs>
          <w:tab w:val="num" w:pos="993"/>
        </w:tabs>
        <w:ind w:left="992" w:hanging="284"/>
        <w:jc w:val="both"/>
        <w:rPr>
          <w:rFonts w:ascii="Tahoma" w:hAnsi="Tahoma" w:cs="Tahoma"/>
          <w:sz w:val="20"/>
          <w:szCs w:val="20"/>
        </w:rPr>
      </w:pPr>
      <w:r w:rsidRPr="00567F13">
        <w:rPr>
          <w:rFonts w:ascii="Tahoma" w:hAnsi="Tahoma" w:cs="Tahoma"/>
          <w:sz w:val="20"/>
          <w:szCs w:val="20"/>
        </w:rPr>
        <w:t>w związku z prowadzoną działalnością ubezpieczający nie naruszy w sposób rażący norm i przepisów z zakresu ochrony środowiska, do przestrzegania których jest zobowiązany,</w:t>
      </w:r>
    </w:p>
    <w:p w:rsidR="006E67F4" w:rsidRPr="00567F13" w:rsidRDefault="006E67F4" w:rsidP="000654D9">
      <w:pPr>
        <w:numPr>
          <w:ilvl w:val="0"/>
          <w:numId w:val="26"/>
        </w:numPr>
        <w:tabs>
          <w:tab w:val="num" w:pos="776"/>
        </w:tabs>
        <w:ind w:left="992" w:hanging="284"/>
        <w:jc w:val="both"/>
        <w:rPr>
          <w:rFonts w:ascii="Tahoma" w:hAnsi="Tahoma" w:cs="Tahoma"/>
          <w:sz w:val="20"/>
          <w:szCs w:val="20"/>
        </w:rPr>
      </w:pPr>
      <w:r w:rsidRPr="00567F13">
        <w:rPr>
          <w:rFonts w:ascii="Tahoma" w:hAnsi="Tahoma" w:cs="Tahoma"/>
          <w:sz w:val="20"/>
          <w:szCs w:val="20"/>
        </w:rPr>
        <w:t>przyczyna szkody była możliwa do zidentyfikowania,</w:t>
      </w:r>
    </w:p>
    <w:p w:rsidR="006E67F4" w:rsidRPr="00F87562" w:rsidRDefault="006E67F4" w:rsidP="000654D9">
      <w:pPr>
        <w:numPr>
          <w:ilvl w:val="0"/>
          <w:numId w:val="26"/>
        </w:numPr>
        <w:tabs>
          <w:tab w:val="num" w:pos="776"/>
        </w:tabs>
        <w:ind w:left="992" w:hanging="284"/>
        <w:jc w:val="both"/>
        <w:rPr>
          <w:rFonts w:ascii="Tahoma" w:hAnsi="Tahoma" w:cs="Tahoma"/>
          <w:sz w:val="20"/>
          <w:szCs w:val="20"/>
        </w:rPr>
      </w:pPr>
      <w:r w:rsidRPr="00F87562">
        <w:rPr>
          <w:rFonts w:ascii="Tahoma" w:eastAsia="TimesNewRomanPSMT" w:hAnsi="Tahoma" w:cs="Tahoma"/>
          <w:sz w:val="20"/>
          <w:szCs w:val="20"/>
        </w:rPr>
        <w:t>zdarzenie ubezpieczeniowe miało miejsce w okresie ubezpieczenia.</w:t>
      </w:r>
    </w:p>
    <w:p w:rsidR="0090749B" w:rsidRPr="00BE7815" w:rsidRDefault="0090749B" w:rsidP="000654D9">
      <w:pPr>
        <w:numPr>
          <w:ilvl w:val="1"/>
          <w:numId w:val="17"/>
        </w:numPr>
        <w:tabs>
          <w:tab w:val="clear" w:pos="1440"/>
          <w:tab w:val="num" w:pos="709"/>
        </w:tabs>
        <w:spacing w:before="120"/>
        <w:ind w:left="709" w:hanging="283"/>
        <w:jc w:val="both"/>
        <w:rPr>
          <w:rFonts w:ascii="Tahoma" w:hAnsi="Tahoma" w:cs="Tahoma"/>
          <w:sz w:val="20"/>
          <w:szCs w:val="20"/>
        </w:rPr>
      </w:pPr>
      <w:r w:rsidRPr="00F87562">
        <w:rPr>
          <w:rFonts w:ascii="Tahoma" w:hAnsi="Tahoma" w:cs="Tahoma"/>
          <w:sz w:val="20"/>
          <w:szCs w:val="20"/>
        </w:rPr>
        <w:t xml:space="preserve">Jednostki Powiatu korzystają z nieruchomości i mienia ruchomego, w tym ze sprzętu elektronicznego) na podstawie </w:t>
      </w:r>
      <w:r w:rsidRPr="00BE7815">
        <w:rPr>
          <w:rFonts w:ascii="Tahoma" w:hAnsi="Tahoma" w:cs="Tahoma"/>
          <w:sz w:val="20"/>
          <w:szCs w:val="20"/>
        </w:rPr>
        <w:t>umowy najmu, dzierżawy, leasingu lub innej podobnej umowy, aktualnie są to m.in.: kserokopiarki, urządzenia wielofunkcyjne,</w:t>
      </w:r>
      <w:r w:rsidR="005B33AA" w:rsidRPr="00BE7815">
        <w:rPr>
          <w:rFonts w:ascii="Tahoma" w:hAnsi="Tahoma" w:cs="Tahoma"/>
          <w:sz w:val="20"/>
          <w:szCs w:val="20"/>
        </w:rPr>
        <w:t xml:space="preserve"> urządzenia ekspres-barek</w:t>
      </w:r>
      <w:r w:rsidRPr="00BE7815">
        <w:rPr>
          <w:rFonts w:ascii="Tahoma" w:hAnsi="Tahoma" w:cs="Tahoma"/>
          <w:sz w:val="20"/>
          <w:szCs w:val="20"/>
        </w:rPr>
        <w:t>. Występuje, najem / użyczenie</w:t>
      </w:r>
      <w:r w:rsidR="00734E90">
        <w:rPr>
          <w:rFonts w:ascii="Tahoma" w:hAnsi="Tahoma" w:cs="Tahoma"/>
          <w:sz w:val="20"/>
          <w:szCs w:val="20"/>
        </w:rPr>
        <w:t xml:space="preserve"> itp.</w:t>
      </w:r>
      <w:r w:rsidRPr="00BE7815">
        <w:rPr>
          <w:rFonts w:ascii="Tahoma" w:hAnsi="Tahoma" w:cs="Tahoma"/>
          <w:sz w:val="20"/>
          <w:szCs w:val="20"/>
        </w:rPr>
        <w:t xml:space="preserve"> budynków / pomieszczeń / urządzeń / sprzętu / maszyn pomiędzy jednostkami Powiatu.</w:t>
      </w:r>
    </w:p>
    <w:p w:rsidR="005B33AA" w:rsidRPr="00BE7815" w:rsidRDefault="005B33AA" w:rsidP="000654D9">
      <w:pPr>
        <w:numPr>
          <w:ilvl w:val="1"/>
          <w:numId w:val="17"/>
        </w:numPr>
        <w:tabs>
          <w:tab w:val="clear" w:pos="1440"/>
          <w:tab w:val="num" w:pos="709"/>
        </w:tabs>
        <w:spacing w:before="120"/>
        <w:ind w:left="709" w:hanging="284"/>
        <w:jc w:val="both"/>
        <w:rPr>
          <w:rFonts w:ascii="Tahoma" w:hAnsi="Tahoma" w:cs="Tahoma"/>
          <w:sz w:val="20"/>
          <w:szCs w:val="20"/>
        </w:rPr>
      </w:pPr>
      <w:r w:rsidRPr="00BE7815">
        <w:rPr>
          <w:rFonts w:ascii="Tahoma" w:hAnsi="Tahoma" w:cs="Tahoma"/>
          <w:sz w:val="20"/>
          <w:szCs w:val="20"/>
        </w:rPr>
        <w:t xml:space="preserve">Obiekty własne Powiatu /jednostek Powiatu użytkowane są przez osoby trzecie na podstawie umów najmu, dzierżawy, leasingu lub innej podobnej umowy, aktualnie to </w:t>
      </w:r>
      <w:r w:rsidR="003047D7" w:rsidRPr="00BE7815">
        <w:rPr>
          <w:rFonts w:ascii="Tahoma" w:hAnsi="Tahoma" w:cs="Tahoma"/>
          <w:sz w:val="20"/>
          <w:szCs w:val="20"/>
        </w:rPr>
        <w:t>m.in.:</w:t>
      </w:r>
    </w:p>
    <w:p w:rsidR="003047D7" w:rsidRPr="00BE7815" w:rsidRDefault="003047D7" w:rsidP="003047D7">
      <w:pPr>
        <w:ind w:left="709"/>
        <w:jc w:val="both"/>
        <w:rPr>
          <w:rFonts w:ascii="Tahoma" w:hAnsi="Tahoma" w:cs="Tahoma"/>
          <w:sz w:val="20"/>
          <w:szCs w:val="20"/>
        </w:rPr>
      </w:pPr>
      <w:r w:rsidRPr="00BE7815">
        <w:rPr>
          <w:rFonts w:ascii="Tahoma" w:hAnsi="Tahoma" w:cs="Tahoma"/>
          <w:sz w:val="20"/>
          <w:szCs w:val="20"/>
        </w:rPr>
        <w:t xml:space="preserve">- w </w:t>
      </w:r>
      <w:r w:rsidR="003D2F82" w:rsidRPr="00BE7815">
        <w:rPr>
          <w:rFonts w:ascii="Tahoma" w:hAnsi="Tahoma" w:cs="Tahoma"/>
          <w:sz w:val="20"/>
          <w:szCs w:val="20"/>
        </w:rPr>
        <w:t>budynkach należących do ZS1  podmioty trzecie prowadzą  działalność rehabilitacyjną, gastronomiczną</w:t>
      </w:r>
      <w:r w:rsidRPr="00BE7815">
        <w:rPr>
          <w:rFonts w:ascii="Tahoma" w:hAnsi="Tahoma" w:cs="Tahoma"/>
          <w:sz w:val="20"/>
          <w:szCs w:val="20"/>
        </w:rPr>
        <w:t>, stomatologiczną, rekreacyjną,</w:t>
      </w:r>
      <w:r w:rsidR="00BD28E0" w:rsidRPr="00BE7815">
        <w:rPr>
          <w:rFonts w:ascii="Tahoma" w:hAnsi="Tahoma" w:cs="Tahoma"/>
          <w:sz w:val="20"/>
          <w:szCs w:val="20"/>
        </w:rPr>
        <w:t xml:space="preserve"> </w:t>
      </w:r>
    </w:p>
    <w:p w:rsidR="003047D7" w:rsidRPr="00BE7815" w:rsidRDefault="003047D7" w:rsidP="003047D7">
      <w:pPr>
        <w:ind w:left="709"/>
        <w:jc w:val="both"/>
        <w:rPr>
          <w:rFonts w:ascii="Tahoma" w:hAnsi="Tahoma" w:cs="Tahoma"/>
          <w:bCs/>
          <w:sz w:val="20"/>
          <w:szCs w:val="20"/>
        </w:rPr>
      </w:pPr>
      <w:r w:rsidRPr="00BE7815">
        <w:rPr>
          <w:rFonts w:ascii="Tahoma" w:hAnsi="Tahoma" w:cs="Tahoma"/>
          <w:sz w:val="20"/>
          <w:szCs w:val="20"/>
        </w:rPr>
        <w:t xml:space="preserve">- </w:t>
      </w:r>
      <w:r w:rsidR="003D2F82" w:rsidRPr="00BE7815">
        <w:rPr>
          <w:rFonts w:ascii="Tahoma" w:hAnsi="Tahoma" w:cs="Tahoma"/>
          <w:bCs/>
          <w:sz w:val="20"/>
          <w:szCs w:val="20"/>
        </w:rPr>
        <w:t>ZS Nr 1 Now</w:t>
      </w:r>
      <w:r w:rsidRPr="00BE7815">
        <w:rPr>
          <w:rFonts w:ascii="Tahoma" w:hAnsi="Tahoma" w:cs="Tahoma"/>
          <w:bCs/>
          <w:sz w:val="20"/>
          <w:szCs w:val="20"/>
        </w:rPr>
        <w:t>o</w:t>
      </w:r>
      <w:r w:rsidR="003D2F82" w:rsidRPr="00BE7815">
        <w:rPr>
          <w:rFonts w:ascii="Tahoma" w:hAnsi="Tahoma" w:cs="Tahoma"/>
          <w:bCs/>
          <w:sz w:val="20"/>
          <w:szCs w:val="20"/>
        </w:rPr>
        <w:t>gard –</w:t>
      </w:r>
      <w:r w:rsidR="003D2F82" w:rsidRPr="00BE7815">
        <w:rPr>
          <w:rFonts w:ascii="Tahoma" w:hAnsi="Tahoma" w:cs="Tahoma"/>
          <w:sz w:val="20"/>
          <w:szCs w:val="20"/>
        </w:rPr>
        <w:t xml:space="preserve"> </w:t>
      </w:r>
      <w:r w:rsidRPr="00BE7815">
        <w:rPr>
          <w:rFonts w:ascii="Tahoma" w:hAnsi="Tahoma" w:cs="Tahoma"/>
          <w:sz w:val="20"/>
          <w:szCs w:val="20"/>
        </w:rPr>
        <w:t xml:space="preserve">podmiot trzeci </w:t>
      </w:r>
      <w:r w:rsidRPr="00BE7815">
        <w:rPr>
          <w:rFonts w:ascii="Tahoma" w:hAnsi="Tahoma" w:cs="Tahoma"/>
          <w:bCs/>
          <w:sz w:val="20"/>
          <w:szCs w:val="20"/>
        </w:rPr>
        <w:t>p</w:t>
      </w:r>
      <w:r w:rsidR="003D2F82" w:rsidRPr="00BE7815">
        <w:rPr>
          <w:rFonts w:ascii="Tahoma" w:hAnsi="Tahoma" w:cs="Tahoma"/>
          <w:bCs/>
          <w:sz w:val="20"/>
          <w:szCs w:val="20"/>
        </w:rPr>
        <w:t>rowadz</w:t>
      </w:r>
      <w:r w:rsidRPr="00BE7815">
        <w:rPr>
          <w:rFonts w:ascii="Tahoma" w:hAnsi="Tahoma" w:cs="Tahoma"/>
          <w:bCs/>
          <w:sz w:val="20"/>
          <w:szCs w:val="20"/>
        </w:rPr>
        <w:t>i</w:t>
      </w:r>
      <w:r w:rsidR="003D2F82" w:rsidRPr="00BE7815">
        <w:rPr>
          <w:rFonts w:ascii="Tahoma" w:hAnsi="Tahoma" w:cs="Tahoma"/>
          <w:bCs/>
          <w:sz w:val="20"/>
          <w:szCs w:val="20"/>
        </w:rPr>
        <w:t xml:space="preserve"> </w:t>
      </w:r>
      <w:r w:rsidRPr="00BE7815">
        <w:rPr>
          <w:rFonts w:ascii="Tahoma" w:hAnsi="Tahoma" w:cs="Tahoma"/>
          <w:bCs/>
          <w:sz w:val="20"/>
          <w:szCs w:val="20"/>
        </w:rPr>
        <w:t>sklepik szkolny,</w:t>
      </w:r>
    </w:p>
    <w:p w:rsidR="003D2F82" w:rsidRPr="00BE7815" w:rsidRDefault="003047D7" w:rsidP="003047D7">
      <w:pPr>
        <w:ind w:left="709"/>
        <w:jc w:val="both"/>
        <w:rPr>
          <w:rFonts w:ascii="Tahoma" w:hAnsi="Tahoma" w:cs="Tahoma"/>
          <w:bCs/>
          <w:sz w:val="20"/>
          <w:szCs w:val="20"/>
        </w:rPr>
      </w:pPr>
      <w:r w:rsidRPr="00BE7815">
        <w:rPr>
          <w:rFonts w:ascii="Tahoma" w:hAnsi="Tahoma" w:cs="Tahoma"/>
          <w:bCs/>
          <w:sz w:val="20"/>
          <w:szCs w:val="20"/>
        </w:rPr>
        <w:t>- w</w:t>
      </w:r>
      <w:r w:rsidR="003D2F82" w:rsidRPr="00BE7815">
        <w:rPr>
          <w:rFonts w:ascii="Tahoma" w:hAnsi="Tahoma" w:cs="Tahoma"/>
          <w:bCs/>
          <w:sz w:val="20"/>
          <w:szCs w:val="20"/>
        </w:rPr>
        <w:t xml:space="preserve"> budynku Starostwa na podstawie umowy najmu oddano w użytkowanie pomieszczenia</w:t>
      </w:r>
      <w:r w:rsidR="001803DD" w:rsidRPr="00BE7815">
        <w:rPr>
          <w:rFonts w:ascii="Tahoma" w:hAnsi="Tahoma" w:cs="Tahoma"/>
          <w:bCs/>
          <w:sz w:val="20"/>
          <w:szCs w:val="20"/>
        </w:rPr>
        <w:t xml:space="preserve"> z przeznaczeniem na k</w:t>
      </w:r>
      <w:r w:rsidR="003D2F82" w:rsidRPr="00BE7815">
        <w:rPr>
          <w:rFonts w:ascii="Tahoma" w:hAnsi="Tahoma" w:cs="Tahoma"/>
          <w:bCs/>
          <w:sz w:val="20"/>
          <w:szCs w:val="20"/>
        </w:rPr>
        <w:t xml:space="preserve">asę </w:t>
      </w:r>
      <w:r w:rsidR="001803DD" w:rsidRPr="00BE7815">
        <w:rPr>
          <w:rFonts w:ascii="Tahoma" w:hAnsi="Tahoma" w:cs="Tahoma"/>
          <w:bCs/>
          <w:sz w:val="20"/>
          <w:szCs w:val="20"/>
        </w:rPr>
        <w:t>b</w:t>
      </w:r>
      <w:r w:rsidR="003D2F82" w:rsidRPr="00BE7815">
        <w:rPr>
          <w:rFonts w:ascii="Tahoma" w:hAnsi="Tahoma" w:cs="Tahoma"/>
          <w:bCs/>
          <w:sz w:val="20"/>
          <w:szCs w:val="20"/>
        </w:rPr>
        <w:t>anku; oraz pomieszczenia na</w:t>
      </w:r>
      <w:r w:rsidR="001803DD" w:rsidRPr="00BE7815">
        <w:rPr>
          <w:rFonts w:ascii="Tahoma" w:hAnsi="Tahoma" w:cs="Tahoma"/>
          <w:bCs/>
          <w:sz w:val="20"/>
          <w:szCs w:val="20"/>
        </w:rPr>
        <w:t xml:space="preserve"> działalność biurową</w:t>
      </w:r>
      <w:r w:rsidR="003D2F82" w:rsidRPr="00BE7815">
        <w:rPr>
          <w:rFonts w:ascii="Tahoma" w:hAnsi="Tahoma" w:cs="Tahoma"/>
          <w:bCs/>
          <w:sz w:val="20"/>
          <w:szCs w:val="20"/>
        </w:rPr>
        <w:t xml:space="preserve"> </w:t>
      </w:r>
      <w:r w:rsidR="001803DD" w:rsidRPr="00BE7815">
        <w:rPr>
          <w:rFonts w:ascii="Tahoma" w:hAnsi="Tahoma" w:cs="Tahoma"/>
          <w:bCs/>
          <w:sz w:val="20"/>
          <w:szCs w:val="20"/>
        </w:rPr>
        <w:t>(</w:t>
      </w:r>
      <w:r w:rsidR="003D2F82" w:rsidRPr="00BE7815">
        <w:rPr>
          <w:rFonts w:ascii="Tahoma" w:hAnsi="Tahoma" w:cs="Tahoma"/>
          <w:bCs/>
          <w:sz w:val="20"/>
          <w:szCs w:val="20"/>
        </w:rPr>
        <w:t>siedzib</w:t>
      </w:r>
      <w:r w:rsidR="001803DD" w:rsidRPr="00BE7815">
        <w:rPr>
          <w:rFonts w:ascii="Tahoma" w:hAnsi="Tahoma" w:cs="Tahoma"/>
          <w:bCs/>
          <w:sz w:val="20"/>
          <w:szCs w:val="20"/>
        </w:rPr>
        <w:t>a</w:t>
      </w:r>
      <w:r w:rsidR="003D2F82" w:rsidRPr="00BE7815">
        <w:rPr>
          <w:rFonts w:ascii="Tahoma" w:hAnsi="Tahoma" w:cs="Tahoma"/>
          <w:bCs/>
          <w:sz w:val="20"/>
          <w:szCs w:val="20"/>
        </w:rPr>
        <w:t xml:space="preserve"> Powiatowego Inspektora Nadzoru Budowlanego</w:t>
      </w:r>
      <w:r w:rsidR="001803DD" w:rsidRPr="00BE7815">
        <w:rPr>
          <w:rFonts w:ascii="Tahoma" w:hAnsi="Tahoma" w:cs="Tahoma"/>
          <w:bCs/>
          <w:sz w:val="20"/>
          <w:szCs w:val="20"/>
        </w:rPr>
        <w:t>,</w:t>
      </w:r>
      <w:r w:rsidR="003D2F82" w:rsidRPr="00BE7815">
        <w:rPr>
          <w:rFonts w:ascii="Tahoma" w:hAnsi="Tahoma" w:cs="Tahoma"/>
          <w:bCs/>
          <w:sz w:val="20"/>
          <w:szCs w:val="20"/>
        </w:rPr>
        <w:t xml:space="preserve"> siedzib</w:t>
      </w:r>
      <w:r w:rsidR="001803DD" w:rsidRPr="00BE7815">
        <w:rPr>
          <w:rFonts w:ascii="Tahoma" w:hAnsi="Tahoma" w:cs="Tahoma"/>
          <w:bCs/>
          <w:sz w:val="20"/>
          <w:szCs w:val="20"/>
        </w:rPr>
        <w:t>a</w:t>
      </w:r>
      <w:r w:rsidR="003D2F82" w:rsidRPr="00BE7815">
        <w:rPr>
          <w:rFonts w:ascii="Tahoma" w:hAnsi="Tahoma" w:cs="Tahoma"/>
          <w:bCs/>
          <w:sz w:val="20"/>
          <w:szCs w:val="20"/>
        </w:rPr>
        <w:t xml:space="preserve"> Centrum Obsługi Placówek Opiekuńczo</w:t>
      </w:r>
      <w:r w:rsidRPr="00BE7815">
        <w:rPr>
          <w:rFonts w:ascii="Tahoma" w:hAnsi="Tahoma" w:cs="Tahoma"/>
          <w:bCs/>
          <w:sz w:val="20"/>
          <w:szCs w:val="20"/>
        </w:rPr>
        <w:t>-</w:t>
      </w:r>
      <w:r w:rsidR="003D2F82" w:rsidRPr="00BE7815">
        <w:rPr>
          <w:rFonts w:ascii="Tahoma" w:hAnsi="Tahoma" w:cs="Tahoma"/>
          <w:bCs/>
          <w:sz w:val="20"/>
          <w:szCs w:val="20"/>
        </w:rPr>
        <w:t>Wychowawczych w Goleniowie na po</w:t>
      </w:r>
      <w:r w:rsidRPr="00BE7815">
        <w:rPr>
          <w:rFonts w:ascii="Tahoma" w:hAnsi="Tahoma" w:cs="Tahoma"/>
          <w:bCs/>
          <w:sz w:val="20"/>
          <w:szCs w:val="20"/>
        </w:rPr>
        <w:t>dstawie zawartego porozumienia,</w:t>
      </w:r>
    </w:p>
    <w:p w:rsidR="003D2F82" w:rsidRPr="00BE7815" w:rsidRDefault="003047D7" w:rsidP="003047D7">
      <w:pPr>
        <w:ind w:left="709"/>
        <w:jc w:val="both"/>
        <w:rPr>
          <w:rFonts w:ascii="Tahoma" w:hAnsi="Tahoma" w:cs="Tahoma"/>
          <w:bCs/>
          <w:sz w:val="20"/>
          <w:szCs w:val="20"/>
        </w:rPr>
      </w:pPr>
      <w:r w:rsidRPr="00BE7815">
        <w:rPr>
          <w:rFonts w:ascii="Tahoma" w:hAnsi="Tahoma" w:cs="Tahoma"/>
          <w:bCs/>
          <w:sz w:val="20"/>
          <w:szCs w:val="20"/>
        </w:rPr>
        <w:t xml:space="preserve">- </w:t>
      </w:r>
      <w:r w:rsidR="003D2F82" w:rsidRPr="00BE7815">
        <w:rPr>
          <w:rFonts w:ascii="Tahoma" w:hAnsi="Tahoma" w:cs="Tahoma"/>
          <w:bCs/>
          <w:sz w:val="20"/>
          <w:szCs w:val="20"/>
        </w:rPr>
        <w:t>w budynku „Cisy” w Nowogardzie lokale wynajmowane są podmiotom gospodarczym prowadzącym działalność: prawną, krawiecką, ubezpieczeniową, pod działalność biura poselskiego, na inną działalność.</w:t>
      </w:r>
    </w:p>
    <w:p w:rsidR="00042251" w:rsidRPr="00BE7815" w:rsidRDefault="00042251" w:rsidP="003047D7">
      <w:pPr>
        <w:ind w:left="709"/>
        <w:jc w:val="both"/>
        <w:rPr>
          <w:rFonts w:ascii="Tahoma" w:hAnsi="Tahoma" w:cs="Tahoma"/>
          <w:sz w:val="20"/>
          <w:szCs w:val="20"/>
        </w:rPr>
      </w:pPr>
      <w:r w:rsidRPr="00BE7815">
        <w:rPr>
          <w:rFonts w:ascii="Tahoma" w:hAnsi="Tahoma" w:cs="Tahoma"/>
          <w:bCs/>
          <w:sz w:val="20"/>
          <w:szCs w:val="20"/>
        </w:rPr>
        <w:t>- wynajmowane są sale gimnastyczne, pomieszczenia, basen, hala sportow</w:t>
      </w:r>
      <w:r w:rsidR="00F87562" w:rsidRPr="00BE7815">
        <w:rPr>
          <w:rFonts w:ascii="Tahoma" w:hAnsi="Tahoma" w:cs="Tahoma"/>
          <w:bCs/>
          <w:sz w:val="20"/>
          <w:szCs w:val="20"/>
        </w:rPr>
        <w:t>a.</w:t>
      </w:r>
    </w:p>
    <w:p w:rsidR="0090749B" w:rsidRPr="00BE7815" w:rsidRDefault="0090749B" w:rsidP="000654D9">
      <w:pPr>
        <w:numPr>
          <w:ilvl w:val="1"/>
          <w:numId w:val="17"/>
        </w:numPr>
        <w:tabs>
          <w:tab w:val="clear" w:pos="1440"/>
          <w:tab w:val="num" w:pos="709"/>
        </w:tabs>
        <w:spacing w:before="120"/>
        <w:ind w:left="709" w:hanging="283"/>
        <w:jc w:val="both"/>
        <w:rPr>
          <w:rFonts w:ascii="Tahoma" w:hAnsi="Tahoma" w:cs="Tahoma"/>
          <w:sz w:val="20"/>
          <w:szCs w:val="20"/>
        </w:rPr>
      </w:pPr>
      <w:r w:rsidRPr="00BE7815">
        <w:rPr>
          <w:rFonts w:ascii="Tahoma" w:hAnsi="Tahoma" w:cs="Tahoma"/>
          <w:bCs/>
          <w:sz w:val="20"/>
          <w:szCs w:val="20"/>
        </w:rPr>
        <w:t xml:space="preserve">Powiat Goleniów nie posiada i nie zarządza </w:t>
      </w:r>
      <w:r w:rsidRPr="00BE7815">
        <w:rPr>
          <w:rFonts w:ascii="Tahoma" w:hAnsi="Tahoma" w:cs="Tahoma"/>
          <w:sz w:val="20"/>
          <w:szCs w:val="20"/>
        </w:rPr>
        <w:t>wysypiskami i składowiskami śmieci.</w:t>
      </w:r>
    </w:p>
    <w:p w:rsidR="00CD0A70" w:rsidRPr="00BE7815" w:rsidRDefault="00CD0A70">
      <w:pPr>
        <w:pStyle w:val="BodyText21"/>
        <w:widowControl/>
        <w:spacing w:before="120"/>
        <w:ind w:left="284"/>
        <w:rPr>
          <w:rFonts w:ascii="Tahoma" w:hAnsi="Tahoma" w:cs="Tahoma"/>
          <w:sz w:val="20"/>
          <w:highlight w:val="yellow"/>
        </w:rPr>
      </w:pPr>
    </w:p>
    <w:p w:rsidR="00CD0A70" w:rsidRPr="00BE7815" w:rsidRDefault="00CD0A70">
      <w:pPr>
        <w:pStyle w:val="Tekstpodstawowy2"/>
        <w:jc w:val="both"/>
        <w:rPr>
          <w:rFonts w:ascii="Tahoma" w:hAnsi="Tahoma" w:cs="Tahoma"/>
          <w:b/>
          <w:sz w:val="20"/>
          <w:lang w:val="pl-PL"/>
        </w:rPr>
      </w:pPr>
      <w:r w:rsidRPr="00F12019">
        <w:rPr>
          <w:rFonts w:ascii="Tahoma" w:hAnsi="Tahoma" w:cs="Tahoma"/>
          <w:b/>
          <w:sz w:val="20"/>
        </w:rPr>
        <w:t>/</w:t>
      </w:r>
      <w:r w:rsidR="0067121C" w:rsidRPr="00F12019">
        <w:rPr>
          <w:rFonts w:ascii="Tahoma" w:hAnsi="Tahoma" w:cs="Tahoma"/>
          <w:b/>
          <w:sz w:val="20"/>
        </w:rPr>
        <w:t>I</w:t>
      </w:r>
      <w:r w:rsidRPr="00F12019">
        <w:rPr>
          <w:rFonts w:ascii="Tahoma" w:hAnsi="Tahoma" w:cs="Tahoma"/>
          <w:b/>
          <w:sz w:val="20"/>
        </w:rPr>
        <w:t>/ Klauzule dodatkowe</w:t>
      </w:r>
      <w:r w:rsidR="00930F60" w:rsidRPr="00F12019">
        <w:rPr>
          <w:rFonts w:ascii="Tahoma" w:hAnsi="Tahoma" w:cs="Tahoma"/>
          <w:b/>
          <w:sz w:val="20"/>
          <w:lang w:val="pl-PL"/>
        </w:rPr>
        <w:t xml:space="preserve"> </w:t>
      </w:r>
      <w:r w:rsidR="00930F60" w:rsidRPr="00F12019">
        <w:rPr>
          <w:rFonts w:ascii="Tahoma" w:hAnsi="Tahoma" w:cs="Tahoma"/>
          <w:bCs/>
          <w:sz w:val="20"/>
        </w:rPr>
        <w:t>(treść klauzul</w:t>
      </w:r>
      <w:r w:rsidR="00443A3A" w:rsidRPr="00F12019">
        <w:rPr>
          <w:rFonts w:ascii="Tahoma" w:hAnsi="Tahoma" w:cs="Tahoma"/>
          <w:bCs/>
          <w:sz w:val="20"/>
          <w:lang w:val="pl-PL"/>
        </w:rPr>
        <w:t xml:space="preserve"> znajduje jest się </w:t>
      </w:r>
      <w:r w:rsidR="00930F60" w:rsidRPr="00F12019">
        <w:rPr>
          <w:rFonts w:ascii="Tahoma" w:hAnsi="Tahoma" w:cs="Tahoma"/>
          <w:bCs/>
          <w:sz w:val="20"/>
        </w:rPr>
        <w:t xml:space="preserve">w </w:t>
      </w:r>
      <w:r w:rsidR="00930F60" w:rsidRPr="00404D3F">
        <w:rPr>
          <w:rFonts w:ascii="Tahoma" w:hAnsi="Tahoma" w:cs="Tahoma"/>
          <w:bCs/>
          <w:sz w:val="20"/>
        </w:rPr>
        <w:t xml:space="preserve">pkt </w:t>
      </w:r>
      <w:r w:rsidR="000D7124" w:rsidRPr="00404D3F">
        <w:rPr>
          <w:rFonts w:ascii="Tahoma" w:hAnsi="Tahoma" w:cs="Tahoma"/>
          <w:bCs/>
          <w:sz w:val="20"/>
          <w:lang w:val="pl-PL"/>
        </w:rPr>
        <w:t>7</w:t>
      </w:r>
      <w:r w:rsidR="00930F60" w:rsidRPr="00404D3F">
        <w:rPr>
          <w:rFonts w:ascii="Tahoma" w:hAnsi="Tahoma" w:cs="Tahoma"/>
          <w:bCs/>
          <w:sz w:val="20"/>
        </w:rPr>
        <w:t xml:space="preserve"> </w:t>
      </w:r>
      <w:r w:rsidR="0090749B" w:rsidRPr="00404D3F">
        <w:rPr>
          <w:rFonts w:ascii="Tahoma" w:hAnsi="Tahoma" w:cs="Tahoma"/>
          <w:bCs/>
          <w:sz w:val="20"/>
          <w:lang w:val="pl-PL"/>
        </w:rPr>
        <w:t>w części I zamowienia: „Ubezpieczenie mienia i odpowiedzialności cywilnej”, część II niniejszego</w:t>
      </w:r>
      <w:r w:rsidR="0090749B" w:rsidRPr="00F12019">
        <w:rPr>
          <w:rFonts w:ascii="Tahoma" w:hAnsi="Tahoma" w:cs="Tahoma"/>
          <w:bCs/>
          <w:sz w:val="20"/>
          <w:lang w:val="pl-PL"/>
        </w:rPr>
        <w:t xml:space="preserve"> Opisu przedmiotu zamówienia „Rodzaje </w:t>
      </w:r>
      <w:r w:rsidR="0090749B" w:rsidRPr="00BE7815">
        <w:rPr>
          <w:rFonts w:ascii="Tahoma" w:hAnsi="Tahoma" w:cs="Tahoma"/>
          <w:bCs/>
          <w:sz w:val="20"/>
          <w:lang w:val="pl-PL"/>
        </w:rPr>
        <w:t>ubezpieczeń”</w:t>
      </w:r>
      <w:r w:rsidR="00930F60" w:rsidRPr="00BE7815">
        <w:rPr>
          <w:rFonts w:ascii="Tahoma" w:hAnsi="Tahoma" w:cs="Tahoma"/>
          <w:sz w:val="20"/>
        </w:rPr>
        <w:t>)</w:t>
      </w:r>
      <w:r w:rsidR="00930F60" w:rsidRPr="00BE7815">
        <w:rPr>
          <w:rFonts w:ascii="Tahoma" w:hAnsi="Tahoma" w:cs="Tahoma"/>
          <w:sz w:val="20"/>
          <w:lang w:val="pl-PL"/>
        </w:rPr>
        <w:t>.</w:t>
      </w:r>
    </w:p>
    <w:p w:rsidR="006E67F4" w:rsidRPr="00BE7815" w:rsidRDefault="00930F60" w:rsidP="000654D9">
      <w:pPr>
        <w:numPr>
          <w:ilvl w:val="0"/>
          <w:numId w:val="53"/>
        </w:numPr>
        <w:tabs>
          <w:tab w:val="left" w:pos="284"/>
        </w:tabs>
        <w:suppressAutoHyphens/>
        <w:jc w:val="both"/>
        <w:rPr>
          <w:rFonts w:ascii="Tahoma" w:hAnsi="Tahoma" w:cs="Tahoma"/>
          <w:sz w:val="20"/>
          <w:szCs w:val="20"/>
          <w:lang w:val="de-DE" w:eastAsia="ar-SA"/>
        </w:rPr>
      </w:pPr>
      <w:proofErr w:type="spellStart"/>
      <w:r w:rsidRPr="00BE7815">
        <w:rPr>
          <w:rFonts w:ascii="Tahoma" w:hAnsi="Tahoma" w:cs="Tahoma"/>
          <w:b/>
          <w:sz w:val="20"/>
          <w:szCs w:val="20"/>
          <w:lang w:val="de-DE" w:eastAsia="ar-SA"/>
        </w:rPr>
        <w:t>Obligatoryjne</w:t>
      </w:r>
      <w:proofErr w:type="spellEnd"/>
      <w:r w:rsidRPr="00BE7815">
        <w:rPr>
          <w:rFonts w:ascii="Tahoma" w:hAnsi="Tahoma" w:cs="Tahoma"/>
          <w:b/>
          <w:sz w:val="20"/>
          <w:szCs w:val="20"/>
          <w:lang w:val="de-DE" w:eastAsia="ar-SA"/>
        </w:rPr>
        <w:t>:</w:t>
      </w:r>
    </w:p>
    <w:p w:rsidR="0090749B" w:rsidRPr="00BE7815" w:rsidRDefault="00EC7EEE" w:rsidP="000654D9">
      <w:pPr>
        <w:numPr>
          <w:ilvl w:val="0"/>
          <w:numId w:val="54"/>
        </w:numPr>
        <w:tabs>
          <w:tab w:val="left" w:pos="284"/>
        </w:tabs>
        <w:suppressAutoHyphens/>
        <w:jc w:val="both"/>
        <w:rPr>
          <w:rFonts w:ascii="Tahoma" w:hAnsi="Tahoma" w:cs="Tahoma"/>
          <w:sz w:val="20"/>
          <w:szCs w:val="20"/>
          <w:lang w:eastAsia="ar-SA"/>
        </w:rPr>
      </w:pPr>
      <w:r>
        <w:rPr>
          <w:rFonts w:ascii="Tahoma" w:hAnsi="Tahoma" w:cs="Tahoma"/>
          <w:sz w:val="20"/>
          <w:szCs w:val="20"/>
          <w:lang w:eastAsia="ar-SA"/>
        </w:rPr>
        <w:t>AB</w:t>
      </w:r>
      <w:r w:rsidR="0090749B" w:rsidRPr="00BE7815">
        <w:rPr>
          <w:rFonts w:ascii="Tahoma" w:hAnsi="Tahoma" w:cs="Tahoma"/>
          <w:sz w:val="20"/>
          <w:szCs w:val="20"/>
          <w:lang w:eastAsia="ar-SA"/>
        </w:rPr>
        <w:t xml:space="preserve">04A klauzula przekształcenia </w:t>
      </w:r>
    </w:p>
    <w:p w:rsidR="006E67F4" w:rsidRPr="00BE7815" w:rsidRDefault="00930F60" w:rsidP="000654D9">
      <w:pPr>
        <w:numPr>
          <w:ilvl w:val="0"/>
          <w:numId w:val="54"/>
        </w:numPr>
        <w:tabs>
          <w:tab w:val="left" w:pos="284"/>
        </w:tabs>
        <w:suppressAutoHyphens/>
        <w:jc w:val="both"/>
        <w:rPr>
          <w:rFonts w:ascii="Tahoma" w:hAnsi="Tahoma" w:cs="Tahoma"/>
          <w:sz w:val="20"/>
          <w:szCs w:val="20"/>
          <w:lang w:eastAsia="ar-SA"/>
        </w:rPr>
      </w:pPr>
      <w:r w:rsidRPr="00BE7815">
        <w:rPr>
          <w:rFonts w:ascii="Tahoma" w:hAnsi="Tahoma" w:cs="Tahoma"/>
          <w:sz w:val="20"/>
          <w:szCs w:val="20"/>
          <w:lang w:eastAsia="ar-SA"/>
        </w:rPr>
        <w:t>AB06</w:t>
      </w:r>
      <w:r w:rsidRPr="00BE7815">
        <w:rPr>
          <w:rFonts w:ascii="Tahoma" w:hAnsi="Tahoma" w:cs="Tahoma"/>
          <w:b/>
          <w:sz w:val="20"/>
          <w:szCs w:val="20"/>
          <w:lang w:eastAsia="ar-SA"/>
        </w:rPr>
        <w:t xml:space="preserve"> </w:t>
      </w:r>
      <w:r w:rsidR="006E67F4" w:rsidRPr="00BE7815">
        <w:rPr>
          <w:rFonts w:ascii="Tahoma" w:hAnsi="Tahoma" w:cs="Tahoma"/>
          <w:sz w:val="20"/>
          <w:szCs w:val="20"/>
          <w:lang w:eastAsia="ar-SA"/>
        </w:rPr>
        <w:t>klauzula</w:t>
      </w:r>
      <w:r w:rsidR="006E67F4" w:rsidRPr="00BE7815">
        <w:rPr>
          <w:rFonts w:ascii="Tahoma" w:hAnsi="Tahoma" w:cs="Tahoma"/>
          <w:b/>
          <w:sz w:val="20"/>
          <w:szCs w:val="20"/>
          <w:lang w:eastAsia="ar-SA"/>
        </w:rPr>
        <w:t xml:space="preserve"> </w:t>
      </w:r>
      <w:r w:rsidRPr="00BE7815">
        <w:rPr>
          <w:rFonts w:ascii="Tahoma" w:hAnsi="Tahoma" w:cs="Tahoma"/>
          <w:sz w:val="20"/>
          <w:szCs w:val="20"/>
          <w:lang w:eastAsia="ar-SA"/>
        </w:rPr>
        <w:t>prolongaty zapłaty składki,</w:t>
      </w:r>
    </w:p>
    <w:p w:rsidR="006E67F4" w:rsidRPr="00BE7815" w:rsidRDefault="00930F60" w:rsidP="000654D9">
      <w:pPr>
        <w:numPr>
          <w:ilvl w:val="0"/>
          <w:numId w:val="54"/>
        </w:numPr>
        <w:tabs>
          <w:tab w:val="left" w:pos="284"/>
        </w:tabs>
        <w:suppressAutoHyphens/>
        <w:jc w:val="both"/>
        <w:rPr>
          <w:rFonts w:ascii="Tahoma" w:hAnsi="Tahoma" w:cs="Tahoma"/>
          <w:sz w:val="20"/>
          <w:szCs w:val="20"/>
          <w:lang w:val="de-DE" w:eastAsia="ar-SA"/>
        </w:rPr>
      </w:pPr>
      <w:r w:rsidRPr="00BE7815">
        <w:rPr>
          <w:rFonts w:ascii="Tahoma" w:hAnsi="Tahoma" w:cs="Tahoma"/>
          <w:sz w:val="20"/>
          <w:szCs w:val="20"/>
          <w:lang w:val="de-DE" w:eastAsia="ar-SA"/>
        </w:rPr>
        <w:t>AB08</w:t>
      </w:r>
      <w:r w:rsidRPr="00BE7815">
        <w:rPr>
          <w:rFonts w:ascii="Tahoma" w:hAnsi="Tahoma" w:cs="Tahoma"/>
          <w:b/>
          <w:sz w:val="20"/>
          <w:szCs w:val="20"/>
          <w:lang w:eastAsia="ar-SA"/>
        </w:rPr>
        <w:t xml:space="preserve"> </w:t>
      </w:r>
      <w:r w:rsidR="006E67F4" w:rsidRPr="00BE7815">
        <w:rPr>
          <w:rFonts w:ascii="Tahoma" w:hAnsi="Tahoma" w:cs="Tahoma"/>
          <w:sz w:val="20"/>
          <w:szCs w:val="20"/>
          <w:lang w:eastAsia="ar-SA"/>
        </w:rPr>
        <w:t xml:space="preserve">klauzula </w:t>
      </w:r>
      <w:r w:rsidRPr="00BE7815">
        <w:rPr>
          <w:rFonts w:ascii="Tahoma" w:hAnsi="Tahoma" w:cs="Tahoma"/>
          <w:sz w:val="20"/>
          <w:szCs w:val="20"/>
          <w:lang w:eastAsia="ar-SA"/>
        </w:rPr>
        <w:t>pro rata temporis</w:t>
      </w:r>
      <w:r w:rsidRPr="00BE7815">
        <w:rPr>
          <w:rFonts w:ascii="Tahoma" w:hAnsi="Tahoma" w:cs="Tahoma"/>
          <w:sz w:val="20"/>
          <w:szCs w:val="20"/>
          <w:lang w:val="de-DE" w:eastAsia="ar-SA"/>
        </w:rPr>
        <w:t>,</w:t>
      </w:r>
    </w:p>
    <w:p w:rsidR="006E67F4" w:rsidRPr="00BE7815" w:rsidRDefault="00930F60" w:rsidP="000654D9">
      <w:pPr>
        <w:numPr>
          <w:ilvl w:val="0"/>
          <w:numId w:val="54"/>
        </w:numPr>
        <w:tabs>
          <w:tab w:val="left" w:pos="284"/>
        </w:tabs>
        <w:suppressAutoHyphens/>
        <w:jc w:val="both"/>
        <w:rPr>
          <w:rFonts w:ascii="Tahoma" w:hAnsi="Tahoma" w:cs="Tahoma"/>
          <w:sz w:val="20"/>
          <w:szCs w:val="20"/>
          <w:lang w:eastAsia="ar-SA"/>
        </w:rPr>
      </w:pPr>
      <w:r w:rsidRPr="00BE7815">
        <w:rPr>
          <w:rFonts w:ascii="Tahoma" w:hAnsi="Tahoma" w:cs="Tahoma"/>
          <w:sz w:val="20"/>
          <w:szCs w:val="20"/>
          <w:lang w:eastAsia="ar-SA"/>
        </w:rPr>
        <w:t xml:space="preserve">AB12 </w:t>
      </w:r>
      <w:r w:rsidR="006E67F4" w:rsidRPr="00BE7815">
        <w:rPr>
          <w:rFonts w:ascii="Tahoma" w:hAnsi="Tahoma" w:cs="Tahoma"/>
          <w:sz w:val="20"/>
          <w:szCs w:val="20"/>
          <w:lang w:eastAsia="ar-SA"/>
        </w:rPr>
        <w:t xml:space="preserve">klauzula </w:t>
      </w:r>
      <w:r w:rsidRPr="00BE7815">
        <w:rPr>
          <w:rFonts w:ascii="Tahoma" w:hAnsi="Tahoma" w:cs="Tahoma"/>
          <w:sz w:val="20"/>
          <w:szCs w:val="20"/>
          <w:lang w:eastAsia="ar-SA"/>
        </w:rPr>
        <w:t>dotycząca rozstrzygania sporów,</w:t>
      </w:r>
    </w:p>
    <w:p w:rsidR="006E67F4" w:rsidRPr="00BE7815" w:rsidRDefault="00930F60" w:rsidP="000654D9">
      <w:pPr>
        <w:numPr>
          <w:ilvl w:val="0"/>
          <w:numId w:val="54"/>
        </w:numPr>
        <w:tabs>
          <w:tab w:val="left" w:pos="284"/>
        </w:tabs>
        <w:suppressAutoHyphens/>
        <w:jc w:val="both"/>
        <w:rPr>
          <w:rFonts w:ascii="Tahoma" w:hAnsi="Tahoma" w:cs="Tahoma"/>
          <w:sz w:val="20"/>
          <w:szCs w:val="20"/>
          <w:lang w:val="de-DE" w:eastAsia="ar-SA"/>
        </w:rPr>
      </w:pPr>
      <w:r w:rsidRPr="00BE7815">
        <w:rPr>
          <w:rFonts w:ascii="Tahoma" w:hAnsi="Tahoma" w:cs="Tahoma"/>
          <w:sz w:val="20"/>
          <w:szCs w:val="20"/>
          <w:lang w:val="de-DE" w:eastAsia="ar-SA"/>
        </w:rPr>
        <w:t>AB13</w:t>
      </w:r>
      <w:r w:rsidRPr="00BE7815">
        <w:rPr>
          <w:rFonts w:ascii="Tahoma" w:hAnsi="Tahoma" w:cs="Tahoma"/>
          <w:sz w:val="20"/>
          <w:szCs w:val="20"/>
          <w:lang w:eastAsia="ar-SA"/>
        </w:rPr>
        <w:t xml:space="preserve"> </w:t>
      </w:r>
      <w:r w:rsidR="006E67F4" w:rsidRPr="00BE7815">
        <w:rPr>
          <w:rFonts w:ascii="Tahoma" w:hAnsi="Tahoma" w:cs="Tahoma"/>
          <w:sz w:val="20"/>
          <w:szCs w:val="20"/>
          <w:lang w:eastAsia="ar-SA"/>
        </w:rPr>
        <w:t xml:space="preserve">klauzula </w:t>
      </w:r>
      <w:r w:rsidRPr="00BE7815">
        <w:rPr>
          <w:rFonts w:ascii="Tahoma" w:hAnsi="Tahoma" w:cs="Tahoma"/>
          <w:sz w:val="20"/>
          <w:szCs w:val="20"/>
          <w:lang w:eastAsia="ar-SA"/>
        </w:rPr>
        <w:t>stempla bankowego</w:t>
      </w:r>
      <w:r w:rsidRPr="00BE7815">
        <w:rPr>
          <w:rFonts w:ascii="Tahoma" w:hAnsi="Tahoma" w:cs="Tahoma"/>
          <w:sz w:val="20"/>
          <w:szCs w:val="20"/>
          <w:lang w:val="de-DE" w:eastAsia="ar-SA"/>
        </w:rPr>
        <w:t>,</w:t>
      </w:r>
    </w:p>
    <w:p w:rsidR="006E67F4" w:rsidRPr="00BE7815" w:rsidRDefault="00930F60" w:rsidP="000654D9">
      <w:pPr>
        <w:numPr>
          <w:ilvl w:val="0"/>
          <w:numId w:val="54"/>
        </w:numPr>
        <w:tabs>
          <w:tab w:val="left" w:pos="284"/>
        </w:tabs>
        <w:suppressAutoHyphens/>
        <w:jc w:val="both"/>
        <w:rPr>
          <w:rFonts w:ascii="Tahoma" w:hAnsi="Tahoma" w:cs="Tahoma"/>
          <w:sz w:val="20"/>
          <w:szCs w:val="20"/>
          <w:lang w:val="de-DE" w:eastAsia="ar-SA"/>
        </w:rPr>
      </w:pPr>
      <w:r w:rsidRPr="00BE7815">
        <w:rPr>
          <w:rFonts w:ascii="Tahoma" w:hAnsi="Tahoma" w:cs="Tahoma"/>
          <w:sz w:val="20"/>
          <w:szCs w:val="20"/>
          <w:lang w:val="de-DE" w:eastAsia="ar-SA"/>
        </w:rPr>
        <w:t>AB21</w:t>
      </w:r>
      <w:r w:rsidRPr="00BE7815">
        <w:rPr>
          <w:rFonts w:ascii="Tahoma" w:hAnsi="Tahoma" w:cs="Tahoma"/>
          <w:b/>
          <w:sz w:val="20"/>
          <w:szCs w:val="20"/>
          <w:lang w:eastAsia="ar-SA"/>
        </w:rPr>
        <w:t xml:space="preserve"> </w:t>
      </w:r>
      <w:r w:rsidR="006E67F4" w:rsidRPr="00BE7815">
        <w:rPr>
          <w:rFonts w:ascii="Tahoma" w:hAnsi="Tahoma" w:cs="Tahoma"/>
          <w:sz w:val="20"/>
          <w:szCs w:val="20"/>
          <w:lang w:eastAsia="ar-SA"/>
        </w:rPr>
        <w:t xml:space="preserve">klauzula </w:t>
      </w:r>
      <w:r w:rsidRPr="00BE7815">
        <w:rPr>
          <w:rFonts w:ascii="Tahoma" w:hAnsi="Tahoma" w:cs="Tahoma"/>
          <w:sz w:val="20"/>
          <w:szCs w:val="20"/>
          <w:lang w:eastAsia="ar-SA"/>
        </w:rPr>
        <w:t>odpowiedzialności,</w:t>
      </w:r>
    </w:p>
    <w:p w:rsidR="0090749B" w:rsidRPr="00BE7815" w:rsidRDefault="0090749B" w:rsidP="000654D9">
      <w:pPr>
        <w:numPr>
          <w:ilvl w:val="0"/>
          <w:numId w:val="54"/>
        </w:numPr>
        <w:tabs>
          <w:tab w:val="left" w:pos="284"/>
        </w:tabs>
        <w:suppressAutoHyphens/>
        <w:jc w:val="both"/>
        <w:rPr>
          <w:rFonts w:ascii="Tahoma" w:hAnsi="Tahoma" w:cs="Tahoma"/>
          <w:sz w:val="20"/>
          <w:szCs w:val="20"/>
          <w:lang w:val="de-DE" w:eastAsia="ar-SA"/>
        </w:rPr>
      </w:pPr>
      <w:r w:rsidRPr="00BE7815">
        <w:rPr>
          <w:rFonts w:ascii="Tahoma" w:hAnsi="Tahoma" w:cs="Tahoma"/>
          <w:sz w:val="20"/>
          <w:szCs w:val="20"/>
          <w:lang w:eastAsia="ar-SA"/>
        </w:rPr>
        <w:t>AB 23</w:t>
      </w:r>
      <w:r w:rsidRPr="00BE7815">
        <w:rPr>
          <w:rFonts w:ascii="Tahoma" w:hAnsi="Tahoma" w:cs="Tahoma"/>
          <w:sz w:val="20"/>
          <w:szCs w:val="20"/>
        </w:rPr>
        <w:t xml:space="preserve"> </w:t>
      </w:r>
      <w:r w:rsidRPr="00BE7815">
        <w:rPr>
          <w:rFonts w:ascii="Tahoma" w:hAnsi="Tahoma" w:cs="Tahoma"/>
          <w:sz w:val="20"/>
          <w:szCs w:val="20"/>
          <w:lang w:eastAsia="ar-SA"/>
        </w:rPr>
        <w:t>klauzula zgłaszania szkód,</w:t>
      </w:r>
    </w:p>
    <w:p w:rsidR="00930F60" w:rsidRPr="00BE7815" w:rsidRDefault="00930F60" w:rsidP="000654D9">
      <w:pPr>
        <w:numPr>
          <w:ilvl w:val="0"/>
          <w:numId w:val="54"/>
        </w:numPr>
        <w:tabs>
          <w:tab w:val="left" w:pos="284"/>
        </w:tabs>
        <w:suppressAutoHyphens/>
        <w:jc w:val="both"/>
        <w:rPr>
          <w:rFonts w:ascii="Tahoma" w:hAnsi="Tahoma" w:cs="Tahoma"/>
          <w:sz w:val="20"/>
          <w:szCs w:val="20"/>
          <w:lang w:val="de-DE" w:eastAsia="ar-SA"/>
        </w:rPr>
      </w:pPr>
      <w:r w:rsidRPr="00BE7815">
        <w:rPr>
          <w:rFonts w:ascii="Tahoma" w:hAnsi="Tahoma" w:cs="Tahoma"/>
          <w:sz w:val="20"/>
          <w:szCs w:val="20"/>
          <w:lang w:val="de-DE" w:eastAsia="ar-SA"/>
        </w:rPr>
        <w:t>AB30</w:t>
      </w:r>
      <w:r w:rsidRPr="00BE7815">
        <w:rPr>
          <w:rFonts w:ascii="Tahoma" w:hAnsi="Tahoma" w:cs="Tahoma"/>
          <w:sz w:val="20"/>
          <w:szCs w:val="20"/>
          <w:lang w:eastAsia="ar-SA"/>
        </w:rPr>
        <w:t xml:space="preserve"> </w:t>
      </w:r>
      <w:r w:rsidR="006E67F4" w:rsidRPr="00BE7815">
        <w:rPr>
          <w:rFonts w:ascii="Tahoma" w:hAnsi="Tahoma" w:cs="Tahoma"/>
          <w:sz w:val="20"/>
          <w:szCs w:val="20"/>
          <w:lang w:eastAsia="ar-SA"/>
        </w:rPr>
        <w:t xml:space="preserve">klauzula </w:t>
      </w:r>
      <w:r w:rsidRPr="00BE7815">
        <w:rPr>
          <w:rFonts w:ascii="Tahoma" w:hAnsi="Tahoma" w:cs="Tahoma"/>
          <w:sz w:val="20"/>
          <w:szCs w:val="20"/>
          <w:lang w:eastAsia="ar-SA"/>
        </w:rPr>
        <w:t>akceptacji ryzyka</w:t>
      </w:r>
      <w:r w:rsidR="006153CC" w:rsidRPr="00BE7815">
        <w:rPr>
          <w:rFonts w:ascii="Tahoma" w:hAnsi="Tahoma" w:cs="Tahoma"/>
          <w:sz w:val="20"/>
          <w:szCs w:val="20"/>
          <w:lang w:val="de-DE" w:eastAsia="ar-SA"/>
        </w:rPr>
        <w:t>,</w:t>
      </w:r>
    </w:p>
    <w:p w:rsidR="006153CC" w:rsidRPr="00BE7815" w:rsidRDefault="00087472" w:rsidP="000654D9">
      <w:pPr>
        <w:pStyle w:val="Tekstpodstawowy2"/>
        <w:numPr>
          <w:ilvl w:val="0"/>
          <w:numId w:val="54"/>
        </w:numPr>
        <w:tabs>
          <w:tab w:val="left" w:pos="284"/>
        </w:tabs>
        <w:jc w:val="both"/>
        <w:rPr>
          <w:rFonts w:ascii="Tahoma" w:hAnsi="Tahoma" w:cs="Tahoma"/>
          <w:sz w:val="20"/>
          <w:lang w:val="pl-PL"/>
        </w:rPr>
      </w:pPr>
      <w:r w:rsidRPr="00BE7815">
        <w:rPr>
          <w:rFonts w:ascii="Tahoma" w:hAnsi="Tahoma" w:cs="Tahoma"/>
          <w:sz w:val="20"/>
          <w:lang w:val="pl-PL" w:eastAsia="pl-PL"/>
        </w:rPr>
        <w:t>klauzula warunków i taryf</w:t>
      </w:r>
      <w:r w:rsidR="006153CC" w:rsidRPr="00BE7815">
        <w:rPr>
          <w:rFonts w:ascii="Tahoma" w:hAnsi="Tahoma" w:cs="Tahoma"/>
          <w:sz w:val="20"/>
          <w:lang w:val="pl-PL" w:eastAsia="pl-PL"/>
        </w:rPr>
        <w:t>,</w:t>
      </w:r>
    </w:p>
    <w:p w:rsidR="00612C8C" w:rsidRPr="00BE7815" w:rsidRDefault="00612C8C" w:rsidP="000654D9">
      <w:pPr>
        <w:pStyle w:val="Tekstpodstawowy2"/>
        <w:numPr>
          <w:ilvl w:val="0"/>
          <w:numId w:val="54"/>
        </w:numPr>
        <w:tabs>
          <w:tab w:val="left" w:pos="284"/>
        </w:tabs>
        <w:jc w:val="both"/>
        <w:rPr>
          <w:rFonts w:ascii="Tahoma" w:hAnsi="Tahoma" w:cs="Tahoma"/>
          <w:sz w:val="20"/>
          <w:lang w:val="pl-PL"/>
        </w:rPr>
      </w:pPr>
      <w:r w:rsidRPr="00BE7815">
        <w:rPr>
          <w:rFonts w:ascii="Tahoma" w:hAnsi="Tahoma" w:cs="Tahoma"/>
          <w:bCs/>
          <w:sz w:val="20"/>
        </w:rPr>
        <w:t>klauzula regresowa.</w:t>
      </w:r>
    </w:p>
    <w:p w:rsidR="00074D7B" w:rsidRPr="00BE7815" w:rsidRDefault="00074D7B" w:rsidP="00074D7B">
      <w:pPr>
        <w:tabs>
          <w:tab w:val="left" w:pos="284"/>
        </w:tabs>
        <w:suppressAutoHyphens/>
        <w:ind w:left="1068"/>
        <w:jc w:val="both"/>
        <w:rPr>
          <w:rFonts w:ascii="Tahoma" w:hAnsi="Tahoma" w:cs="Tahoma"/>
          <w:sz w:val="20"/>
          <w:szCs w:val="20"/>
          <w:highlight w:val="yellow"/>
          <w:lang w:eastAsia="ar-SA"/>
        </w:rPr>
      </w:pPr>
    </w:p>
    <w:p w:rsidR="00612C8C" w:rsidRPr="00BE7815" w:rsidRDefault="00612C8C" w:rsidP="000654D9">
      <w:pPr>
        <w:numPr>
          <w:ilvl w:val="0"/>
          <w:numId w:val="53"/>
        </w:numPr>
        <w:tabs>
          <w:tab w:val="left" w:pos="284"/>
        </w:tabs>
        <w:jc w:val="both"/>
        <w:rPr>
          <w:rFonts w:ascii="Tahoma" w:hAnsi="Tahoma" w:cs="Tahoma"/>
          <w:sz w:val="20"/>
          <w:szCs w:val="20"/>
          <w:lang w:eastAsia="x-none"/>
        </w:rPr>
      </w:pPr>
      <w:proofErr w:type="spellStart"/>
      <w:r w:rsidRPr="00BE7815">
        <w:rPr>
          <w:rFonts w:ascii="Tahoma" w:hAnsi="Tahoma" w:cs="Tahoma"/>
          <w:b/>
          <w:sz w:val="20"/>
          <w:lang w:val="de-DE"/>
        </w:rPr>
        <w:t>Fakultatywne</w:t>
      </w:r>
      <w:proofErr w:type="spellEnd"/>
      <w:r w:rsidRPr="00BE7815">
        <w:rPr>
          <w:rFonts w:ascii="Tahoma" w:hAnsi="Tahoma" w:cs="Tahoma"/>
          <w:b/>
          <w:sz w:val="20"/>
          <w:lang w:val="de-DE"/>
        </w:rPr>
        <w:t xml:space="preserve"> </w:t>
      </w:r>
      <w:r w:rsidRPr="00BE7815">
        <w:rPr>
          <w:rFonts w:ascii="Tahoma" w:hAnsi="Tahoma" w:cs="Tahoma"/>
          <w:i/>
          <w:sz w:val="20"/>
          <w:szCs w:val="20"/>
        </w:rPr>
        <w:t>(za włączenie do zakresu ochrony poszczególnych klauzul Zamawiający przyzna dodatkowe punkty zgodnie z kryterium oceny ofert określonym w niniejszej SIWZ)</w:t>
      </w:r>
      <w:r w:rsidRPr="00BE7815">
        <w:rPr>
          <w:rFonts w:ascii="Tahoma" w:hAnsi="Tahoma" w:cs="Tahoma"/>
          <w:sz w:val="20"/>
          <w:szCs w:val="20"/>
        </w:rPr>
        <w:t>:</w:t>
      </w:r>
    </w:p>
    <w:p w:rsidR="00612C8C" w:rsidRPr="00BE7815" w:rsidRDefault="00612C8C" w:rsidP="000654D9">
      <w:pPr>
        <w:numPr>
          <w:ilvl w:val="0"/>
          <w:numId w:val="55"/>
        </w:numPr>
        <w:tabs>
          <w:tab w:val="left" w:pos="284"/>
        </w:tabs>
        <w:ind w:left="1428"/>
        <w:jc w:val="both"/>
        <w:rPr>
          <w:rFonts w:ascii="Tahoma" w:hAnsi="Tahoma" w:cs="Tahoma"/>
          <w:sz w:val="20"/>
          <w:szCs w:val="20"/>
          <w:lang w:val="de-DE" w:eastAsia="x-none"/>
        </w:rPr>
      </w:pPr>
      <w:r w:rsidRPr="00BE7815">
        <w:rPr>
          <w:rFonts w:ascii="Tahoma" w:hAnsi="Tahoma" w:cs="Tahoma"/>
          <w:sz w:val="20"/>
          <w:szCs w:val="20"/>
          <w:lang w:val="de-DE"/>
        </w:rPr>
        <w:t>AB03</w:t>
      </w:r>
      <w:r w:rsidRPr="00BE7815">
        <w:rPr>
          <w:rFonts w:ascii="Tahoma" w:hAnsi="Tahoma" w:cs="Tahoma"/>
          <w:sz w:val="20"/>
          <w:szCs w:val="20"/>
        </w:rPr>
        <w:t xml:space="preserve"> </w:t>
      </w:r>
      <w:r w:rsidRPr="00BE7815">
        <w:rPr>
          <w:rFonts w:ascii="Tahoma" w:hAnsi="Tahoma" w:cs="Tahoma"/>
          <w:sz w:val="20"/>
          <w:szCs w:val="20"/>
          <w:lang w:val="x-none" w:eastAsia="ar-SA"/>
        </w:rPr>
        <w:t>klauzula</w:t>
      </w:r>
      <w:r w:rsidRPr="00BE7815">
        <w:rPr>
          <w:rFonts w:ascii="Tahoma" w:hAnsi="Tahoma" w:cs="Tahoma"/>
          <w:sz w:val="20"/>
          <w:szCs w:val="20"/>
        </w:rPr>
        <w:t xml:space="preserve"> reprezentantów (do ubezpieczenia odpowiedzialności cywilnej)</w:t>
      </w:r>
      <w:r w:rsidRPr="00BE7815">
        <w:rPr>
          <w:rFonts w:ascii="Tahoma" w:hAnsi="Tahoma" w:cs="Tahoma"/>
          <w:sz w:val="20"/>
          <w:szCs w:val="20"/>
          <w:lang w:val="de-DE"/>
        </w:rPr>
        <w:t>,</w:t>
      </w:r>
    </w:p>
    <w:p w:rsidR="00612C8C" w:rsidRPr="00BE7815" w:rsidRDefault="00612C8C" w:rsidP="000654D9">
      <w:pPr>
        <w:numPr>
          <w:ilvl w:val="0"/>
          <w:numId w:val="55"/>
        </w:numPr>
        <w:tabs>
          <w:tab w:val="left" w:pos="284"/>
        </w:tabs>
        <w:ind w:left="1428"/>
        <w:jc w:val="both"/>
        <w:rPr>
          <w:rFonts w:ascii="Tahoma" w:hAnsi="Tahoma" w:cs="Tahoma"/>
          <w:sz w:val="20"/>
          <w:szCs w:val="20"/>
          <w:lang w:val="de-DE" w:eastAsia="x-none"/>
        </w:rPr>
      </w:pPr>
      <w:r w:rsidRPr="00BE7815">
        <w:rPr>
          <w:rFonts w:ascii="Tahoma" w:hAnsi="Tahoma" w:cs="Tahoma"/>
          <w:sz w:val="20"/>
          <w:szCs w:val="20"/>
        </w:rPr>
        <w:t>AB22</w:t>
      </w:r>
      <w:r w:rsidRPr="00BE7815">
        <w:rPr>
          <w:rFonts w:ascii="Tahoma" w:hAnsi="Tahoma" w:cs="Tahoma"/>
          <w:iCs/>
          <w:sz w:val="20"/>
          <w:szCs w:val="20"/>
        </w:rPr>
        <w:t xml:space="preserve"> klauzula zwrotu części składki,</w:t>
      </w:r>
    </w:p>
    <w:p w:rsidR="00612C8C" w:rsidRPr="00BE7815" w:rsidRDefault="00612C8C" w:rsidP="000654D9">
      <w:pPr>
        <w:numPr>
          <w:ilvl w:val="0"/>
          <w:numId w:val="55"/>
        </w:numPr>
        <w:tabs>
          <w:tab w:val="left" w:pos="284"/>
        </w:tabs>
        <w:ind w:left="1428"/>
        <w:jc w:val="both"/>
        <w:rPr>
          <w:rFonts w:ascii="Tahoma" w:hAnsi="Tahoma" w:cs="Tahoma"/>
          <w:sz w:val="20"/>
          <w:szCs w:val="20"/>
          <w:lang w:val="de-DE" w:eastAsia="x-none"/>
        </w:rPr>
      </w:pPr>
      <w:r w:rsidRPr="00BE7815">
        <w:rPr>
          <w:rFonts w:ascii="Tahoma" w:hAnsi="Tahoma" w:cs="Tahoma"/>
          <w:sz w:val="20"/>
          <w:szCs w:val="20"/>
          <w:lang w:eastAsia="x-none"/>
        </w:rPr>
        <w:t>klauzula naruszenia dóbr osobistych</w:t>
      </w:r>
      <w:r w:rsidRPr="00BE7815">
        <w:rPr>
          <w:rFonts w:ascii="Tahoma" w:hAnsi="Tahoma" w:cs="Tahoma"/>
          <w:sz w:val="20"/>
          <w:szCs w:val="20"/>
          <w:lang w:val="de-DE" w:eastAsia="x-none"/>
        </w:rPr>
        <w:t>,</w:t>
      </w:r>
    </w:p>
    <w:p w:rsidR="00612C8C" w:rsidRPr="00BE7815" w:rsidRDefault="00612C8C" w:rsidP="000654D9">
      <w:pPr>
        <w:numPr>
          <w:ilvl w:val="0"/>
          <w:numId w:val="55"/>
        </w:numPr>
        <w:tabs>
          <w:tab w:val="left" w:pos="284"/>
        </w:tabs>
        <w:ind w:left="1428"/>
        <w:jc w:val="both"/>
        <w:rPr>
          <w:rFonts w:ascii="Tahoma" w:hAnsi="Tahoma" w:cs="Tahoma"/>
          <w:sz w:val="20"/>
          <w:szCs w:val="20"/>
          <w:lang w:val="de-DE" w:eastAsia="x-none"/>
        </w:rPr>
      </w:pPr>
      <w:r w:rsidRPr="00BE7815">
        <w:rPr>
          <w:rFonts w:ascii="Tahoma" w:hAnsi="Tahoma" w:cs="Tahoma"/>
          <w:sz w:val="20"/>
          <w:szCs w:val="20"/>
        </w:rPr>
        <w:t>klauzula powolnego działania,</w:t>
      </w:r>
    </w:p>
    <w:p w:rsidR="00612C8C" w:rsidRPr="00BE7815" w:rsidRDefault="00612C8C" w:rsidP="000654D9">
      <w:pPr>
        <w:numPr>
          <w:ilvl w:val="0"/>
          <w:numId w:val="55"/>
        </w:numPr>
        <w:tabs>
          <w:tab w:val="left" w:pos="284"/>
        </w:tabs>
        <w:ind w:left="1428"/>
        <w:jc w:val="both"/>
        <w:rPr>
          <w:rFonts w:ascii="Tahoma" w:hAnsi="Tahoma" w:cs="Tahoma"/>
          <w:sz w:val="20"/>
          <w:szCs w:val="20"/>
          <w:lang w:val="de-DE" w:eastAsia="x-none"/>
        </w:rPr>
      </w:pPr>
      <w:r w:rsidRPr="00BE7815">
        <w:rPr>
          <w:rFonts w:ascii="Tahoma" w:hAnsi="Tahoma" w:cs="Tahoma"/>
          <w:sz w:val="20"/>
          <w:szCs w:val="20"/>
        </w:rPr>
        <w:t>klauzula rozszerzenia OC pracodawcy o choroby zawodowe,</w:t>
      </w:r>
    </w:p>
    <w:p w:rsidR="00612C8C" w:rsidRPr="00BE7815" w:rsidRDefault="00612C8C" w:rsidP="000654D9">
      <w:pPr>
        <w:numPr>
          <w:ilvl w:val="0"/>
          <w:numId w:val="55"/>
        </w:numPr>
        <w:tabs>
          <w:tab w:val="left" w:pos="284"/>
        </w:tabs>
        <w:ind w:left="1428"/>
        <w:jc w:val="both"/>
        <w:rPr>
          <w:rFonts w:ascii="Tahoma" w:hAnsi="Tahoma" w:cs="Tahoma"/>
          <w:sz w:val="20"/>
          <w:szCs w:val="20"/>
          <w:lang w:val="de-DE" w:eastAsia="x-none"/>
        </w:rPr>
      </w:pPr>
      <w:r w:rsidRPr="00BE7815">
        <w:rPr>
          <w:rFonts w:ascii="Tahoma" w:hAnsi="Tahoma" w:cs="Tahoma"/>
          <w:sz w:val="20"/>
          <w:szCs w:val="20"/>
        </w:rPr>
        <w:t>klauzula wirusów komputerowych,</w:t>
      </w:r>
    </w:p>
    <w:p w:rsidR="00612C8C" w:rsidRPr="00BE7815" w:rsidRDefault="00612C8C" w:rsidP="000654D9">
      <w:pPr>
        <w:numPr>
          <w:ilvl w:val="0"/>
          <w:numId w:val="55"/>
        </w:numPr>
        <w:tabs>
          <w:tab w:val="left" w:pos="284"/>
        </w:tabs>
        <w:ind w:left="1428"/>
        <w:jc w:val="both"/>
        <w:rPr>
          <w:rFonts w:ascii="Tahoma" w:hAnsi="Tahoma" w:cs="Tahoma"/>
          <w:sz w:val="20"/>
          <w:szCs w:val="20"/>
          <w:lang w:val="de-DE" w:eastAsia="x-none"/>
        </w:rPr>
      </w:pPr>
      <w:r w:rsidRPr="00BE7815">
        <w:rPr>
          <w:rFonts w:ascii="Tahoma" w:hAnsi="Tahoma" w:cs="Tahoma"/>
          <w:sz w:val="20"/>
          <w:szCs w:val="20"/>
        </w:rPr>
        <w:t>klauzula przejęcia odpowiedzialności,</w:t>
      </w:r>
    </w:p>
    <w:p w:rsidR="00612C8C" w:rsidRPr="00BE7815" w:rsidRDefault="00612C8C" w:rsidP="000654D9">
      <w:pPr>
        <w:numPr>
          <w:ilvl w:val="0"/>
          <w:numId w:val="55"/>
        </w:numPr>
        <w:tabs>
          <w:tab w:val="left" w:pos="284"/>
        </w:tabs>
        <w:ind w:left="1428"/>
        <w:jc w:val="both"/>
        <w:rPr>
          <w:rFonts w:ascii="Tahoma" w:hAnsi="Tahoma" w:cs="Tahoma"/>
          <w:sz w:val="20"/>
          <w:szCs w:val="20"/>
          <w:lang w:val="de-DE" w:eastAsia="x-none"/>
        </w:rPr>
      </w:pPr>
      <w:r w:rsidRPr="00BE7815">
        <w:rPr>
          <w:rFonts w:ascii="Tahoma" w:hAnsi="Tahoma" w:cs="Tahoma"/>
          <w:sz w:val="20"/>
          <w:szCs w:val="20"/>
          <w:lang w:eastAsia="x-none"/>
        </w:rPr>
        <w:lastRenderedPageBreak/>
        <w:t>klauzula dorozumianej ochrony dla kosztów procesu w braku oświadczenia ubezpieczyciela.</w:t>
      </w:r>
    </w:p>
    <w:p w:rsidR="00CD0A70" w:rsidRPr="00BE7815" w:rsidRDefault="00CD0A70" w:rsidP="00612C8C">
      <w:pPr>
        <w:pStyle w:val="Tekstpodstawowy2"/>
        <w:tabs>
          <w:tab w:val="left" w:pos="284"/>
        </w:tabs>
        <w:ind w:left="644"/>
        <w:jc w:val="both"/>
        <w:rPr>
          <w:rFonts w:ascii="Tahoma" w:hAnsi="Tahoma" w:cs="Tahoma"/>
          <w:sz w:val="20"/>
          <w:lang w:val="de-DE"/>
        </w:rPr>
      </w:pPr>
    </w:p>
    <w:p w:rsidR="00CD0A70" w:rsidRPr="00BE7815" w:rsidRDefault="00CD0A70" w:rsidP="003E437B">
      <w:pPr>
        <w:pStyle w:val="Tekstpodstawowy2"/>
        <w:tabs>
          <w:tab w:val="left" w:pos="3119"/>
        </w:tabs>
        <w:jc w:val="both"/>
        <w:rPr>
          <w:rFonts w:ascii="Tahoma" w:hAnsi="Tahoma" w:cs="Tahoma"/>
          <w:sz w:val="20"/>
          <w:highlight w:val="yellow"/>
          <w:lang w:val="pl-PL"/>
        </w:rPr>
      </w:pPr>
    </w:p>
    <w:p w:rsidR="00080E2D" w:rsidRPr="00BE7815" w:rsidRDefault="00080E2D" w:rsidP="00080E2D">
      <w:pPr>
        <w:jc w:val="both"/>
        <w:rPr>
          <w:rFonts w:ascii="Tahoma" w:hAnsi="Tahoma" w:cs="Tahoma"/>
          <w:b/>
          <w:sz w:val="20"/>
          <w:szCs w:val="20"/>
          <w:u w:val="single"/>
        </w:rPr>
      </w:pPr>
      <w:r w:rsidRPr="00BE7815">
        <w:rPr>
          <w:rFonts w:ascii="Tahoma" w:hAnsi="Tahoma" w:cs="Tahoma"/>
          <w:b/>
          <w:sz w:val="20"/>
          <w:szCs w:val="20"/>
          <w:u w:val="single"/>
        </w:rPr>
        <w:t>Ponadto Zamawiający przyzna dodatkowe punkty zgodnie z kryterium oceny ofert określonym w niniejszej SIWZ w przypadku w</w:t>
      </w:r>
      <w:r w:rsidRPr="00BE7815">
        <w:rPr>
          <w:rFonts w:ascii="Tahoma" w:hAnsi="Tahoma" w:cs="Tahoma"/>
          <w:b/>
          <w:bCs/>
          <w:sz w:val="20"/>
          <w:szCs w:val="20"/>
          <w:u w:val="single"/>
        </w:rPr>
        <w:t xml:space="preserve">łączenia do ubezpieczenia odpowiedzialności cywilnej szkód </w:t>
      </w:r>
      <w:r w:rsidRPr="00BE7815">
        <w:rPr>
          <w:rFonts w:ascii="Tahoma" w:hAnsi="Tahoma" w:cs="Tahoma"/>
          <w:b/>
          <w:sz w:val="20"/>
          <w:szCs w:val="20"/>
          <w:u w:val="single"/>
        </w:rPr>
        <w:t>wynikłych z przeniesienia chorób zakaźnych i zakażeń, w szczególności HBV, HCV, COVID-19 oraz inne choroby zakaźne i zakażenia wymienione w załączniku do ustawy z dnia 5 grudnia 2008 r. o zapobieganiu oraz zwalczaniu zakażeń i chorób zakaźnych u ludzi (</w:t>
      </w:r>
      <w:proofErr w:type="spellStart"/>
      <w:r w:rsidRPr="00BE7815">
        <w:rPr>
          <w:rFonts w:ascii="Tahoma" w:hAnsi="Tahoma" w:cs="Tahoma"/>
          <w:b/>
          <w:sz w:val="20"/>
          <w:szCs w:val="20"/>
          <w:u w:val="single"/>
        </w:rPr>
        <w:t>t.j</w:t>
      </w:r>
      <w:proofErr w:type="spellEnd"/>
      <w:r w:rsidRPr="00BE7815">
        <w:rPr>
          <w:rFonts w:ascii="Tahoma" w:hAnsi="Tahoma" w:cs="Tahoma"/>
          <w:b/>
          <w:sz w:val="20"/>
          <w:szCs w:val="20"/>
          <w:u w:val="single"/>
        </w:rPr>
        <w:t xml:space="preserve">. Dz. U. z 2019 r., poz. 1239 z </w:t>
      </w:r>
      <w:proofErr w:type="spellStart"/>
      <w:r w:rsidRPr="00BE7815">
        <w:rPr>
          <w:rFonts w:ascii="Tahoma" w:hAnsi="Tahoma" w:cs="Tahoma"/>
          <w:b/>
          <w:sz w:val="20"/>
          <w:szCs w:val="20"/>
          <w:u w:val="single"/>
        </w:rPr>
        <w:t>późn</w:t>
      </w:r>
      <w:proofErr w:type="spellEnd"/>
      <w:r w:rsidRPr="00BE7815">
        <w:rPr>
          <w:rFonts w:ascii="Tahoma" w:hAnsi="Tahoma" w:cs="Tahoma"/>
          <w:b/>
          <w:sz w:val="20"/>
          <w:szCs w:val="20"/>
          <w:u w:val="single"/>
        </w:rPr>
        <w:t>. zm.).</w:t>
      </w:r>
    </w:p>
    <w:p w:rsidR="00080E2D" w:rsidRPr="00BE7815" w:rsidRDefault="00080E2D" w:rsidP="00080E2D">
      <w:pPr>
        <w:jc w:val="both"/>
        <w:rPr>
          <w:rFonts w:ascii="Tahoma" w:hAnsi="Tahoma" w:cs="Tahoma"/>
          <w:b/>
          <w:sz w:val="20"/>
          <w:szCs w:val="20"/>
          <w:highlight w:val="cyan"/>
        </w:rPr>
      </w:pPr>
    </w:p>
    <w:p w:rsidR="00080E2D" w:rsidRDefault="00080E2D" w:rsidP="00080E2D">
      <w:pPr>
        <w:jc w:val="both"/>
        <w:rPr>
          <w:rFonts w:ascii="Tahoma" w:hAnsi="Tahoma" w:cs="Tahoma"/>
          <w:b/>
          <w:color w:val="FF0000"/>
          <w:sz w:val="20"/>
          <w:szCs w:val="20"/>
          <w:highlight w:val="cyan"/>
        </w:rPr>
      </w:pPr>
    </w:p>
    <w:p w:rsidR="00080E2D" w:rsidRPr="00080E2D" w:rsidRDefault="00080E2D" w:rsidP="00080E2D">
      <w:pPr>
        <w:jc w:val="both"/>
        <w:rPr>
          <w:rFonts w:ascii="Tahoma" w:hAnsi="Tahoma" w:cs="Tahoma"/>
          <w:b/>
          <w:color w:val="FF0000"/>
          <w:sz w:val="20"/>
          <w:szCs w:val="20"/>
          <w:highlight w:val="cyan"/>
        </w:rPr>
      </w:pPr>
    </w:p>
    <w:p w:rsidR="00691221" w:rsidRPr="00080E2D" w:rsidRDefault="00691221">
      <w:pPr>
        <w:pStyle w:val="Tekstpodstawowy2"/>
        <w:jc w:val="both"/>
        <w:rPr>
          <w:rFonts w:ascii="Tahoma" w:hAnsi="Tahoma" w:cs="Tahoma"/>
          <w:b/>
          <w:sz w:val="20"/>
          <w:highlight w:val="yellow"/>
          <w:lang w:val="pl-PL"/>
        </w:rPr>
      </w:pPr>
    </w:p>
    <w:p w:rsidR="00CD0A70" w:rsidRPr="00612C8C" w:rsidRDefault="00E96D6D" w:rsidP="00400821">
      <w:pPr>
        <w:pStyle w:val="Nagwek2"/>
        <w:numPr>
          <w:ilvl w:val="0"/>
          <w:numId w:val="2"/>
        </w:numPr>
        <w:tabs>
          <w:tab w:val="clear" w:pos="720"/>
        </w:tabs>
        <w:ind w:left="426"/>
        <w:jc w:val="both"/>
        <w:rPr>
          <w:rFonts w:ascii="Tahoma" w:hAnsi="Tahoma" w:cs="Tahoma"/>
          <w:sz w:val="20"/>
        </w:rPr>
      </w:pPr>
      <w:r w:rsidRPr="00612C8C">
        <w:rPr>
          <w:rFonts w:ascii="Tahoma" w:hAnsi="Tahoma" w:cs="Tahoma"/>
          <w:sz w:val="20"/>
        </w:rPr>
        <w:t>UBEZPIECZENIE MIENIA OD WSZYSTKICH RYZYK.</w:t>
      </w:r>
    </w:p>
    <w:p w:rsidR="00CD0A70" w:rsidRPr="0048507A" w:rsidRDefault="00CD0A70">
      <w:pPr>
        <w:jc w:val="both"/>
        <w:rPr>
          <w:rFonts w:ascii="Tahoma" w:hAnsi="Tahoma" w:cs="Tahoma"/>
          <w:b/>
          <w:sz w:val="20"/>
          <w:szCs w:val="20"/>
          <w:highlight w:val="yellow"/>
        </w:rPr>
      </w:pPr>
    </w:p>
    <w:p w:rsidR="00CD0A70" w:rsidRPr="00612C8C" w:rsidRDefault="00CD0A70">
      <w:pPr>
        <w:spacing w:after="120"/>
        <w:jc w:val="both"/>
        <w:rPr>
          <w:rFonts w:ascii="Tahoma" w:hAnsi="Tahoma" w:cs="Tahoma"/>
          <w:b/>
          <w:sz w:val="20"/>
          <w:szCs w:val="20"/>
          <w:u w:val="single"/>
        </w:rPr>
      </w:pPr>
      <w:r w:rsidRPr="00612C8C">
        <w:rPr>
          <w:rFonts w:ascii="Tahoma" w:hAnsi="Tahoma" w:cs="Tahoma"/>
          <w:b/>
          <w:sz w:val="20"/>
          <w:szCs w:val="20"/>
          <w:u w:val="single"/>
        </w:rPr>
        <w:t>Założenia do ubezpieczenia (wymagania minimalne)</w:t>
      </w:r>
    </w:p>
    <w:p w:rsidR="00CD0A70" w:rsidRPr="00612C8C" w:rsidRDefault="00CD0A70">
      <w:pPr>
        <w:numPr>
          <w:ilvl w:val="12"/>
          <w:numId w:val="0"/>
        </w:numPr>
        <w:spacing w:before="120"/>
        <w:jc w:val="both"/>
        <w:rPr>
          <w:rFonts w:ascii="Tahoma" w:hAnsi="Tahoma" w:cs="Tahoma"/>
          <w:b/>
          <w:sz w:val="20"/>
          <w:szCs w:val="20"/>
        </w:rPr>
      </w:pPr>
      <w:r w:rsidRPr="00612C8C">
        <w:rPr>
          <w:rFonts w:ascii="Tahoma" w:hAnsi="Tahoma" w:cs="Tahoma"/>
          <w:b/>
          <w:sz w:val="20"/>
          <w:szCs w:val="20"/>
        </w:rPr>
        <w:t xml:space="preserve">/A/ Ubezpieczający: </w:t>
      </w:r>
      <w:r w:rsidRPr="00612C8C">
        <w:rPr>
          <w:rFonts w:ascii="Tahoma" w:hAnsi="Tahoma" w:cs="Tahoma"/>
          <w:sz w:val="20"/>
          <w:szCs w:val="20"/>
        </w:rPr>
        <w:t>Powiat Goleniowski.</w:t>
      </w:r>
    </w:p>
    <w:p w:rsidR="00CD0A70" w:rsidRPr="0048507A" w:rsidRDefault="00CD0A70">
      <w:pPr>
        <w:jc w:val="both"/>
        <w:rPr>
          <w:rFonts w:ascii="Tahoma" w:hAnsi="Tahoma" w:cs="Tahoma"/>
          <w:b/>
          <w:sz w:val="20"/>
          <w:szCs w:val="20"/>
          <w:highlight w:val="yellow"/>
        </w:rPr>
      </w:pPr>
    </w:p>
    <w:p w:rsidR="00612C8C" w:rsidRPr="00132DE2" w:rsidRDefault="00CD0A70" w:rsidP="00612C8C">
      <w:pPr>
        <w:jc w:val="both"/>
        <w:rPr>
          <w:rFonts w:ascii="Tahoma" w:hAnsi="Tahoma" w:cs="Tahoma"/>
          <w:b/>
          <w:sz w:val="20"/>
          <w:szCs w:val="20"/>
        </w:rPr>
      </w:pPr>
      <w:r w:rsidRPr="00132DE2">
        <w:rPr>
          <w:rFonts w:ascii="Tahoma" w:hAnsi="Tahoma" w:cs="Tahoma"/>
          <w:b/>
          <w:sz w:val="20"/>
          <w:szCs w:val="20"/>
        </w:rPr>
        <w:t>/B/ Ubezpieczony:</w:t>
      </w:r>
      <w:r w:rsidR="00132DE2" w:rsidRPr="00132DE2">
        <w:rPr>
          <w:rFonts w:ascii="Tahoma" w:hAnsi="Tahoma" w:cs="Tahoma"/>
          <w:sz w:val="20"/>
          <w:szCs w:val="20"/>
        </w:rPr>
        <w:t xml:space="preserve"> </w:t>
      </w:r>
      <w:r w:rsidR="00FF42D6">
        <w:rPr>
          <w:rFonts w:ascii="Tahoma" w:hAnsi="Tahoma" w:cs="Tahoma"/>
          <w:bCs/>
          <w:sz w:val="20"/>
          <w:szCs w:val="20"/>
        </w:rPr>
        <w:t>Powiat Goleniowski oraz</w:t>
      </w:r>
      <w:r w:rsidR="00612C8C" w:rsidRPr="00132DE2">
        <w:rPr>
          <w:rFonts w:ascii="Tahoma" w:hAnsi="Tahoma" w:cs="Tahoma"/>
          <w:bCs/>
          <w:sz w:val="20"/>
          <w:szCs w:val="20"/>
        </w:rPr>
        <w:t xml:space="preserve"> jednostki</w:t>
      </w:r>
      <w:r w:rsidR="00FF42D6">
        <w:rPr>
          <w:rFonts w:ascii="Tahoma" w:hAnsi="Tahoma" w:cs="Tahoma"/>
          <w:sz w:val="20"/>
          <w:szCs w:val="20"/>
        </w:rPr>
        <w:t xml:space="preserve"> organizacyjne powiatu</w:t>
      </w:r>
      <w:r w:rsidR="00612C8C" w:rsidRPr="00132DE2">
        <w:rPr>
          <w:rFonts w:ascii="Tahoma" w:hAnsi="Tahoma" w:cs="Tahoma"/>
          <w:sz w:val="20"/>
          <w:szCs w:val="20"/>
        </w:rPr>
        <w:t xml:space="preserve"> (jednostki wymienione w SIWZ).</w:t>
      </w:r>
    </w:p>
    <w:p w:rsidR="00CD0A70" w:rsidRPr="0048507A" w:rsidRDefault="00CD0A70">
      <w:pPr>
        <w:jc w:val="both"/>
        <w:rPr>
          <w:rFonts w:ascii="Tahoma" w:hAnsi="Tahoma" w:cs="Tahoma"/>
          <w:b/>
          <w:sz w:val="20"/>
          <w:szCs w:val="20"/>
          <w:highlight w:val="yellow"/>
        </w:rPr>
      </w:pPr>
    </w:p>
    <w:p w:rsidR="00CD0A70" w:rsidRPr="00132DE2" w:rsidRDefault="00CD0A70">
      <w:pPr>
        <w:jc w:val="both"/>
        <w:rPr>
          <w:rFonts w:ascii="Tahoma" w:hAnsi="Tahoma" w:cs="Tahoma"/>
          <w:sz w:val="20"/>
          <w:szCs w:val="20"/>
        </w:rPr>
      </w:pPr>
      <w:r w:rsidRPr="00132DE2">
        <w:rPr>
          <w:rFonts w:ascii="Tahoma" w:hAnsi="Tahoma" w:cs="Tahoma"/>
          <w:b/>
          <w:sz w:val="20"/>
          <w:szCs w:val="20"/>
        </w:rPr>
        <w:t>/C/ Miejsce ubezpieczenia:</w:t>
      </w:r>
      <w:r w:rsidRPr="00132DE2">
        <w:rPr>
          <w:rFonts w:ascii="Tahoma" w:hAnsi="Tahoma" w:cs="Tahoma"/>
          <w:sz w:val="20"/>
          <w:szCs w:val="20"/>
        </w:rPr>
        <w:t xml:space="preserve"> wszystkie miejsca prowadzenia działalności i położenia mienia.</w:t>
      </w:r>
    </w:p>
    <w:p w:rsidR="00CD0A70" w:rsidRPr="0048507A" w:rsidRDefault="00CD0A70">
      <w:pPr>
        <w:ind w:left="284"/>
        <w:jc w:val="both"/>
        <w:rPr>
          <w:rFonts w:ascii="Tahoma" w:hAnsi="Tahoma" w:cs="Tahoma"/>
          <w:sz w:val="20"/>
          <w:szCs w:val="20"/>
          <w:highlight w:val="yellow"/>
        </w:rPr>
      </w:pPr>
    </w:p>
    <w:p w:rsidR="00CD0A70" w:rsidRPr="0048507A" w:rsidRDefault="00CD0A70">
      <w:pPr>
        <w:jc w:val="both"/>
        <w:rPr>
          <w:rFonts w:ascii="Tahoma" w:hAnsi="Tahoma" w:cs="Tahoma"/>
          <w:sz w:val="20"/>
          <w:szCs w:val="20"/>
          <w:highlight w:val="yellow"/>
        </w:rPr>
      </w:pPr>
      <w:r w:rsidRPr="00132DE2">
        <w:rPr>
          <w:rFonts w:ascii="Tahoma" w:hAnsi="Tahoma" w:cs="Tahoma"/>
          <w:b/>
          <w:sz w:val="20"/>
          <w:szCs w:val="20"/>
        </w:rPr>
        <w:t xml:space="preserve">/D/ </w:t>
      </w:r>
      <w:r w:rsidRPr="00132DE2">
        <w:rPr>
          <w:rFonts w:ascii="Tahoma" w:hAnsi="Tahoma" w:cs="Tahoma"/>
          <w:b/>
          <w:bCs/>
          <w:sz w:val="20"/>
          <w:szCs w:val="20"/>
        </w:rPr>
        <w:t>Okres  ubezpieczenia</w:t>
      </w:r>
      <w:r w:rsidRPr="00132DE2">
        <w:rPr>
          <w:rFonts w:ascii="Tahoma" w:hAnsi="Tahoma" w:cs="Tahoma"/>
          <w:b/>
          <w:sz w:val="20"/>
          <w:szCs w:val="20"/>
        </w:rPr>
        <w:t xml:space="preserve">: </w:t>
      </w:r>
      <w:r w:rsidR="00132DE2" w:rsidRPr="00132DE2">
        <w:rPr>
          <w:rFonts w:ascii="Tahoma" w:hAnsi="Tahoma" w:cs="Tahoma"/>
          <w:sz w:val="20"/>
        </w:rPr>
        <w:t xml:space="preserve">15 czerwca 2020 r. – 14 czerwca 2024 r. </w:t>
      </w:r>
      <w:r w:rsidR="00132DE2" w:rsidRPr="00132DE2">
        <w:rPr>
          <w:rFonts w:ascii="Tahoma" w:hAnsi="Tahoma" w:cs="Tahoma"/>
          <w:iCs/>
          <w:sz w:val="20"/>
        </w:rPr>
        <w:t>(w podziale na 4</w:t>
      </w:r>
      <w:r w:rsidR="00132DE2" w:rsidRPr="0048507A">
        <w:rPr>
          <w:rFonts w:ascii="Tahoma" w:hAnsi="Tahoma" w:cs="Tahoma"/>
          <w:iCs/>
          <w:sz w:val="20"/>
        </w:rPr>
        <w:t xml:space="preserve"> </w:t>
      </w:r>
      <w:r w:rsidR="00132DE2" w:rsidRPr="0048507A">
        <w:rPr>
          <w:rFonts w:ascii="Tahoma" w:hAnsi="Tahoma" w:cs="Tahoma"/>
          <w:sz w:val="20"/>
        </w:rPr>
        <w:t>dwunastomiesięczne okresy polisowe).</w:t>
      </w:r>
    </w:p>
    <w:p w:rsidR="00CD0A70" w:rsidRPr="0048507A" w:rsidRDefault="00CD0A70">
      <w:pPr>
        <w:ind w:left="284"/>
        <w:jc w:val="both"/>
        <w:rPr>
          <w:rFonts w:ascii="Tahoma" w:hAnsi="Tahoma" w:cs="Tahoma"/>
          <w:sz w:val="20"/>
          <w:szCs w:val="20"/>
          <w:highlight w:val="yellow"/>
        </w:rPr>
      </w:pPr>
    </w:p>
    <w:p w:rsidR="00CD0A70" w:rsidRPr="00B439BF" w:rsidRDefault="00CD0A70">
      <w:pPr>
        <w:jc w:val="both"/>
        <w:rPr>
          <w:rFonts w:ascii="Tahoma" w:hAnsi="Tahoma" w:cs="Tahoma"/>
          <w:sz w:val="20"/>
          <w:szCs w:val="20"/>
        </w:rPr>
      </w:pPr>
      <w:r w:rsidRPr="00B439BF">
        <w:rPr>
          <w:rFonts w:ascii="Tahoma" w:hAnsi="Tahoma" w:cs="Tahoma"/>
          <w:b/>
          <w:sz w:val="20"/>
          <w:szCs w:val="20"/>
        </w:rPr>
        <w:t>/E/ Zakres  ubezpieczenia:</w:t>
      </w:r>
      <w:r w:rsidR="001D6A54" w:rsidRPr="00B439BF">
        <w:rPr>
          <w:rFonts w:ascii="Tahoma" w:hAnsi="Tahoma" w:cs="Tahoma"/>
          <w:b/>
          <w:sz w:val="20"/>
          <w:szCs w:val="20"/>
        </w:rPr>
        <w:t xml:space="preserve"> </w:t>
      </w:r>
      <w:r w:rsidR="001D6A54" w:rsidRPr="00B439BF">
        <w:rPr>
          <w:rFonts w:ascii="Tahoma" w:hAnsi="Tahoma" w:cs="Tahoma"/>
          <w:bCs/>
          <w:sz w:val="20"/>
          <w:szCs w:val="20"/>
        </w:rPr>
        <w:t>ubezpieczenie na warunkach wszystkich ryzyk.</w:t>
      </w:r>
    </w:p>
    <w:p w:rsidR="001D6A54" w:rsidRPr="00B439BF" w:rsidRDefault="001D6A54" w:rsidP="00250846">
      <w:pPr>
        <w:tabs>
          <w:tab w:val="left" w:pos="8160"/>
        </w:tabs>
        <w:spacing w:before="120" w:after="120"/>
        <w:jc w:val="both"/>
        <w:rPr>
          <w:rFonts w:ascii="Tahoma" w:hAnsi="Tahoma" w:cs="Tahoma"/>
          <w:sz w:val="20"/>
          <w:szCs w:val="20"/>
        </w:rPr>
      </w:pPr>
      <w:r w:rsidRPr="00B439BF">
        <w:rPr>
          <w:rFonts w:ascii="Tahoma" w:hAnsi="Tahoma" w:cs="Tahoma"/>
          <w:sz w:val="20"/>
          <w:szCs w:val="20"/>
        </w:rPr>
        <w:t xml:space="preserve">1) Zakres  </w:t>
      </w:r>
      <w:r w:rsidR="00F00244" w:rsidRPr="00B439BF">
        <w:rPr>
          <w:rFonts w:ascii="Tahoma" w:hAnsi="Tahoma" w:cs="Tahoma"/>
          <w:sz w:val="20"/>
          <w:szCs w:val="20"/>
        </w:rPr>
        <w:t>pokrycia ubezpieczeniowego obejmować będzie wszystkie szkody w ubezpieczonym mieniu powstałe w okresie ubezpieczenia i miejscu ubezpieczenia w wyniku zaistnienia jakichkolwiek zdarzeń losowych</w:t>
      </w:r>
      <w:r w:rsidRPr="00B439BF">
        <w:rPr>
          <w:rFonts w:ascii="Tahoma" w:eastAsia="FolioPL-Medium" w:hAnsi="Tahoma" w:cs="Tahoma"/>
          <w:sz w:val="20"/>
          <w:szCs w:val="20"/>
        </w:rPr>
        <w:t>.</w:t>
      </w:r>
    </w:p>
    <w:p w:rsidR="001D6A54" w:rsidRPr="00B439BF" w:rsidRDefault="001D6A54" w:rsidP="001D6A54">
      <w:pPr>
        <w:spacing w:before="120" w:after="120"/>
        <w:jc w:val="both"/>
        <w:rPr>
          <w:rFonts w:ascii="Tahoma" w:hAnsi="Tahoma" w:cs="Tahoma"/>
          <w:sz w:val="20"/>
          <w:szCs w:val="20"/>
        </w:rPr>
      </w:pPr>
      <w:r w:rsidRPr="00B439BF">
        <w:rPr>
          <w:rFonts w:ascii="Tahoma" w:hAnsi="Tahoma" w:cs="Tahoma"/>
          <w:sz w:val="20"/>
          <w:szCs w:val="20"/>
        </w:rPr>
        <w:t xml:space="preserve">2) </w:t>
      </w:r>
      <w:r w:rsidRPr="00B439BF">
        <w:rPr>
          <w:rFonts w:ascii="Tahoma" w:hAnsi="Tahoma" w:cs="Tahoma"/>
          <w:b/>
          <w:sz w:val="20"/>
          <w:szCs w:val="20"/>
        </w:rPr>
        <w:t>Zakres ochrony obejmuje w szczególności takie ryzyka</w:t>
      </w:r>
      <w:r w:rsidRPr="00B439BF">
        <w:rPr>
          <w:rFonts w:ascii="Tahoma" w:hAnsi="Tahoma" w:cs="Tahoma"/>
          <w:sz w:val="20"/>
          <w:szCs w:val="20"/>
        </w:rPr>
        <w:t xml:space="preserve"> jak (</w:t>
      </w:r>
      <w:r w:rsidR="00F00244" w:rsidRPr="00B439BF">
        <w:rPr>
          <w:rFonts w:ascii="Tahoma" w:hAnsi="Tahoma" w:cs="Tahoma"/>
          <w:sz w:val="20"/>
          <w:szCs w:val="20"/>
        </w:rPr>
        <w:t>nie dopuszcza się wyłączeń odpowiedzialności w tym zakresie):</w:t>
      </w:r>
    </w:p>
    <w:p w:rsidR="00A82939" w:rsidRPr="00BE7815" w:rsidRDefault="00A82939" w:rsidP="000654D9">
      <w:pPr>
        <w:numPr>
          <w:ilvl w:val="0"/>
          <w:numId w:val="27"/>
        </w:numPr>
        <w:spacing w:after="120"/>
        <w:ind w:left="360"/>
        <w:jc w:val="both"/>
        <w:rPr>
          <w:rFonts w:ascii="Tahoma" w:hAnsi="Tahoma" w:cs="Tahoma"/>
          <w:sz w:val="20"/>
          <w:szCs w:val="20"/>
        </w:rPr>
      </w:pPr>
      <w:r w:rsidRPr="00B439BF">
        <w:rPr>
          <w:rFonts w:ascii="Tahoma" w:hAnsi="Tahoma" w:cs="Tahoma"/>
          <w:b/>
          <w:sz w:val="20"/>
          <w:szCs w:val="20"/>
        </w:rPr>
        <w:t>pożar</w:t>
      </w:r>
      <w:r w:rsidRPr="00B439BF">
        <w:rPr>
          <w:rFonts w:ascii="Tahoma" w:hAnsi="Tahoma" w:cs="Tahoma"/>
          <w:sz w:val="20"/>
          <w:szCs w:val="20"/>
        </w:rPr>
        <w:t xml:space="preserve"> -  działanie </w:t>
      </w:r>
      <w:r w:rsidRPr="00BE7815">
        <w:rPr>
          <w:rFonts w:ascii="Tahoma" w:hAnsi="Tahoma" w:cs="Tahoma"/>
          <w:sz w:val="20"/>
          <w:szCs w:val="20"/>
        </w:rPr>
        <w:t>ognia, który wydostał się poza palenisko lub powstał bez paleniska i roz</w:t>
      </w:r>
      <w:r w:rsidR="00B439BF" w:rsidRPr="00BE7815">
        <w:rPr>
          <w:rFonts w:ascii="Tahoma" w:hAnsi="Tahoma" w:cs="Tahoma"/>
          <w:sz w:val="20"/>
          <w:szCs w:val="20"/>
        </w:rPr>
        <w:t>przestrzenił się o własnej sile, jak również osmalenie i przypalenie bez widocznego płomienia,</w:t>
      </w:r>
    </w:p>
    <w:p w:rsidR="00A82939" w:rsidRPr="00BE7815" w:rsidRDefault="00A82939" w:rsidP="000654D9">
      <w:pPr>
        <w:numPr>
          <w:ilvl w:val="0"/>
          <w:numId w:val="27"/>
        </w:numPr>
        <w:spacing w:after="120"/>
        <w:ind w:left="360"/>
        <w:jc w:val="both"/>
        <w:rPr>
          <w:rFonts w:ascii="Tahoma" w:hAnsi="Tahoma" w:cs="Tahoma"/>
          <w:sz w:val="20"/>
          <w:szCs w:val="20"/>
        </w:rPr>
      </w:pPr>
      <w:r w:rsidRPr="00BE7815">
        <w:rPr>
          <w:rFonts w:ascii="Tahoma" w:hAnsi="Tahoma" w:cs="Tahoma"/>
          <w:b/>
          <w:sz w:val="20"/>
          <w:szCs w:val="20"/>
        </w:rPr>
        <w:t>uderzenie pioruna</w:t>
      </w:r>
      <w:r w:rsidRPr="00BE7815">
        <w:rPr>
          <w:rFonts w:ascii="Tahoma" w:hAnsi="Tahoma" w:cs="Tahoma"/>
          <w:sz w:val="20"/>
          <w:szCs w:val="20"/>
        </w:rPr>
        <w:t xml:space="preserve"> – bezpośrednie </w:t>
      </w:r>
      <w:r w:rsidR="00E81BA3" w:rsidRPr="00BE7815">
        <w:rPr>
          <w:rFonts w:ascii="Tahoma" w:hAnsi="Tahoma" w:cs="Tahoma"/>
          <w:sz w:val="20"/>
          <w:szCs w:val="20"/>
        </w:rPr>
        <w:t xml:space="preserve">i pośrednie </w:t>
      </w:r>
      <w:r w:rsidRPr="00BE7815">
        <w:rPr>
          <w:rFonts w:ascii="Tahoma" w:hAnsi="Tahoma" w:cs="Tahoma"/>
          <w:sz w:val="20"/>
          <w:szCs w:val="20"/>
        </w:rPr>
        <w:t>wyładowanie elektryczności atmosf</w:t>
      </w:r>
      <w:r w:rsidR="00E53E6C" w:rsidRPr="00BE7815">
        <w:rPr>
          <w:rFonts w:ascii="Tahoma" w:hAnsi="Tahoma" w:cs="Tahoma"/>
          <w:sz w:val="20"/>
          <w:szCs w:val="20"/>
        </w:rPr>
        <w:t>erycznej na ubezpieczone mienie;</w:t>
      </w:r>
    </w:p>
    <w:p w:rsidR="00A82939" w:rsidRPr="00BE7815" w:rsidRDefault="00A82939" w:rsidP="000654D9">
      <w:pPr>
        <w:numPr>
          <w:ilvl w:val="0"/>
          <w:numId w:val="27"/>
        </w:numPr>
        <w:spacing w:after="120"/>
        <w:ind w:left="360"/>
        <w:jc w:val="both"/>
        <w:rPr>
          <w:rFonts w:ascii="Tahoma" w:hAnsi="Tahoma" w:cs="Tahoma"/>
          <w:sz w:val="20"/>
          <w:szCs w:val="20"/>
        </w:rPr>
      </w:pPr>
      <w:r w:rsidRPr="00BE7815">
        <w:rPr>
          <w:rFonts w:ascii="Tahoma" w:hAnsi="Tahoma" w:cs="Tahoma"/>
          <w:b/>
          <w:sz w:val="20"/>
          <w:szCs w:val="20"/>
        </w:rPr>
        <w:t>wybuch</w:t>
      </w:r>
      <w:r w:rsidRPr="00BE7815">
        <w:rPr>
          <w:rFonts w:ascii="Tahoma" w:hAnsi="Tahoma" w:cs="Tahoma"/>
          <w:sz w:val="20"/>
          <w:szCs w:val="20"/>
        </w:rPr>
        <w:t xml:space="preserve"> – </w:t>
      </w:r>
      <w:r w:rsidR="001D6A54" w:rsidRPr="00BE7815">
        <w:rPr>
          <w:rFonts w:ascii="Tahoma" w:hAnsi="Tahoma" w:cs="Tahoma"/>
          <w:sz w:val="20"/>
          <w:szCs w:val="20"/>
        </w:rPr>
        <w:t>gwałtowna zmiana stanu równowagi układu</w:t>
      </w:r>
      <w:r w:rsidR="00C2014E" w:rsidRPr="00BE7815">
        <w:rPr>
          <w:rFonts w:ascii="Tahoma" w:hAnsi="Tahoma" w:cs="Tahoma"/>
          <w:sz w:val="20"/>
          <w:szCs w:val="20"/>
        </w:rPr>
        <w:t xml:space="preserve">, powstała w miejscu lub poza miejscem ubezpieczenia, </w:t>
      </w:r>
      <w:r w:rsidR="001D6A54" w:rsidRPr="00BE7815">
        <w:rPr>
          <w:rFonts w:ascii="Tahoma" w:hAnsi="Tahoma" w:cs="Tahoma"/>
          <w:sz w:val="20"/>
          <w:szCs w:val="20"/>
        </w:rPr>
        <w:t>z jednoczesnym wyzwoleniem się gazów, pyłów</w:t>
      </w:r>
      <w:r w:rsidR="00C2014E" w:rsidRPr="00BE7815">
        <w:rPr>
          <w:rFonts w:ascii="Tahoma" w:hAnsi="Tahoma" w:cs="Tahoma"/>
          <w:sz w:val="20"/>
          <w:szCs w:val="20"/>
        </w:rPr>
        <w:t>,</w:t>
      </w:r>
      <w:r w:rsidR="001D6A54" w:rsidRPr="00BE7815">
        <w:rPr>
          <w:rFonts w:ascii="Tahoma" w:hAnsi="Tahoma" w:cs="Tahoma"/>
          <w:sz w:val="20"/>
          <w:szCs w:val="20"/>
        </w:rPr>
        <w:t xml:space="preserve"> pary</w:t>
      </w:r>
      <w:r w:rsidR="00C2014E" w:rsidRPr="00BE7815">
        <w:rPr>
          <w:rFonts w:ascii="Tahoma" w:hAnsi="Tahoma" w:cs="Tahoma"/>
          <w:sz w:val="20"/>
          <w:szCs w:val="20"/>
        </w:rPr>
        <w:t xml:space="preserve"> lub cieczy</w:t>
      </w:r>
      <w:r w:rsidR="001D6A54" w:rsidRPr="00BE7815">
        <w:rPr>
          <w:rFonts w:ascii="Tahoma" w:hAnsi="Tahoma" w:cs="Tahoma"/>
          <w:sz w:val="20"/>
          <w:szCs w:val="20"/>
        </w:rPr>
        <w:t>, wywołanym ich właściwością rozprzestrzeniania się; w odniesieniu do naczyń ciśnieniowych i innych tego rodzaju zbiorników, warunkiem uznania szkody za spowodowaną eksplozją jest, aby w jej wyniku ściany tych naczyń lub zbiorników uległy rozdarciu w takich rozmiarach, iż wskutek ujścia gazów, pyłów, pary lub cieczy nastąpiło nagłe wyrównanie ciśnień; jeżeli wewnątrz zbiornika zachodzi eksplozja wywołana reakcją (przemianą) chemiczną, za eksplozję uznaje się także sytuację, kiedy ściany zbiornika nie uległy rozerwaniu; za spowodowane eksplozją uważa się również szkody powstałe wskutek implozji polegającej na uszkodzeniu zbiornika lub aparatu próżniowego ciśnieniem zewnętrznym</w:t>
      </w:r>
      <w:r w:rsidR="00E53E6C" w:rsidRPr="00BE7815">
        <w:rPr>
          <w:rFonts w:ascii="Tahoma" w:hAnsi="Tahoma" w:cs="Tahoma"/>
          <w:sz w:val="20"/>
          <w:szCs w:val="20"/>
        </w:rPr>
        <w:t>;</w:t>
      </w:r>
    </w:p>
    <w:p w:rsidR="00A82939" w:rsidRPr="00C2014E" w:rsidRDefault="00A82939" w:rsidP="000654D9">
      <w:pPr>
        <w:numPr>
          <w:ilvl w:val="0"/>
          <w:numId w:val="27"/>
        </w:numPr>
        <w:spacing w:after="120"/>
        <w:ind w:left="360"/>
        <w:jc w:val="both"/>
        <w:rPr>
          <w:rFonts w:ascii="Tahoma" w:hAnsi="Tahoma" w:cs="Tahoma"/>
          <w:sz w:val="20"/>
          <w:szCs w:val="20"/>
        </w:rPr>
      </w:pPr>
      <w:r w:rsidRPr="00C2014E">
        <w:rPr>
          <w:rFonts w:ascii="Tahoma" w:hAnsi="Tahoma" w:cs="Tahoma"/>
          <w:b/>
          <w:sz w:val="20"/>
          <w:szCs w:val="20"/>
        </w:rPr>
        <w:t>upadek statku powietrznego</w:t>
      </w:r>
      <w:r w:rsidRPr="00C2014E">
        <w:rPr>
          <w:rFonts w:ascii="Tahoma" w:hAnsi="Tahoma" w:cs="Tahoma"/>
          <w:sz w:val="20"/>
          <w:szCs w:val="20"/>
        </w:rPr>
        <w:t xml:space="preserve"> - katastrofa bądź przymusowe lądowanie statku powietrznego oraz upadek jego części lub przewożonego ładunku</w:t>
      </w:r>
      <w:r w:rsidR="001D6A54" w:rsidRPr="00C2014E">
        <w:rPr>
          <w:rFonts w:ascii="Tahoma" w:hAnsi="Tahoma" w:cs="Tahoma"/>
          <w:sz w:val="20"/>
          <w:szCs w:val="20"/>
        </w:rPr>
        <w:t xml:space="preserve"> bądź awaryjnie zrzucanego paliwa</w:t>
      </w:r>
      <w:r w:rsidR="00E53E6C" w:rsidRPr="00C2014E">
        <w:rPr>
          <w:rFonts w:ascii="Tahoma" w:hAnsi="Tahoma" w:cs="Tahoma"/>
          <w:sz w:val="20"/>
          <w:szCs w:val="20"/>
        </w:rPr>
        <w:t>;</w:t>
      </w:r>
    </w:p>
    <w:p w:rsidR="00A82939" w:rsidRPr="00C2014E" w:rsidRDefault="00A82939" w:rsidP="000654D9">
      <w:pPr>
        <w:numPr>
          <w:ilvl w:val="0"/>
          <w:numId w:val="27"/>
        </w:numPr>
        <w:spacing w:after="120"/>
        <w:ind w:left="360"/>
        <w:jc w:val="both"/>
        <w:rPr>
          <w:rFonts w:ascii="Tahoma" w:hAnsi="Tahoma" w:cs="Tahoma"/>
          <w:sz w:val="20"/>
          <w:szCs w:val="20"/>
        </w:rPr>
      </w:pPr>
      <w:r w:rsidRPr="00C2014E">
        <w:rPr>
          <w:rFonts w:ascii="Tahoma" w:hAnsi="Tahoma" w:cs="Tahoma"/>
          <w:b/>
          <w:sz w:val="20"/>
          <w:szCs w:val="20"/>
        </w:rPr>
        <w:t>powódź</w:t>
      </w:r>
      <w:r w:rsidRPr="00C2014E">
        <w:rPr>
          <w:rFonts w:ascii="Tahoma" w:hAnsi="Tahoma" w:cs="Tahoma"/>
          <w:sz w:val="20"/>
          <w:szCs w:val="20"/>
        </w:rPr>
        <w:t xml:space="preserve"> - </w:t>
      </w:r>
      <w:r w:rsidR="001D6A54" w:rsidRPr="00C2014E">
        <w:rPr>
          <w:rFonts w:ascii="Tahoma" w:hAnsi="Tahoma" w:cs="Tahoma"/>
          <w:sz w:val="20"/>
          <w:szCs w:val="20"/>
        </w:rPr>
        <w:t>zalanie terenów w następstwie podniesienia się wody w korytach wód stojących lub płynących, w tym  z powodu sztormu oraz podniesienia się poziomu morskich wód przybrzeżnych, a także zalanie terenu w następstwie spływu wód po zboczach i stokach</w:t>
      </w:r>
      <w:r w:rsidR="00E53E6C" w:rsidRPr="00C2014E">
        <w:rPr>
          <w:rFonts w:ascii="Tahoma" w:hAnsi="Tahoma" w:cs="Tahoma"/>
          <w:sz w:val="20"/>
          <w:szCs w:val="20"/>
        </w:rPr>
        <w:t>;</w:t>
      </w:r>
    </w:p>
    <w:p w:rsidR="001D6A54" w:rsidRPr="00BE7815" w:rsidRDefault="001D6A54" w:rsidP="000654D9">
      <w:pPr>
        <w:numPr>
          <w:ilvl w:val="0"/>
          <w:numId w:val="27"/>
        </w:numPr>
        <w:spacing w:after="120"/>
        <w:ind w:left="360"/>
        <w:jc w:val="both"/>
        <w:rPr>
          <w:rFonts w:ascii="Tahoma" w:hAnsi="Tahoma" w:cs="Tahoma"/>
          <w:sz w:val="20"/>
          <w:szCs w:val="20"/>
        </w:rPr>
      </w:pPr>
      <w:r w:rsidRPr="001E4D78">
        <w:rPr>
          <w:rFonts w:ascii="Tahoma" w:hAnsi="Tahoma" w:cs="Tahoma"/>
          <w:b/>
          <w:bCs/>
          <w:sz w:val="20"/>
          <w:szCs w:val="20"/>
        </w:rPr>
        <w:lastRenderedPageBreak/>
        <w:t>wiatr</w:t>
      </w:r>
      <w:r w:rsidRPr="001E4D78">
        <w:rPr>
          <w:rFonts w:ascii="Tahoma" w:hAnsi="Tahoma" w:cs="Tahoma"/>
          <w:bCs/>
          <w:sz w:val="20"/>
          <w:szCs w:val="20"/>
        </w:rPr>
        <w:t xml:space="preserve"> </w:t>
      </w:r>
      <w:r w:rsidR="00C56EF7" w:rsidRPr="001E4D78">
        <w:rPr>
          <w:rFonts w:ascii="Tahoma" w:hAnsi="Tahoma" w:cs="Tahoma"/>
          <w:bCs/>
          <w:sz w:val="20"/>
          <w:szCs w:val="20"/>
        </w:rPr>
        <w:t xml:space="preserve">(w tym </w:t>
      </w:r>
      <w:r w:rsidR="00C56EF7" w:rsidRPr="001E4D78">
        <w:rPr>
          <w:rFonts w:ascii="Tahoma" w:hAnsi="Tahoma" w:cs="Tahoma"/>
          <w:sz w:val="20"/>
          <w:szCs w:val="20"/>
        </w:rPr>
        <w:t>huragan</w:t>
      </w:r>
      <w:r w:rsidR="001E4D78" w:rsidRPr="00BE7815">
        <w:rPr>
          <w:rFonts w:ascii="Tahoma" w:hAnsi="Tahoma" w:cs="Tahoma"/>
          <w:sz w:val="20"/>
          <w:szCs w:val="20"/>
        </w:rPr>
        <w:t>, sztorm</w:t>
      </w:r>
      <w:r w:rsidR="00C56EF7" w:rsidRPr="00BE7815">
        <w:rPr>
          <w:rFonts w:ascii="Tahoma" w:hAnsi="Tahoma" w:cs="Tahoma"/>
          <w:sz w:val="20"/>
          <w:szCs w:val="20"/>
        </w:rPr>
        <w:t xml:space="preserve">) </w:t>
      </w:r>
      <w:r w:rsidRPr="00BE7815">
        <w:rPr>
          <w:rFonts w:ascii="Tahoma" w:hAnsi="Tahoma" w:cs="Tahoma"/>
          <w:sz w:val="20"/>
          <w:szCs w:val="20"/>
        </w:rPr>
        <w:t>– ruch powietrza atmosferycznego, powstały wskutek nierównomiernego roz</w:t>
      </w:r>
      <w:r w:rsidR="00E53E6C" w:rsidRPr="00BE7815">
        <w:rPr>
          <w:rFonts w:ascii="Tahoma" w:hAnsi="Tahoma" w:cs="Tahoma"/>
          <w:sz w:val="20"/>
          <w:szCs w:val="20"/>
        </w:rPr>
        <w:t>kładu ciśnienia atmosferycznego;</w:t>
      </w:r>
    </w:p>
    <w:p w:rsidR="00A82939" w:rsidRPr="00BE7815" w:rsidRDefault="00A82939" w:rsidP="000654D9">
      <w:pPr>
        <w:numPr>
          <w:ilvl w:val="0"/>
          <w:numId w:val="27"/>
        </w:numPr>
        <w:spacing w:after="120"/>
        <w:ind w:left="360"/>
        <w:jc w:val="both"/>
        <w:rPr>
          <w:rFonts w:ascii="Tahoma" w:hAnsi="Tahoma" w:cs="Tahoma"/>
          <w:sz w:val="20"/>
          <w:szCs w:val="20"/>
        </w:rPr>
      </w:pPr>
      <w:r w:rsidRPr="00BE7815">
        <w:rPr>
          <w:rFonts w:ascii="Tahoma" w:hAnsi="Tahoma" w:cs="Tahoma"/>
          <w:b/>
          <w:sz w:val="20"/>
          <w:szCs w:val="20"/>
        </w:rPr>
        <w:t>trzęsienie ziemi</w:t>
      </w:r>
      <w:r w:rsidRPr="00BE7815">
        <w:rPr>
          <w:rFonts w:ascii="Tahoma" w:hAnsi="Tahoma" w:cs="Tahoma"/>
          <w:sz w:val="20"/>
          <w:szCs w:val="20"/>
        </w:rPr>
        <w:t xml:space="preserve"> - nie wywołane przez działalność człowieka zaburzenie systemu równowagi we wnętrzu ziemi, któremu towarzyszą wstrząs</w:t>
      </w:r>
      <w:r w:rsidR="00E53E6C" w:rsidRPr="00BE7815">
        <w:rPr>
          <w:rFonts w:ascii="Tahoma" w:hAnsi="Tahoma" w:cs="Tahoma"/>
          <w:sz w:val="20"/>
          <w:szCs w:val="20"/>
        </w:rPr>
        <w:t>y i drgania gruntu;</w:t>
      </w:r>
    </w:p>
    <w:p w:rsidR="00A82939" w:rsidRPr="00BE7815" w:rsidRDefault="00A82939" w:rsidP="000654D9">
      <w:pPr>
        <w:numPr>
          <w:ilvl w:val="0"/>
          <w:numId w:val="27"/>
        </w:numPr>
        <w:spacing w:after="120"/>
        <w:ind w:left="360"/>
        <w:jc w:val="both"/>
        <w:rPr>
          <w:rFonts w:ascii="Tahoma" w:hAnsi="Tahoma" w:cs="Tahoma"/>
          <w:sz w:val="20"/>
          <w:szCs w:val="20"/>
        </w:rPr>
      </w:pPr>
      <w:r w:rsidRPr="00BE7815">
        <w:rPr>
          <w:rFonts w:ascii="Tahoma" w:hAnsi="Tahoma" w:cs="Tahoma"/>
          <w:b/>
          <w:sz w:val="20"/>
          <w:szCs w:val="20"/>
        </w:rPr>
        <w:t>zapadanie się ziem</w:t>
      </w:r>
      <w:r w:rsidRPr="00BE7815">
        <w:rPr>
          <w:rFonts w:ascii="Tahoma" w:hAnsi="Tahoma" w:cs="Tahoma"/>
          <w:sz w:val="20"/>
          <w:szCs w:val="20"/>
        </w:rPr>
        <w:t>i – obniżenie się poziomu terenu z powodu zawalenia się naturalnych</w:t>
      </w:r>
      <w:r w:rsidR="00E53E6C" w:rsidRPr="00BE7815">
        <w:rPr>
          <w:rFonts w:ascii="Tahoma" w:hAnsi="Tahoma" w:cs="Tahoma"/>
          <w:sz w:val="20"/>
          <w:szCs w:val="20"/>
        </w:rPr>
        <w:t>, pustych przestrzeni w gruncie;</w:t>
      </w:r>
    </w:p>
    <w:p w:rsidR="00A82939" w:rsidRPr="00BE7815" w:rsidRDefault="00A82939" w:rsidP="000654D9">
      <w:pPr>
        <w:numPr>
          <w:ilvl w:val="0"/>
          <w:numId w:val="27"/>
        </w:numPr>
        <w:spacing w:after="120"/>
        <w:ind w:left="360"/>
        <w:jc w:val="both"/>
        <w:rPr>
          <w:rFonts w:ascii="Tahoma" w:hAnsi="Tahoma" w:cs="Tahoma"/>
          <w:sz w:val="20"/>
          <w:szCs w:val="20"/>
        </w:rPr>
      </w:pPr>
      <w:r w:rsidRPr="00BE7815">
        <w:rPr>
          <w:rFonts w:ascii="Tahoma" w:hAnsi="Tahoma" w:cs="Tahoma"/>
          <w:b/>
          <w:sz w:val="20"/>
          <w:szCs w:val="20"/>
        </w:rPr>
        <w:t>osuwanie się ziemi</w:t>
      </w:r>
      <w:r w:rsidRPr="00BE7815">
        <w:rPr>
          <w:rFonts w:ascii="Tahoma" w:hAnsi="Tahoma" w:cs="Tahoma"/>
          <w:sz w:val="20"/>
          <w:szCs w:val="20"/>
        </w:rPr>
        <w:t xml:space="preserve"> – ruch ziemi na stokach nie sp</w:t>
      </w:r>
      <w:r w:rsidR="00E53E6C" w:rsidRPr="00BE7815">
        <w:rPr>
          <w:rFonts w:ascii="Tahoma" w:hAnsi="Tahoma" w:cs="Tahoma"/>
          <w:sz w:val="20"/>
          <w:szCs w:val="20"/>
        </w:rPr>
        <w:t>owodowany działaniami człowieka;</w:t>
      </w:r>
    </w:p>
    <w:p w:rsidR="00A82939" w:rsidRPr="00BE7815" w:rsidRDefault="00A82939" w:rsidP="000654D9">
      <w:pPr>
        <w:numPr>
          <w:ilvl w:val="0"/>
          <w:numId w:val="27"/>
        </w:numPr>
        <w:spacing w:after="120"/>
        <w:ind w:left="360"/>
        <w:jc w:val="both"/>
        <w:rPr>
          <w:rFonts w:ascii="Tahoma" w:hAnsi="Tahoma" w:cs="Tahoma"/>
          <w:sz w:val="20"/>
          <w:szCs w:val="20"/>
        </w:rPr>
      </w:pPr>
      <w:r w:rsidRPr="00BE7815">
        <w:rPr>
          <w:rFonts w:ascii="Tahoma" w:hAnsi="Tahoma" w:cs="Tahoma"/>
          <w:b/>
          <w:sz w:val="20"/>
          <w:szCs w:val="20"/>
        </w:rPr>
        <w:t>lawina</w:t>
      </w:r>
      <w:r w:rsidRPr="00BE7815">
        <w:rPr>
          <w:rFonts w:ascii="Tahoma" w:hAnsi="Tahoma" w:cs="Tahoma"/>
          <w:sz w:val="20"/>
          <w:szCs w:val="20"/>
        </w:rPr>
        <w:t xml:space="preserve"> - gwałtowne osuwanie się lub staczanie mas śniegu, lodu, skał, kamieni</w:t>
      </w:r>
      <w:r w:rsidR="00E53E6C" w:rsidRPr="00BE7815">
        <w:rPr>
          <w:rFonts w:ascii="Tahoma" w:hAnsi="Tahoma" w:cs="Tahoma"/>
          <w:sz w:val="20"/>
          <w:szCs w:val="20"/>
        </w:rPr>
        <w:t xml:space="preserve"> lub błota z</w:t>
      </w:r>
      <w:r w:rsidR="00C56EF7" w:rsidRPr="00BE7815">
        <w:rPr>
          <w:rFonts w:ascii="Tahoma" w:hAnsi="Tahoma" w:cs="Tahoma"/>
          <w:sz w:val="20"/>
          <w:szCs w:val="20"/>
        </w:rPr>
        <w:t>e</w:t>
      </w:r>
      <w:r w:rsidR="00E53E6C" w:rsidRPr="00BE7815">
        <w:rPr>
          <w:rFonts w:ascii="Tahoma" w:hAnsi="Tahoma" w:cs="Tahoma"/>
          <w:sz w:val="20"/>
          <w:szCs w:val="20"/>
        </w:rPr>
        <w:t xml:space="preserve"> zboczy;</w:t>
      </w:r>
    </w:p>
    <w:p w:rsidR="00A82939" w:rsidRPr="00BE7815" w:rsidRDefault="00A82939" w:rsidP="000654D9">
      <w:pPr>
        <w:numPr>
          <w:ilvl w:val="0"/>
          <w:numId w:val="27"/>
        </w:numPr>
        <w:autoSpaceDE w:val="0"/>
        <w:autoSpaceDN w:val="0"/>
        <w:adjustRightInd w:val="0"/>
        <w:ind w:left="360"/>
        <w:rPr>
          <w:rFonts w:ascii="Tahoma" w:hAnsi="Tahoma" w:cs="Tahoma"/>
          <w:sz w:val="20"/>
          <w:szCs w:val="20"/>
        </w:rPr>
      </w:pPr>
      <w:r w:rsidRPr="00BE7815">
        <w:rPr>
          <w:rFonts w:ascii="Tahoma" w:hAnsi="Tahoma" w:cs="Tahoma"/>
          <w:b/>
          <w:sz w:val="20"/>
          <w:szCs w:val="20"/>
        </w:rPr>
        <w:t>huk ponaddźwiękowy</w:t>
      </w:r>
      <w:r w:rsidRPr="00BE7815">
        <w:rPr>
          <w:rFonts w:ascii="Tahoma" w:hAnsi="Tahoma" w:cs="Tahoma"/>
          <w:sz w:val="20"/>
          <w:szCs w:val="20"/>
        </w:rPr>
        <w:t xml:space="preserve"> - działanie fali uderzeniowej wywołanej przez statek powietrzny podczas przekraczania prędkości dźwięku lub podczas poruszania się z  prędkością większą o</w:t>
      </w:r>
      <w:r w:rsidR="00E53E6C" w:rsidRPr="00BE7815">
        <w:rPr>
          <w:rFonts w:ascii="Tahoma" w:hAnsi="Tahoma" w:cs="Tahoma"/>
          <w:sz w:val="20"/>
          <w:szCs w:val="20"/>
        </w:rPr>
        <w:t>d prędkości dźwięku;</w:t>
      </w:r>
    </w:p>
    <w:p w:rsidR="00A82939" w:rsidRPr="00BE7815" w:rsidRDefault="00A82939" w:rsidP="000654D9">
      <w:pPr>
        <w:numPr>
          <w:ilvl w:val="0"/>
          <w:numId w:val="27"/>
        </w:numPr>
        <w:spacing w:before="120" w:after="120"/>
        <w:ind w:left="360"/>
        <w:jc w:val="both"/>
        <w:rPr>
          <w:rFonts w:ascii="Tahoma" w:hAnsi="Tahoma" w:cs="Tahoma"/>
          <w:sz w:val="20"/>
          <w:szCs w:val="20"/>
        </w:rPr>
      </w:pPr>
      <w:r w:rsidRPr="00BE7815">
        <w:rPr>
          <w:rFonts w:ascii="Tahoma" w:hAnsi="Tahoma" w:cs="Tahoma"/>
          <w:b/>
          <w:sz w:val="20"/>
          <w:szCs w:val="20"/>
        </w:rPr>
        <w:t>deszcz</w:t>
      </w:r>
      <w:r w:rsidRPr="00BE7815">
        <w:rPr>
          <w:rFonts w:ascii="Tahoma" w:hAnsi="Tahoma" w:cs="Tahoma"/>
          <w:sz w:val="20"/>
          <w:szCs w:val="20"/>
        </w:rPr>
        <w:t xml:space="preserve"> </w:t>
      </w:r>
      <w:r w:rsidR="00C56EF7" w:rsidRPr="00BE7815">
        <w:rPr>
          <w:rFonts w:ascii="Tahoma" w:hAnsi="Tahoma" w:cs="Tahoma"/>
          <w:sz w:val="20"/>
          <w:szCs w:val="20"/>
        </w:rPr>
        <w:t>(w tym deszcz nawalny) – opad atmosferyczny w postaci wody</w:t>
      </w:r>
      <w:r w:rsidR="00E53E6C" w:rsidRPr="00BE7815">
        <w:rPr>
          <w:rFonts w:ascii="Tahoma" w:hAnsi="Tahoma" w:cs="Tahoma"/>
          <w:sz w:val="20"/>
          <w:szCs w:val="20"/>
        </w:rPr>
        <w:t>;</w:t>
      </w:r>
    </w:p>
    <w:p w:rsidR="00A82939" w:rsidRPr="00BE7815" w:rsidRDefault="00A82939" w:rsidP="000654D9">
      <w:pPr>
        <w:numPr>
          <w:ilvl w:val="0"/>
          <w:numId w:val="27"/>
        </w:numPr>
        <w:spacing w:after="120"/>
        <w:ind w:left="360"/>
        <w:jc w:val="both"/>
        <w:rPr>
          <w:rFonts w:ascii="Tahoma" w:hAnsi="Tahoma" w:cs="Tahoma"/>
          <w:sz w:val="20"/>
          <w:szCs w:val="20"/>
        </w:rPr>
      </w:pPr>
      <w:r w:rsidRPr="00BE7815">
        <w:rPr>
          <w:rFonts w:ascii="Tahoma" w:hAnsi="Tahoma" w:cs="Tahoma"/>
          <w:b/>
          <w:sz w:val="20"/>
          <w:szCs w:val="20"/>
        </w:rPr>
        <w:t>dym i sadza</w:t>
      </w:r>
      <w:r w:rsidRPr="00BE7815">
        <w:rPr>
          <w:rFonts w:ascii="Tahoma" w:hAnsi="Tahoma" w:cs="Tahoma"/>
          <w:sz w:val="20"/>
          <w:szCs w:val="20"/>
        </w:rPr>
        <w:t xml:space="preserve"> – zawiesina cząsteczek w powietrzu będąca bezpośrednim skutkiem spalania</w:t>
      </w:r>
      <w:r w:rsidR="001D6A54" w:rsidRPr="00BE7815">
        <w:rPr>
          <w:rFonts w:ascii="Tahoma" w:hAnsi="Tahoma" w:cs="Tahoma"/>
          <w:sz w:val="20"/>
          <w:szCs w:val="20"/>
        </w:rPr>
        <w:t xml:space="preserve"> (niezależnie od miejsca, w którym wystąpiło spalanie)</w:t>
      </w:r>
      <w:r w:rsidR="00E53E6C" w:rsidRPr="00BE7815">
        <w:rPr>
          <w:rFonts w:ascii="Tahoma" w:hAnsi="Tahoma" w:cs="Tahoma"/>
          <w:sz w:val="20"/>
          <w:szCs w:val="20"/>
        </w:rPr>
        <w:t>;</w:t>
      </w:r>
    </w:p>
    <w:p w:rsidR="00A82939" w:rsidRPr="00BE7815" w:rsidRDefault="00A82939" w:rsidP="000654D9">
      <w:pPr>
        <w:numPr>
          <w:ilvl w:val="0"/>
          <w:numId w:val="27"/>
        </w:numPr>
        <w:spacing w:after="120"/>
        <w:ind w:left="360"/>
        <w:jc w:val="both"/>
        <w:rPr>
          <w:rFonts w:ascii="Tahoma" w:hAnsi="Tahoma" w:cs="Tahoma"/>
          <w:sz w:val="20"/>
          <w:szCs w:val="20"/>
        </w:rPr>
      </w:pPr>
      <w:r w:rsidRPr="00BE7815">
        <w:rPr>
          <w:rFonts w:ascii="Tahoma" w:hAnsi="Tahoma" w:cs="Tahoma"/>
          <w:b/>
          <w:sz w:val="20"/>
          <w:szCs w:val="20"/>
        </w:rPr>
        <w:t>grad</w:t>
      </w:r>
      <w:r w:rsidRPr="00BE7815">
        <w:rPr>
          <w:rFonts w:ascii="Tahoma" w:hAnsi="Tahoma" w:cs="Tahoma"/>
          <w:sz w:val="20"/>
          <w:szCs w:val="20"/>
        </w:rPr>
        <w:t xml:space="preserve"> – opad atmo</w:t>
      </w:r>
      <w:r w:rsidR="00E53E6C" w:rsidRPr="00BE7815">
        <w:rPr>
          <w:rFonts w:ascii="Tahoma" w:hAnsi="Tahoma" w:cs="Tahoma"/>
          <w:sz w:val="20"/>
          <w:szCs w:val="20"/>
        </w:rPr>
        <w:t>sferyczny w postaci bryłek lodu;</w:t>
      </w:r>
    </w:p>
    <w:p w:rsidR="001D6A54" w:rsidRPr="00BE7815" w:rsidRDefault="001D6A54" w:rsidP="000654D9">
      <w:pPr>
        <w:numPr>
          <w:ilvl w:val="0"/>
          <w:numId w:val="27"/>
        </w:numPr>
        <w:spacing w:after="120"/>
        <w:ind w:left="360"/>
        <w:jc w:val="both"/>
        <w:rPr>
          <w:rFonts w:ascii="Tahoma" w:hAnsi="Tahoma" w:cs="Tahoma"/>
          <w:strike/>
          <w:sz w:val="20"/>
          <w:szCs w:val="20"/>
        </w:rPr>
      </w:pPr>
      <w:r w:rsidRPr="00BE7815">
        <w:rPr>
          <w:rFonts w:ascii="Tahoma" w:hAnsi="Tahoma" w:cs="Tahoma"/>
          <w:b/>
          <w:sz w:val="20"/>
          <w:szCs w:val="20"/>
        </w:rPr>
        <w:t xml:space="preserve">zalanie </w:t>
      </w:r>
      <w:r w:rsidR="00C56EF7" w:rsidRPr="00BE7815">
        <w:rPr>
          <w:rFonts w:ascii="Tahoma" w:hAnsi="Tahoma" w:cs="Tahoma"/>
          <w:b/>
          <w:sz w:val="20"/>
          <w:szCs w:val="20"/>
        </w:rPr>
        <w:t>w wyniku opadów atmosferycznych</w:t>
      </w:r>
      <w:r w:rsidR="00C56EF7" w:rsidRPr="00BE7815">
        <w:rPr>
          <w:rFonts w:ascii="Tahoma" w:hAnsi="Tahoma" w:cs="Tahoma"/>
          <w:sz w:val="20"/>
          <w:szCs w:val="20"/>
        </w:rPr>
        <w:t xml:space="preserve"> przez nieszczelny dach, ściany, stolarkę okienną i drzwiową, rynny </w:t>
      </w:r>
      <w:r w:rsidR="001E4D78" w:rsidRPr="00BE7815">
        <w:rPr>
          <w:rFonts w:ascii="Tahoma" w:hAnsi="Tahoma" w:cs="Tahoma"/>
          <w:sz w:val="20"/>
          <w:szCs w:val="20"/>
        </w:rPr>
        <w:t xml:space="preserve">(w tym w wyniku ich zanieczyszczenia) </w:t>
      </w:r>
      <w:r w:rsidR="00C56EF7" w:rsidRPr="00BE7815">
        <w:rPr>
          <w:rFonts w:ascii="Tahoma" w:hAnsi="Tahoma" w:cs="Tahoma"/>
          <w:sz w:val="20"/>
          <w:szCs w:val="20"/>
        </w:rPr>
        <w:t xml:space="preserve">oraz inne elementy budynku, w tym szkody </w:t>
      </w:r>
      <w:proofErr w:type="spellStart"/>
      <w:r w:rsidR="00C56EF7" w:rsidRPr="00BE7815">
        <w:rPr>
          <w:rFonts w:ascii="Tahoma" w:hAnsi="Tahoma" w:cs="Tahoma"/>
          <w:sz w:val="20"/>
          <w:szCs w:val="20"/>
        </w:rPr>
        <w:t>zalaniowe</w:t>
      </w:r>
      <w:proofErr w:type="spellEnd"/>
      <w:r w:rsidR="00C56EF7" w:rsidRPr="00BE7815">
        <w:rPr>
          <w:rFonts w:ascii="Tahoma" w:hAnsi="Tahoma" w:cs="Tahoma"/>
          <w:sz w:val="20"/>
          <w:szCs w:val="20"/>
        </w:rPr>
        <w:t xml:space="preserve"> powstałe w wyniku topnienia zwałów  śniegu - limit odpowiedzialności</w:t>
      </w:r>
      <w:r w:rsidR="00C56EF7" w:rsidRPr="00BE7815">
        <w:rPr>
          <w:rFonts w:ascii="Tahoma" w:hAnsi="Tahoma" w:cs="Tahoma"/>
          <w:b/>
          <w:sz w:val="20"/>
          <w:szCs w:val="20"/>
        </w:rPr>
        <w:t xml:space="preserve"> 500.000,00</w:t>
      </w:r>
      <w:r w:rsidR="00C56EF7" w:rsidRPr="00BE7815">
        <w:rPr>
          <w:rFonts w:ascii="Tahoma" w:hAnsi="Tahoma" w:cs="Tahoma"/>
          <w:sz w:val="20"/>
          <w:szCs w:val="20"/>
        </w:rPr>
        <w:t xml:space="preserve"> </w:t>
      </w:r>
      <w:r w:rsidR="00C56EF7" w:rsidRPr="00BE7815">
        <w:rPr>
          <w:rFonts w:ascii="Tahoma" w:hAnsi="Tahoma" w:cs="Tahoma"/>
          <w:b/>
          <w:sz w:val="20"/>
          <w:szCs w:val="20"/>
        </w:rPr>
        <w:t xml:space="preserve">zł </w:t>
      </w:r>
      <w:r w:rsidR="00C56EF7" w:rsidRPr="00BE7815">
        <w:rPr>
          <w:rFonts w:ascii="Tahoma" w:hAnsi="Tahoma" w:cs="Tahoma"/>
          <w:bCs/>
          <w:sz w:val="20"/>
          <w:szCs w:val="20"/>
        </w:rPr>
        <w:t>na jedno i wszystkie zdarzenia</w:t>
      </w:r>
      <w:r w:rsidR="00E53E6C" w:rsidRPr="00BE7815">
        <w:rPr>
          <w:rFonts w:ascii="Tahoma" w:hAnsi="Tahoma" w:cs="Tahoma"/>
          <w:sz w:val="20"/>
          <w:szCs w:val="20"/>
        </w:rPr>
        <w:t>;</w:t>
      </w:r>
    </w:p>
    <w:p w:rsidR="00E53E6C" w:rsidRPr="001E4D78" w:rsidRDefault="001D6A54" w:rsidP="000654D9">
      <w:pPr>
        <w:numPr>
          <w:ilvl w:val="0"/>
          <w:numId w:val="27"/>
        </w:numPr>
        <w:spacing w:after="120"/>
        <w:ind w:left="360"/>
        <w:jc w:val="both"/>
        <w:rPr>
          <w:rFonts w:ascii="Tahoma" w:hAnsi="Tahoma" w:cs="Tahoma"/>
          <w:sz w:val="20"/>
          <w:szCs w:val="20"/>
        </w:rPr>
      </w:pPr>
      <w:r w:rsidRPr="00BE7815">
        <w:rPr>
          <w:rFonts w:ascii="Tahoma" w:hAnsi="Tahoma" w:cs="Tahoma"/>
          <w:b/>
          <w:sz w:val="20"/>
          <w:szCs w:val="20"/>
        </w:rPr>
        <w:t>śnieg i lód</w:t>
      </w:r>
      <w:r w:rsidRPr="00BE7815">
        <w:rPr>
          <w:rFonts w:ascii="Tahoma" w:hAnsi="Tahoma" w:cs="Tahoma"/>
          <w:sz w:val="20"/>
          <w:szCs w:val="20"/>
        </w:rPr>
        <w:t xml:space="preserve">  - bezpośrednie działanie ciężaru</w:t>
      </w:r>
      <w:r w:rsidRPr="001E4D78">
        <w:rPr>
          <w:rFonts w:ascii="Tahoma" w:hAnsi="Tahoma" w:cs="Tahoma"/>
          <w:sz w:val="20"/>
          <w:szCs w:val="20"/>
        </w:rPr>
        <w:t xml:space="preserve"> śniegu lub lodu na przedmiot ubezpieczenia lub przewrócenie się pod wpływem ciężaru śniegu lub lodu  mienia sąsiedniego na mienie ubezpieczone; z</w:t>
      </w:r>
      <w:r w:rsidRPr="001E4D78">
        <w:rPr>
          <w:rFonts w:ascii="Tahoma" w:hAnsi="Tahoma" w:cs="Tahoma"/>
          <w:bCs/>
          <w:sz w:val="20"/>
          <w:szCs w:val="20"/>
        </w:rPr>
        <w:t xml:space="preserve">a szkody spowodowane śniegiem i lodem uważa się również szkody w </w:t>
      </w:r>
      <w:r w:rsidRPr="001E4D78">
        <w:rPr>
          <w:rFonts w:ascii="Tahoma" w:hAnsi="Tahoma" w:cs="Tahoma"/>
          <w:sz w:val="20"/>
          <w:szCs w:val="20"/>
        </w:rPr>
        <w:t>przedmiocie ubezpieczenia</w:t>
      </w:r>
      <w:r w:rsidRPr="001E4D78">
        <w:rPr>
          <w:rFonts w:ascii="Tahoma" w:hAnsi="Tahoma" w:cs="Tahoma"/>
          <w:bCs/>
          <w:sz w:val="20"/>
          <w:szCs w:val="20"/>
        </w:rPr>
        <w:t xml:space="preserve"> spowodowane przez osuwa</w:t>
      </w:r>
      <w:r w:rsidR="00E53E6C" w:rsidRPr="001E4D78">
        <w:rPr>
          <w:rFonts w:ascii="Tahoma" w:hAnsi="Tahoma" w:cs="Tahoma"/>
          <w:bCs/>
          <w:sz w:val="20"/>
          <w:szCs w:val="20"/>
        </w:rPr>
        <w:t>jący się śnieg i narosty lodowe;</w:t>
      </w:r>
    </w:p>
    <w:p w:rsidR="00E53E6C" w:rsidRPr="001E4D78" w:rsidRDefault="00E53E6C" w:rsidP="000654D9">
      <w:pPr>
        <w:numPr>
          <w:ilvl w:val="0"/>
          <w:numId w:val="27"/>
        </w:numPr>
        <w:spacing w:after="120"/>
        <w:ind w:left="360"/>
        <w:jc w:val="both"/>
        <w:rPr>
          <w:rFonts w:ascii="Tahoma" w:hAnsi="Tahoma" w:cs="Tahoma"/>
          <w:sz w:val="20"/>
          <w:szCs w:val="20"/>
        </w:rPr>
      </w:pPr>
      <w:r w:rsidRPr="001E4D78">
        <w:rPr>
          <w:rFonts w:ascii="Tahoma" w:hAnsi="Tahoma" w:cs="Tahoma"/>
          <w:b/>
          <w:bCs/>
          <w:sz w:val="20"/>
          <w:szCs w:val="20"/>
        </w:rPr>
        <w:t>pękanie mrozowe</w:t>
      </w:r>
      <w:r w:rsidRPr="001E4D78">
        <w:rPr>
          <w:rFonts w:ascii="Tahoma" w:hAnsi="Tahoma" w:cs="Tahoma"/>
          <w:bCs/>
          <w:sz w:val="20"/>
          <w:szCs w:val="20"/>
        </w:rPr>
        <w:t xml:space="preserve"> – zjawisko spowodowane nagłym spadkiem temperatury poniżej 0° Celsjusza i powodujące uszkodzenia;</w:t>
      </w:r>
    </w:p>
    <w:p w:rsidR="00A82939" w:rsidRPr="001E4D78" w:rsidRDefault="00A82939" w:rsidP="000654D9">
      <w:pPr>
        <w:numPr>
          <w:ilvl w:val="0"/>
          <w:numId w:val="27"/>
        </w:numPr>
        <w:ind w:left="360"/>
        <w:jc w:val="both"/>
        <w:rPr>
          <w:rFonts w:ascii="Tahoma" w:hAnsi="Tahoma" w:cs="Tahoma"/>
          <w:sz w:val="20"/>
          <w:szCs w:val="20"/>
        </w:rPr>
      </w:pPr>
      <w:r w:rsidRPr="001E4D78">
        <w:rPr>
          <w:rFonts w:ascii="Tahoma" w:hAnsi="Tahoma" w:cs="Tahoma"/>
          <w:b/>
          <w:sz w:val="20"/>
          <w:szCs w:val="20"/>
        </w:rPr>
        <w:t>zalanie</w:t>
      </w:r>
      <w:r w:rsidRPr="001E4D78">
        <w:rPr>
          <w:rFonts w:ascii="Tahoma" w:hAnsi="Tahoma" w:cs="Tahoma"/>
          <w:sz w:val="20"/>
          <w:szCs w:val="20"/>
        </w:rPr>
        <w:t xml:space="preserve"> wskutek: </w:t>
      </w:r>
    </w:p>
    <w:p w:rsidR="00E2725D" w:rsidRPr="00BE7815" w:rsidRDefault="00E2725D" w:rsidP="000654D9">
      <w:pPr>
        <w:numPr>
          <w:ilvl w:val="0"/>
          <w:numId w:val="18"/>
        </w:numPr>
        <w:spacing w:before="60"/>
        <w:ind w:left="782" w:hanging="357"/>
        <w:jc w:val="both"/>
        <w:rPr>
          <w:rFonts w:ascii="Tahoma" w:hAnsi="Tahoma" w:cs="Tahoma"/>
          <w:sz w:val="20"/>
          <w:szCs w:val="20"/>
        </w:rPr>
      </w:pPr>
      <w:r w:rsidRPr="001E4D78">
        <w:rPr>
          <w:rFonts w:ascii="Tahoma" w:hAnsi="Tahoma" w:cs="Tahoma"/>
          <w:sz w:val="20"/>
          <w:szCs w:val="20"/>
        </w:rPr>
        <w:t xml:space="preserve">wydostawania się wody, </w:t>
      </w:r>
      <w:r w:rsidRPr="00BE7815">
        <w:rPr>
          <w:rFonts w:ascii="Tahoma" w:hAnsi="Tahoma" w:cs="Tahoma"/>
          <w:sz w:val="20"/>
          <w:szCs w:val="20"/>
        </w:rPr>
        <w:t xml:space="preserve">innych cieczy lub pary z urządzeń wodno-kanalizacyjnych, ogrzewczych, technologicznych lub innych instalacji (minimum z takich przyczyn jak: </w:t>
      </w:r>
      <w:r w:rsidRPr="00BE7815">
        <w:rPr>
          <w:rFonts w:ascii="Tahoma" w:eastAsia="Arial-PL" w:hAnsi="Tahoma" w:cs="Tahoma"/>
          <w:sz w:val="20"/>
          <w:szCs w:val="20"/>
        </w:rPr>
        <w:t>awaria/ uszkodzenie przewodów, zbiorników lub urządzeń - w tym powstałe wskutek ich zamarznięcia),</w:t>
      </w:r>
    </w:p>
    <w:p w:rsidR="00E2725D" w:rsidRPr="00BE7815" w:rsidRDefault="00E2725D" w:rsidP="000654D9">
      <w:pPr>
        <w:numPr>
          <w:ilvl w:val="0"/>
          <w:numId w:val="18"/>
        </w:numPr>
        <w:spacing w:before="60"/>
        <w:rPr>
          <w:rFonts w:ascii="Tahoma" w:hAnsi="Tahoma" w:cs="Tahoma"/>
          <w:sz w:val="20"/>
          <w:szCs w:val="20"/>
        </w:rPr>
      </w:pPr>
      <w:r w:rsidRPr="00BE7815">
        <w:rPr>
          <w:rFonts w:ascii="Tahoma" w:hAnsi="Tahoma" w:cs="Tahoma"/>
          <w:bCs/>
          <w:sz w:val="20"/>
          <w:szCs w:val="20"/>
        </w:rPr>
        <w:t>awarii urządzeń gospodarczych takich jak pralki, lodówki, zamrażarki, zmywarki do naczyń,</w:t>
      </w:r>
    </w:p>
    <w:p w:rsidR="008A01C9" w:rsidRPr="00BE7815" w:rsidRDefault="001E4D78" w:rsidP="000654D9">
      <w:pPr>
        <w:numPr>
          <w:ilvl w:val="0"/>
          <w:numId w:val="18"/>
        </w:numPr>
        <w:spacing w:before="60" w:beforeAutospacing="1" w:after="100" w:afterAutospacing="1"/>
        <w:ind w:left="782" w:hanging="357"/>
        <w:jc w:val="both"/>
        <w:rPr>
          <w:rFonts w:ascii="Tahoma" w:hAnsi="Tahoma" w:cs="Tahoma"/>
          <w:sz w:val="20"/>
          <w:szCs w:val="20"/>
        </w:rPr>
      </w:pPr>
      <w:r w:rsidRPr="00BE7815">
        <w:rPr>
          <w:rFonts w:ascii="Tahoma" w:hAnsi="Tahoma" w:cs="Tahoma"/>
          <w:bCs/>
          <w:sz w:val="20"/>
          <w:szCs w:val="20"/>
        </w:rPr>
        <w:t xml:space="preserve">zalanie w wyniku pęknięcia pojemnika lub zbiornika z wodą, w tym akwarium, </w:t>
      </w:r>
    </w:p>
    <w:p w:rsidR="00E2725D" w:rsidRPr="00BE7815" w:rsidRDefault="00E2725D" w:rsidP="000654D9">
      <w:pPr>
        <w:numPr>
          <w:ilvl w:val="0"/>
          <w:numId w:val="18"/>
        </w:numPr>
        <w:spacing w:before="60" w:beforeAutospacing="1" w:after="100" w:afterAutospacing="1"/>
        <w:ind w:left="782" w:hanging="357"/>
        <w:jc w:val="both"/>
        <w:rPr>
          <w:rFonts w:ascii="Tahoma" w:hAnsi="Tahoma" w:cs="Tahoma"/>
          <w:sz w:val="20"/>
          <w:szCs w:val="20"/>
        </w:rPr>
      </w:pPr>
      <w:r w:rsidRPr="00BE7815">
        <w:rPr>
          <w:rFonts w:ascii="Tahoma" w:eastAsia="Arial-PL" w:hAnsi="Tahoma" w:cs="Tahoma"/>
          <w:sz w:val="20"/>
          <w:szCs w:val="20"/>
        </w:rPr>
        <w:t>pozostawienia otwartych kranów lub innych zaworów,</w:t>
      </w:r>
    </w:p>
    <w:p w:rsidR="00E2725D" w:rsidRPr="00BE7815" w:rsidRDefault="00E2725D" w:rsidP="000654D9">
      <w:pPr>
        <w:numPr>
          <w:ilvl w:val="0"/>
          <w:numId w:val="18"/>
        </w:numPr>
        <w:spacing w:before="60"/>
        <w:ind w:left="782" w:hanging="357"/>
        <w:jc w:val="both"/>
        <w:rPr>
          <w:rFonts w:ascii="Tahoma" w:hAnsi="Tahoma" w:cs="Tahoma"/>
          <w:sz w:val="20"/>
          <w:szCs w:val="20"/>
        </w:rPr>
      </w:pPr>
      <w:r w:rsidRPr="00BE7815">
        <w:rPr>
          <w:rFonts w:ascii="Tahoma" w:eastAsia="Arial-PL" w:hAnsi="Tahoma" w:cs="Tahoma"/>
          <w:sz w:val="20"/>
          <w:szCs w:val="20"/>
        </w:rPr>
        <w:t>działania osób trzecich,</w:t>
      </w:r>
    </w:p>
    <w:p w:rsidR="00E2725D" w:rsidRPr="00BE7815" w:rsidRDefault="00E2725D" w:rsidP="000654D9">
      <w:pPr>
        <w:numPr>
          <w:ilvl w:val="0"/>
          <w:numId w:val="18"/>
        </w:numPr>
        <w:spacing w:before="60"/>
        <w:ind w:left="782" w:hanging="357"/>
        <w:jc w:val="both"/>
        <w:rPr>
          <w:rFonts w:ascii="Tahoma" w:hAnsi="Tahoma" w:cs="Tahoma"/>
          <w:sz w:val="20"/>
          <w:szCs w:val="20"/>
        </w:rPr>
      </w:pPr>
      <w:r w:rsidRPr="00BE7815">
        <w:rPr>
          <w:rFonts w:ascii="Tahoma" w:eastAsia="Arial-PL" w:hAnsi="Tahoma" w:cs="Tahoma"/>
          <w:sz w:val="20"/>
          <w:szCs w:val="20"/>
        </w:rPr>
        <w:t>cofnięcia się wody lub ścieków z urządzeń sieci kanalizacyjnej,</w:t>
      </w:r>
    </w:p>
    <w:p w:rsidR="00E2725D" w:rsidRPr="001E1BA0" w:rsidRDefault="00E2725D" w:rsidP="000654D9">
      <w:pPr>
        <w:numPr>
          <w:ilvl w:val="0"/>
          <w:numId w:val="18"/>
        </w:numPr>
        <w:spacing w:before="60"/>
        <w:ind w:left="782" w:hanging="357"/>
        <w:jc w:val="both"/>
        <w:rPr>
          <w:rFonts w:ascii="Tahoma" w:hAnsi="Tahoma" w:cs="Tahoma"/>
          <w:sz w:val="20"/>
          <w:szCs w:val="20"/>
        </w:rPr>
      </w:pPr>
      <w:r w:rsidRPr="00BE7815">
        <w:rPr>
          <w:rFonts w:ascii="Tahoma" w:eastAsia="Arial-PL" w:hAnsi="Tahoma" w:cs="Tahoma"/>
          <w:sz w:val="20"/>
          <w:szCs w:val="20"/>
        </w:rPr>
        <w:t>samoczynnego uruchomienia się instalacji</w:t>
      </w:r>
      <w:r w:rsidRPr="001E1BA0">
        <w:rPr>
          <w:rFonts w:ascii="Tahoma" w:eastAsia="Arial-PL" w:hAnsi="Tahoma" w:cs="Tahoma"/>
          <w:sz w:val="20"/>
          <w:szCs w:val="20"/>
        </w:rPr>
        <w:t xml:space="preserve"> tryskaczowych, </w:t>
      </w:r>
      <w:proofErr w:type="spellStart"/>
      <w:r w:rsidRPr="001E1BA0">
        <w:rPr>
          <w:rFonts w:ascii="Tahoma" w:eastAsia="Arial-PL" w:hAnsi="Tahoma" w:cs="Tahoma"/>
          <w:sz w:val="20"/>
          <w:szCs w:val="20"/>
        </w:rPr>
        <w:t>zraszaczowych</w:t>
      </w:r>
      <w:proofErr w:type="spellEnd"/>
      <w:r w:rsidRPr="001E1BA0">
        <w:rPr>
          <w:rFonts w:ascii="Tahoma" w:eastAsia="Arial-PL" w:hAnsi="Tahoma" w:cs="Tahoma"/>
          <w:sz w:val="20"/>
          <w:szCs w:val="20"/>
        </w:rPr>
        <w:t xml:space="preserve"> lub tym podobnych z innych przyczyn niż wskutek pożaru i prób ciśnieniowych instalacji,</w:t>
      </w:r>
    </w:p>
    <w:p w:rsidR="00E2725D" w:rsidRPr="001E1BA0" w:rsidRDefault="00E2725D" w:rsidP="000654D9">
      <w:pPr>
        <w:numPr>
          <w:ilvl w:val="0"/>
          <w:numId w:val="18"/>
        </w:numPr>
        <w:spacing w:before="60"/>
        <w:ind w:left="782" w:hanging="357"/>
        <w:jc w:val="both"/>
        <w:rPr>
          <w:rFonts w:ascii="Tahoma" w:hAnsi="Tahoma" w:cs="Tahoma"/>
          <w:sz w:val="20"/>
          <w:szCs w:val="20"/>
        </w:rPr>
      </w:pPr>
      <w:r w:rsidRPr="001E1BA0">
        <w:rPr>
          <w:rFonts w:ascii="Tahoma" w:eastAsia="Arial-PL" w:hAnsi="Tahoma" w:cs="Tahoma"/>
          <w:sz w:val="20"/>
          <w:szCs w:val="20"/>
        </w:rPr>
        <w:t>koszty naprawy uszkodzonych wskutek pęknięcia lub rozerwania przewodów lub urządzeń (wewnętrznych i zewnętrznych), łącznie z kosztami robót pomocniczych związanych z ich naprawą - w tym rozmrożeniem</w:t>
      </w:r>
      <w:r w:rsidRPr="001E1BA0">
        <w:rPr>
          <w:rFonts w:ascii="Tahoma" w:hAnsi="Tahoma" w:cs="Tahoma"/>
          <w:sz w:val="20"/>
          <w:szCs w:val="20"/>
        </w:rPr>
        <w:t>;</w:t>
      </w:r>
    </w:p>
    <w:p w:rsidR="00A82939" w:rsidRPr="001E1BA0" w:rsidRDefault="00A82939" w:rsidP="000654D9">
      <w:pPr>
        <w:numPr>
          <w:ilvl w:val="0"/>
          <w:numId w:val="27"/>
        </w:numPr>
        <w:spacing w:before="120" w:after="120"/>
        <w:ind w:left="425" w:hanging="425"/>
        <w:jc w:val="both"/>
        <w:rPr>
          <w:rFonts w:ascii="Tahoma" w:hAnsi="Tahoma" w:cs="Tahoma"/>
          <w:sz w:val="20"/>
          <w:szCs w:val="20"/>
        </w:rPr>
      </w:pPr>
      <w:r w:rsidRPr="001E1BA0">
        <w:rPr>
          <w:rFonts w:ascii="Tahoma" w:hAnsi="Tahoma" w:cs="Tahoma"/>
          <w:b/>
          <w:sz w:val="20"/>
          <w:szCs w:val="20"/>
        </w:rPr>
        <w:t>uderzenie pojazdu lądowego</w:t>
      </w:r>
      <w:r w:rsidRPr="001E1BA0">
        <w:rPr>
          <w:rFonts w:ascii="Tahoma" w:hAnsi="Tahoma" w:cs="Tahoma"/>
          <w:sz w:val="20"/>
          <w:szCs w:val="20"/>
        </w:rPr>
        <w:t xml:space="preserve"> - uderzenie przez pojazd mechaniczny</w:t>
      </w:r>
      <w:r w:rsidR="009D4BAC" w:rsidRPr="001E1BA0">
        <w:rPr>
          <w:rFonts w:ascii="Tahoma" w:hAnsi="Tahoma" w:cs="Tahoma"/>
          <w:sz w:val="20"/>
          <w:szCs w:val="20"/>
        </w:rPr>
        <w:t xml:space="preserve"> (obcy lub własny)</w:t>
      </w:r>
      <w:r w:rsidRPr="001E1BA0">
        <w:rPr>
          <w:rFonts w:ascii="Tahoma" w:hAnsi="Tahoma" w:cs="Tahoma"/>
          <w:sz w:val="20"/>
          <w:szCs w:val="20"/>
        </w:rPr>
        <w:t>, jego część lub przewożony</w:t>
      </w:r>
      <w:r w:rsidR="00E53E6C" w:rsidRPr="001E1BA0">
        <w:rPr>
          <w:rFonts w:ascii="Tahoma" w:hAnsi="Tahoma" w:cs="Tahoma"/>
          <w:sz w:val="20"/>
          <w:szCs w:val="20"/>
        </w:rPr>
        <w:t xml:space="preserve"> ładunek  w ubezpieczone mienie;</w:t>
      </w:r>
    </w:p>
    <w:p w:rsidR="00016A72" w:rsidRPr="001E1BA0" w:rsidRDefault="00016A72" w:rsidP="000654D9">
      <w:pPr>
        <w:numPr>
          <w:ilvl w:val="0"/>
          <w:numId w:val="27"/>
        </w:numPr>
        <w:spacing w:after="120"/>
        <w:ind w:left="426" w:hanging="426"/>
        <w:jc w:val="both"/>
        <w:rPr>
          <w:rFonts w:ascii="Tahoma" w:hAnsi="Tahoma" w:cs="Tahoma"/>
          <w:sz w:val="20"/>
          <w:szCs w:val="20"/>
        </w:rPr>
      </w:pPr>
      <w:r w:rsidRPr="001E1BA0">
        <w:rPr>
          <w:rFonts w:ascii="Tahoma" w:hAnsi="Tahoma" w:cs="Tahoma"/>
          <w:b/>
          <w:sz w:val="20"/>
          <w:szCs w:val="20"/>
        </w:rPr>
        <w:t>przepięcia</w:t>
      </w:r>
      <w:r w:rsidRPr="001E1BA0">
        <w:rPr>
          <w:rFonts w:ascii="Tahoma" w:hAnsi="Tahoma" w:cs="Tahoma"/>
          <w:sz w:val="20"/>
          <w:szCs w:val="20"/>
        </w:rPr>
        <w:t xml:space="preserve"> w wyniku pośredniego uderzenia pioruna</w:t>
      </w:r>
      <w:r w:rsidR="00E53E6C" w:rsidRPr="001E1BA0">
        <w:rPr>
          <w:rFonts w:ascii="Tahoma" w:hAnsi="Tahoma" w:cs="Tahoma"/>
          <w:sz w:val="20"/>
          <w:szCs w:val="20"/>
        </w:rPr>
        <w:t xml:space="preserve"> (do pełnych sum ubezpieczenia);</w:t>
      </w:r>
    </w:p>
    <w:p w:rsidR="00016A72" w:rsidRPr="001E1BA0" w:rsidRDefault="00016A72" w:rsidP="000654D9">
      <w:pPr>
        <w:numPr>
          <w:ilvl w:val="0"/>
          <w:numId w:val="27"/>
        </w:numPr>
        <w:spacing w:after="120"/>
        <w:ind w:left="426" w:hanging="426"/>
        <w:jc w:val="both"/>
        <w:rPr>
          <w:rFonts w:ascii="Tahoma" w:hAnsi="Tahoma" w:cs="Tahoma"/>
          <w:sz w:val="20"/>
          <w:szCs w:val="20"/>
        </w:rPr>
      </w:pPr>
      <w:r w:rsidRPr="001E1BA0">
        <w:rPr>
          <w:rFonts w:ascii="Tahoma" w:hAnsi="Tahoma" w:cs="Tahoma"/>
          <w:b/>
          <w:sz w:val="20"/>
          <w:szCs w:val="20"/>
        </w:rPr>
        <w:t>przepięcia</w:t>
      </w:r>
      <w:r w:rsidRPr="001E1BA0">
        <w:rPr>
          <w:rFonts w:ascii="Tahoma" w:hAnsi="Tahoma" w:cs="Tahoma"/>
          <w:sz w:val="20"/>
          <w:szCs w:val="20"/>
        </w:rPr>
        <w:t xml:space="preserve"> w wyniku niewłaściwych parametrów prądu elektrycznego i indukcji elektromagnetycznej - limit </w:t>
      </w:r>
      <w:r w:rsidR="00C56EF7" w:rsidRPr="001E1BA0">
        <w:rPr>
          <w:rFonts w:ascii="Tahoma" w:hAnsi="Tahoma" w:cs="Tahoma"/>
          <w:sz w:val="20"/>
          <w:szCs w:val="20"/>
        </w:rPr>
        <w:t>od</w:t>
      </w:r>
      <w:r w:rsidR="003D531E" w:rsidRPr="001E1BA0">
        <w:rPr>
          <w:rFonts w:ascii="Tahoma" w:hAnsi="Tahoma" w:cs="Tahoma"/>
          <w:sz w:val="20"/>
          <w:szCs w:val="20"/>
        </w:rPr>
        <w:t xml:space="preserve">powiedzialności </w:t>
      </w:r>
      <w:r w:rsidRPr="00E81BA3">
        <w:rPr>
          <w:rFonts w:ascii="Tahoma" w:hAnsi="Tahoma" w:cs="Tahoma"/>
          <w:b/>
          <w:sz w:val="20"/>
          <w:szCs w:val="20"/>
        </w:rPr>
        <w:t>500.000 zł</w:t>
      </w:r>
      <w:r w:rsidRPr="00E81BA3">
        <w:rPr>
          <w:rFonts w:ascii="Tahoma" w:hAnsi="Tahoma" w:cs="Tahoma"/>
          <w:bCs/>
          <w:sz w:val="20"/>
          <w:szCs w:val="20"/>
        </w:rPr>
        <w:t xml:space="preserve"> </w:t>
      </w:r>
      <w:r w:rsidR="003B7EEE" w:rsidRPr="00E81BA3">
        <w:rPr>
          <w:rFonts w:ascii="Tahoma" w:hAnsi="Tahoma" w:cs="Tahoma"/>
          <w:bCs/>
          <w:sz w:val="20"/>
          <w:szCs w:val="20"/>
        </w:rPr>
        <w:t>na jed</w:t>
      </w:r>
      <w:r w:rsidR="003B7EEE" w:rsidRPr="001E1BA0">
        <w:rPr>
          <w:rFonts w:ascii="Tahoma" w:hAnsi="Tahoma" w:cs="Tahoma"/>
          <w:bCs/>
          <w:sz w:val="20"/>
          <w:szCs w:val="20"/>
        </w:rPr>
        <w:t>no i wszystkie zdarzenia;</w:t>
      </w:r>
    </w:p>
    <w:p w:rsidR="00A82939" w:rsidRPr="00BE7815" w:rsidRDefault="00A82939" w:rsidP="000654D9">
      <w:pPr>
        <w:numPr>
          <w:ilvl w:val="0"/>
          <w:numId w:val="27"/>
        </w:numPr>
        <w:spacing w:after="120"/>
        <w:ind w:left="426" w:hanging="426"/>
        <w:jc w:val="both"/>
        <w:rPr>
          <w:rFonts w:ascii="Tahoma" w:hAnsi="Tahoma" w:cs="Tahoma"/>
          <w:sz w:val="20"/>
          <w:szCs w:val="20"/>
        </w:rPr>
      </w:pPr>
      <w:r w:rsidRPr="001E1BA0">
        <w:rPr>
          <w:rFonts w:ascii="Tahoma" w:hAnsi="Tahoma" w:cs="Tahoma"/>
          <w:b/>
          <w:sz w:val="20"/>
          <w:szCs w:val="20"/>
        </w:rPr>
        <w:lastRenderedPageBreak/>
        <w:t>upadek drzew, budynków, budowli, urządzeń technicznych</w:t>
      </w:r>
      <w:r w:rsidRPr="001E1BA0">
        <w:rPr>
          <w:rFonts w:ascii="Tahoma" w:hAnsi="Tahoma" w:cs="Tahoma"/>
          <w:sz w:val="20"/>
          <w:szCs w:val="20"/>
        </w:rPr>
        <w:t xml:space="preserve"> - przewrócenie się na przedmiot ubezpieczenia rosnących drzew lub ich fragmentów, budynków, budowli, urządzeń technicznych, elementów technicznych lub </w:t>
      </w:r>
      <w:r w:rsidRPr="00BE7815">
        <w:rPr>
          <w:rFonts w:ascii="Tahoma" w:hAnsi="Tahoma" w:cs="Tahoma"/>
          <w:sz w:val="20"/>
          <w:szCs w:val="20"/>
        </w:rPr>
        <w:t>ich części</w:t>
      </w:r>
      <w:r w:rsidR="00016A72" w:rsidRPr="00BE7815">
        <w:rPr>
          <w:rFonts w:ascii="Tahoma" w:hAnsi="Tahoma" w:cs="Tahoma"/>
          <w:sz w:val="20"/>
          <w:szCs w:val="20"/>
        </w:rPr>
        <w:t xml:space="preserve"> (własnych lub obcych</w:t>
      </w:r>
      <w:r w:rsidR="00E53E6C" w:rsidRPr="00BE7815">
        <w:rPr>
          <w:rFonts w:ascii="Tahoma" w:hAnsi="Tahoma" w:cs="Tahoma"/>
          <w:sz w:val="20"/>
          <w:szCs w:val="20"/>
        </w:rPr>
        <w:t>);</w:t>
      </w:r>
    </w:p>
    <w:p w:rsidR="003D531E" w:rsidRPr="00BE7815" w:rsidRDefault="003D531E" w:rsidP="000654D9">
      <w:pPr>
        <w:numPr>
          <w:ilvl w:val="0"/>
          <w:numId w:val="27"/>
        </w:numPr>
        <w:spacing w:after="120"/>
        <w:ind w:left="426" w:hanging="426"/>
        <w:jc w:val="both"/>
        <w:rPr>
          <w:rFonts w:ascii="Tahoma" w:hAnsi="Tahoma" w:cs="Tahoma"/>
          <w:sz w:val="20"/>
          <w:szCs w:val="20"/>
        </w:rPr>
      </w:pPr>
      <w:r w:rsidRPr="00BE7815">
        <w:rPr>
          <w:rFonts w:ascii="Tahoma" w:hAnsi="Tahoma" w:cs="Tahoma"/>
          <w:b/>
          <w:sz w:val="20"/>
          <w:szCs w:val="20"/>
        </w:rPr>
        <w:t>uszkodzenie mienia przez zwierzęta</w:t>
      </w:r>
      <w:r w:rsidRPr="00BE7815">
        <w:rPr>
          <w:rFonts w:ascii="Tahoma" w:hAnsi="Tahoma" w:cs="Tahoma"/>
          <w:sz w:val="20"/>
          <w:szCs w:val="20"/>
        </w:rPr>
        <w:t xml:space="preserve"> (w tym uszkodzenia elewacji przez ptaki</w:t>
      </w:r>
      <w:r w:rsidR="00FC128C" w:rsidRPr="00BE7815">
        <w:rPr>
          <w:rFonts w:ascii="Tahoma" w:hAnsi="Tahoma" w:cs="Tahoma"/>
          <w:sz w:val="20"/>
          <w:szCs w:val="20"/>
        </w:rPr>
        <w:t xml:space="preserve"> oraz skryte długotrwałe działania zwierząt</w:t>
      </w:r>
      <w:r w:rsidRPr="00BE7815">
        <w:rPr>
          <w:rFonts w:ascii="Tahoma" w:hAnsi="Tahoma" w:cs="Tahoma"/>
          <w:sz w:val="20"/>
          <w:szCs w:val="20"/>
        </w:rPr>
        <w:t xml:space="preserve">) – limit odpowiedzialności </w:t>
      </w:r>
      <w:r w:rsidR="00E23FD4" w:rsidRPr="00BE7815">
        <w:rPr>
          <w:rFonts w:ascii="Tahoma" w:hAnsi="Tahoma" w:cs="Tahoma"/>
          <w:b/>
          <w:sz w:val="20"/>
          <w:szCs w:val="20"/>
        </w:rPr>
        <w:t>10</w:t>
      </w:r>
      <w:r w:rsidRPr="00BE7815">
        <w:rPr>
          <w:rFonts w:ascii="Tahoma" w:hAnsi="Tahoma" w:cs="Tahoma"/>
          <w:b/>
          <w:sz w:val="20"/>
          <w:szCs w:val="20"/>
        </w:rPr>
        <w:t>0.000,00 zł</w:t>
      </w:r>
      <w:r w:rsidRPr="00BE7815">
        <w:rPr>
          <w:rFonts w:ascii="Tahoma" w:hAnsi="Tahoma" w:cs="Tahoma"/>
          <w:sz w:val="20"/>
          <w:szCs w:val="20"/>
        </w:rPr>
        <w:t>.</w:t>
      </w:r>
      <w:r w:rsidRPr="00BE7815">
        <w:rPr>
          <w:rFonts w:ascii="Tahoma" w:hAnsi="Tahoma" w:cs="Tahoma"/>
          <w:bCs/>
          <w:sz w:val="20"/>
          <w:szCs w:val="20"/>
        </w:rPr>
        <w:t xml:space="preserve"> na jedno i wszystkie zdarzenia,</w:t>
      </w:r>
    </w:p>
    <w:p w:rsidR="001E1BA0" w:rsidRPr="009E3D8B" w:rsidRDefault="001E1BA0" w:rsidP="000654D9">
      <w:pPr>
        <w:numPr>
          <w:ilvl w:val="0"/>
          <w:numId w:val="27"/>
        </w:numPr>
        <w:spacing w:after="120"/>
        <w:ind w:left="426" w:hanging="426"/>
        <w:jc w:val="both"/>
        <w:rPr>
          <w:rFonts w:ascii="Tahoma" w:hAnsi="Tahoma" w:cs="Tahoma"/>
          <w:sz w:val="20"/>
          <w:szCs w:val="20"/>
        </w:rPr>
      </w:pPr>
      <w:r w:rsidRPr="00BE7815">
        <w:rPr>
          <w:rFonts w:ascii="Tahoma" w:hAnsi="Tahoma" w:cs="Tahoma"/>
          <w:b/>
          <w:sz w:val="20"/>
          <w:szCs w:val="20"/>
        </w:rPr>
        <w:t>katastrofa budowlana</w:t>
      </w:r>
      <w:r w:rsidRPr="00BE7815">
        <w:rPr>
          <w:rFonts w:ascii="Tahoma" w:hAnsi="Tahoma" w:cs="Tahoma"/>
          <w:sz w:val="20"/>
          <w:szCs w:val="20"/>
        </w:rPr>
        <w:t xml:space="preserve"> - niezamierzone, gwałtowne zniszczenie obiektu budowlanego lub jego części, a także konstrukcyjnych elementów rusztowań, elementów urządzeń formujących, ścianek szczelnych i </w:t>
      </w:r>
      <w:r w:rsidR="00BE5075">
        <w:rPr>
          <w:rFonts w:ascii="Tahoma" w:hAnsi="Tahoma" w:cs="Tahoma"/>
          <w:sz w:val="20"/>
          <w:szCs w:val="20"/>
        </w:rPr>
        <w:t>obudowy wykopów</w:t>
      </w:r>
      <w:r w:rsidRPr="00BE7815">
        <w:rPr>
          <w:rFonts w:ascii="Tahoma" w:hAnsi="Tahoma" w:cs="Tahoma"/>
          <w:sz w:val="20"/>
          <w:szCs w:val="20"/>
        </w:rPr>
        <w:t>. Nie jest katastrofą budowlaną:  uszkodzenie elementu wbudowanego w obiekt budowlany, nadającego</w:t>
      </w:r>
      <w:r w:rsidRPr="00042251">
        <w:rPr>
          <w:rFonts w:ascii="Tahoma" w:hAnsi="Tahoma" w:cs="Tahoma"/>
          <w:sz w:val="20"/>
          <w:szCs w:val="20"/>
        </w:rPr>
        <w:t xml:space="preserve"> się do naprawy lub wymiany; uszkodzenie lub zniszczenie urządzeń budowlanych związanych z budynkami; awaria instalacji. </w:t>
      </w:r>
      <w:r w:rsidRPr="00042251">
        <w:rPr>
          <w:rFonts w:ascii="Tahoma" w:hAnsi="Tahoma" w:cs="Tahoma"/>
          <w:bCs/>
          <w:sz w:val="20"/>
          <w:szCs w:val="20"/>
        </w:rPr>
        <w:t xml:space="preserve">Z odpowiedzialności wyłączone są szkody wynikłe ze zdarzeń powstałych w budynkach, w których </w:t>
      </w:r>
      <w:r w:rsidRPr="009E3D8B">
        <w:rPr>
          <w:rFonts w:ascii="Tahoma" w:hAnsi="Tahoma" w:cs="Tahoma"/>
          <w:bCs/>
          <w:sz w:val="20"/>
          <w:szCs w:val="20"/>
        </w:rPr>
        <w:t>prowadzone są roboty budowlane wymagające pozwolenia na budowę</w:t>
      </w:r>
      <w:r w:rsidRPr="009E3D8B">
        <w:rPr>
          <w:rFonts w:ascii="Tahoma" w:hAnsi="Tahoma" w:cs="Tahoma"/>
          <w:sz w:val="20"/>
          <w:szCs w:val="20"/>
        </w:rPr>
        <w:t>. Limit odpowiedzialności</w:t>
      </w:r>
      <w:r w:rsidRPr="009E3D8B">
        <w:rPr>
          <w:rFonts w:ascii="Tahoma" w:hAnsi="Tahoma" w:cs="Tahoma"/>
          <w:b/>
          <w:sz w:val="20"/>
          <w:szCs w:val="20"/>
        </w:rPr>
        <w:t xml:space="preserve"> - 2.000.000,00 zł </w:t>
      </w:r>
      <w:r w:rsidR="00734E90">
        <w:rPr>
          <w:rFonts w:ascii="Tahoma" w:hAnsi="Tahoma" w:cs="Tahoma"/>
          <w:bCs/>
          <w:sz w:val="20"/>
          <w:szCs w:val="20"/>
        </w:rPr>
        <w:t>na jedno i wszystkie zdarzenia</w:t>
      </w:r>
      <w:r w:rsidRPr="009E3D8B">
        <w:rPr>
          <w:rFonts w:ascii="Tahoma" w:hAnsi="Tahoma" w:cs="Tahoma"/>
          <w:bCs/>
          <w:sz w:val="20"/>
          <w:szCs w:val="20"/>
        </w:rPr>
        <w:t>,</w:t>
      </w:r>
    </w:p>
    <w:p w:rsidR="001E1BA0" w:rsidRPr="004F06ED" w:rsidRDefault="001E1BA0" w:rsidP="000654D9">
      <w:pPr>
        <w:numPr>
          <w:ilvl w:val="0"/>
          <w:numId w:val="27"/>
        </w:numPr>
        <w:spacing w:after="120"/>
        <w:ind w:left="426" w:hanging="426"/>
        <w:jc w:val="both"/>
        <w:rPr>
          <w:rFonts w:ascii="Tahoma" w:hAnsi="Tahoma" w:cs="Tahoma"/>
          <w:sz w:val="20"/>
          <w:szCs w:val="20"/>
        </w:rPr>
      </w:pPr>
      <w:r w:rsidRPr="001E1BA0">
        <w:rPr>
          <w:rFonts w:ascii="Tahoma" w:hAnsi="Tahoma" w:cs="Tahoma"/>
          <w:b/>
          <w:sz w:val="20"/>
          <w:szCs w:val="20"/>
        </w:rPr>
        <w:t xml:space="preserve">utrata </w:t>
      </w:r>
      <w:r w:rsidRPr="004F06ED">
        <w:rPr>
          <w:rFonts w:ascii="Tahoma" w:hAnsi="Tahoma" w:cs="Tahoma"/>
          <w:b/>
          <w:sz w:val="20"/>
          <w:szCs w:val="20"/>
        </w:rPr>
        <w:t>przydatności mienia wskutek niedotrzymania właściwej temperatury przechowywania</w:t>
      </w:r>
      <w:r w:rsidRPr="004F06ED">
        <w:rPr>
          <w:rFonts w:ascii="Tahoma" w:hAnsi="Tahoma" w:cs="Tahoma"/>
          <w:sz w:val="20"/>
          <w:szCs w:val="20"/>
        </w:rPr>
        <w:t xml:space="preserve"> - limit </w:t>
      </w:r>
      <w:r w:rsidR="004F06ED" w:rsidRPr="004F06ED">
        <w:rPr>
          <w:rFonts w:ascii="Tahoma" w:hAnsi="Tahoma" w:cs="Tahoma"/>
          <w:b/>
          <w:sz w:val="20"/>
          <w:szCs w:val="20"/>
        </w:rPr>
        <w:t>2</w:t>
      </w:r>
      <w:r w:rsidRPr="004F06ED">
        <w:rPr>
          <w:rFonts w:ascii="Tahoma" w:hAnsi="Tahoma" w:cs="Tahoma"/>
          <w:b/>
          <w:sz w:val="20"/>
          <w:szCs w:val="20"/>
        </w:rPr>
        <w:t>5.000,00 zł</w:t>
      </w:r>
      <w:r w:rsidRPr="004F06ED">
        <w:rPr>
          <w:rFonts w:ascii="Tahoma" w:hAnsi="Tahoma" w:cs="Tahoma"/>
          <w:bCs/>
          <w:sz w:val="20"/>
          <w:szCs w:val="20"/>
        </w:rPr>
        <w:t xml:space="preserve"> na jedno i wszystkie zdarzenia,</w:t>
      </w:r>
    </w:p>
    <w:p w:rsidR="00A82939" w:rsidRPr="004F06ED" w:rsidRDefault="00A82939" w:rsidP="000654D9">
      <w:pPr>
        <w:numPr>
          <w:ilvl w:val="0"/>
          <w:numId w:val="27"/>
        </w:numPr>
        <w:spacing w:after="120"/>
        <w:ind w:left="426" w:hanging="426"/>
        <w:jc w:val="both"/>
        <w:rPr>
          <w:rFonts w:ascii="Tahoma" w:hAnsi="Tahoma" w:cs="Tahoma"/>
          <w:sz w:val="20"/>
          <w:szCs w:val="20"/>
        </w:rPr>
      </w:pPr>
      <w:r w:rsidRPr="004F06ED">
        <w:rPr>
          <w:rFonts w:ascii="Tahoma" w:hAnsi="Tahoma" w:cs="Tahoma"/>
          <w:b/>
          <w:sz w:val="20"/>
          <w:szCs w:val="20"/>
        </w:rPr>
        <w:t>skażenie lub zanieczyszczenie mienia</w:t>
      </w:r>
      <w:r w:rsidRPr="004F06ED">
        <w:rPr>
          <w:rFonts w:ascii="Tahoma" w:hAnsi="Tahoma" w:cs="Tahoma"/>
          <w:sz w:val="20"/>
          <w:szCs w:val="20"/>
        </w:rPr>
        <w:t xml:space="preserve">  spowodowane zdarzeniami losowymi objętymi umo</w:t>
      </w:r>
      <w:r w:rsidR="00E53E6C" w:rsidRPr="004F06ED">
        <w:rPr>
          <w:rFonts w:ascii="Tahoma" w:hAnsi="Tahoma" w:cs="Tahoma"/>
          <w:sz w:val="20"/>
          <w:szCs w:val="20"/>
        </w:rPr>
        <w:t>wą ubezpieczenia;</w:t>
      </w:r>
    </w:p>
    <w:p w:rsidR="00A82939" w:rsidRPr="001E1BA0" w:rsidRDefault="00A82939" w:rsidP="000654D9">
      <w:pPr>
        <w:numPr>
          <w:ilvl w:val="0"/>
          <w:numId w:val="27"/>
        </w:numPr>
        <w:spacing w:after="120"/>
        <w:ind w:left="426" w:hanging="426"/>
        <w:jc w:val="both"/>
        <w:rPr>
          <w:rFonts w:ascii="Tahoma" w:hAnsi="Tahoma" w:cs="Tahoma"/>
          <w:sz w:val="20"/>
          <w:szCs w:val="20"/>
        </w:rPr>
      </w:pPr>
      <w:r w:rsidRPr="001E1BA0">
        <w:rPr>
          <w:rFonts w:ascii="Tahoma" w:hAnsi="Tahoma" w:cs="Tahoma"/>
          <w:sz w:val="20"/>
          <w:szCs w:val="20"/>
        </w:rPr>
        <w:t xml:space="preserve">zniszczenie ubezpieczonego mienia wskutek </w:t>
      </w:r>
      <w:r w:rsidRPr="001E1BA0">
        <w:rPr>
          <w:rFonts w:ascii="Tahoma" w:hAnsi="Tahoma" w:cs="Tahoma"/>
          <w:b/>
          <w:sz w:val="20"/>
          <w:szCs w:val="20"/>
        </w:rPr>
        <w:t>akcji ratunkowej</w:t>
      </w:r>
      <w:r w:rsidRPr="001E1BA0">
        <w:rPr>
          <w:rFonts w:ascii="Tahoma" w:hAnsi="Tahoma" w:cs="Tahoma"/>
          <w:sz w:val="20"/>
          <w:szCs w:val="20"/>
        </w:rPr>
        <w:t>, prowadzonej w związku</w:t>
      </w:r>
      <w:r w:rsidRPr="001E1BA0">
        <w:rPr>
          <w:rFonts w:ascii="Tahoma" w:hAnsi="Tahoma" w:cs="Tahoma"/>
          <w:sz w:val="20"/>
          <w:szCs w:val="20"/>
        </w:rPr>
        <w:br/>
        <w:t>z zaistniałymi zdarzeniami losowy</w:t>
      </w:r>
      <w:r w:rsidR="00E53E6C" w:rsidRPr="001E1BA0">
        <w:rPr>
          <w:rFonts w:ascii="Tahoma" w:hAnsi="Tahoma" w:cs="Tahoma"/>
          <w:sz w:val="20"/>
          <w:szCs w:val="20"/>
        </w:rPr>
        <w:t>mi objętymi umową ubezpieczenia;</w:t>
      </w:r>
    </w:p>
    <w:p w:rsidR="00E53E6C" w:rsidRPr="00F248B2" w:rsidRDefault="00E53E6C" w:rsidP="000654D9">
      <w:pPr>
        <w:numPr>
          <w:ilvl w:val="0"/>
          <w:numId w:val="27"/>
        </w:numPr>
        <w:spacing w:after="120"/>
        <w:ind w:left="426" w:hanging="426"/>
        <w:jc w:val="both"/>
        <w:rPr>
          <w:rFonts w:ascii="Tahoma" w:hAnsi="Tahoma" w:cs="Tahoma"/>
          <w:sz w:val="20"/>
          <w:szCs w:val="20"/>
        </w:rPr>
      </w:pPr>
      <w:r w:rsidRPr="00F248B2">
        <w:rPr>
          <w:rFonts w:ascii="Tahoma" w:hAnsi="Tahoma" w:cs="Tahoma"/>
          <w:b/>
          <w:sz w:val="20"/>
          <w:szCs w:val="20"/>
        </w:rPr>
        <w:t>kradzież z włamaniem</w:t>
      </w:r>
      <w:r w:rsidRPr="00F248B2">
        <w:rPr>
          <w:rFonts w:ascii="Tahoma" w:hAnsi="Tahoma" w:cs="Tahoma"/>
          <w:sz w:val="20"/>
          <w:szCs w:val="20"/>
        </w:rPr>
        <w:t xml:space="preserve"> (dokonana lub usiłowana) - zabór mienia, którego sprawca dokonał lub usiłował dokonać z zabezpieczonego pomieszczenia po usunięciu przy użyciu siły lub narzędzi istniejących zabezpieczeń lub otworzeniu zabezpieczenia przy użyciu podrobionego lub dopasowanego klucza bądź klucza oryginalnego, w którego posiadanie sprawca wszedł wskutek włamania do innego pomieszczenia lub w wyniku rabunku, albo zabór mienia z lokalu, w którym sprawca ukrył się przed jego zamknięciem i pozostawił ślady mogące stanowić dowód jego ukrycia,</w:t>
      </w:r>
    </w:p>
    <w:p w:rsidR="00E53E6C" w:rsidRPr="00F248B2" w:rsidRDefault="00E53E6C" w:rsidP="00E53E6C">
      <w:pPr>
        <w:spacing w:after="120"/>
        <w:ind w:left="426"/>
        <w:jc w:val="both"/>
        <w:rPr>
          <w:rFonts w:ascii="Tahoma" w:hAnsi="Tahoma" w:cs="Tahoma"/>
          <w:sz w:val="20"/>
          <w:szCs w:val="20"/>
        </w:rPr>
      </w:pPr>
      <w:r w:rsidRPr="00F248B2">
        <w:rPr>
          <w:rFonts w:ascii="Tahoma" w:hAnsi="Tahoma" w:cs="Tahoma"/>
          <w:sz w:val="20"/>
          <w:szCs w:val="20"/>
        </w:rPr>
        <w:t xml:space="preserve">W odniesieniu do mienia, które ze względu na swoją specyfikę i przeznaczenie znajduje się poza pomieszczeniem, za kradzież z włamaniem uznaje się także zabór mienia, którego sprawca dokonał lub usiłował dokonać z zabezpieczonego obiektu innego niż pomieszczenie bądź terenu ogrodzonego parkanem, siatką drucianą, płotem lub </w:t>
      </w:r>
      <w:proofErr w:type="spellStart"/>
      <w:r w:rsidRPr="00F248B2">
        <w:rPr>
          <w:rFonts w:ascii="Tahoma" w:hAnsi="Tahoma" w:cs="Tahoma"/>
          <w:sz w:val="20"/>
          <w:szCs w:val="20"/>
        </w:rPr>
        <w:t>tp</w:t>
      </w:r>
      <w:proofErr w:type="spellEnd"/>
      <w:r w:rsidRPr="00F248B2">
        <w:rPr>
          <w:rFonts w:ascii="Tahoma" w:hAnsi="Tahoma" w:cs="Tahoma"/>
          <w:sz w:val="20"/>
          <w:szCs w:val="20"/>
        </w:rPr>
        <w:t>. po usunięciu przy użyciu siły lub narzędzi istniejących zabezpieczeń (w tym kłódek i zamków zabezpieczających furtki, bramy, włazy itp.</w:t>
      </w:r>
      <w:r w:rsidRPr="00F248B2">
        <w:rPr>
          <w:rFonts w:ascii="Tahoma" w:hAnsi="Tahoma" w:cs="Tahoma"/>
          <w:sz w:val="20"/>
          <w:szCs w:val="20"/>
        </w:rPr>
        <w:br/>
        <w:t>a także w wyniku zniszczenia ogrodzenia) lub otworzeniu zabezpieczenia przy użyciu podrobionego lub dopasowanego klucza bądź klucza oryginalnego, w którego posiadanie sprawca wszedł wskutek włamania do innego pomieszczenia lub w wyniku rabunku;</w:t>
      </w:r>
    </w:p>
    <w:p w:rsidR="00E53E6C" w:rsidRPr="00F248B2" w:rsidRDefault="00E53E6C" w:rsidP="000654D9">
      <w:pPr>
        <w:numPr>
          <w:ilvl w:val="0"/>
          <w:numId w:val="27"/>
        </w:numPr>
        <w:spacing w:after="120"/>
        <w:ind w:left="426" w:hanging="426"/>
        <w:jc w:val="both"/>
        <w:rPr>
          <w:rFonts w:ascii="Tahoma" w:hAnsi="Tahoma" w:cs="Tahoma"/>
          <w:sz w:val="20"/>
          <w:szCs w:val="20"/>
        </w:rPr>
      </w:pPr>
      <w:r w:rsidRPr="00F248B2">
        <w:rPr>
          <w:rFonts w:ascii="Tahoma" w:hAnsi="Tahoma" w:cs="Tahoma"/>
          <w:b/>
          <w:sz w:val="20"/>
          <w:szCs w:val="20"/>
        </w:rPr>
        <w:t>rabunek</w:t>
      </w:r>
      <w:r w:rsidRPr="00F248B2">
        <w:rPr>
          <w:rFonts w:ascii="Tahoma" w:hAnsi="Tahoma" w:cs="Tahoma"/>
          <w:sz w:val="20"/>
          <w:szCs w:val="20"/>
        </w:rPr>
        <w:t xml:space="preserve"> (dokonany lub usiłowany) - zabór mienia przy użyciu lub groźbie natychmiastowego użycia przemocy fizycznej na osobie albo doprowadzeniu jej do stanu nieprzytomności lub bezbronności;</w:t>
      </w:r>
    </w:p>
    <w:p w:rsidR="00E53E6C" w:rsidRPr="00BE7815" w:rsidRDefault="00E53E6C" w:rsidP="000654D9">
      <w:pPr>
        <w:numPr>
          <w:ilvl w:val="0"/>
          <w:numId w:val="27"/>
        </w:numPr>
        <w:ind w:left="426" w:hanging="426"/>
        <w:jc w:val="both"/>
        <w:rPr>
          <w:rFonts w:ascii="Tahoma" w:hAnsi="Tahoma" w:cs="Tahoma"/>
          <w:sz w:val="20"/>
          <w:szCs w:val="20"/>
        </w:rPr>
      </w:pPr>
      <w:r w:rsidRPr="00F248B2">
        <w:rPr>
          <w:rFonts w:ascii="Tahoma" w:hAnsi="Tahoma" w:cs="Tahoma"/>
          <w:b/>
          <w:sz w:val="20"/>
          <w:szCs w:val="20"/>
        </w:rPr>
        <w:t>dewastacja</w:t>
      </w:r>
      <w:r w:rsidRPr="00F248B2">
        <w:rPr>
          <w:rFonts w:ascii="Tahoma" w:hAnsi="Tahoma" w:cs="Tahoma"/>
          <w:sz w:val="20"/>
          <w:szCs w:val="20"/>
        </w:rPr>
        <w:t xml:space="preserve">, w tym graffiti oraz koszty naprawy zabezpieczeń - umyślne </w:t>
      </w:r>
      <w:r w:rsidR="00CA5974" w:rsidRPr="00F248B2">
        <w:rPr>
          <w:rFonts w:ascii="Tahoma" w:hAnsi="Tahoma" w:cs="Tahoma"/>
          <w:sz w:val="20"/>
          <w:szCs w:val="20"/>
        </w:rPr>
        <w:t xml:space="preserve">i nieumyślne </w:t>
      </w:r>
      <w:r w:rsidRPr="00F248B2">
        <w:rPr>
          <w:rFonts w:ascii="Tahoma" w:hAnsi="Tahoma" w:cs="Tahoma"/>
          <w:sz w:val="20"/>
          <w:szCs w:val="20"/>
        </w:rPr>
        <w:t>zniszczenie lub uszkodzenie ubezpieczonego mienia przez osoby trzecie</w:t>
      </w:r>
      <w:r w:rsidR="00CA5974" w:rsidRPr="00F248B2">
        <w:rPr>
          <w:rFonts w:ascii="Tahoma" w:hAnsi="Tahoma" w:cs="Tahoma"/>
          <w:sz w:val="20"/>
          <w:szCs w:val="20"/>
        </w:rPr>
        <w:t xml:space="preserve"> (w tym przez uczniów i podopiecznych)</w:t>
      </w:r>
      <w:r w:rsidR="002902AB" w:rsidRPr="00F248B2">
        <w:rPr>
          <w:rFonts w:ascii="Tahoma" w:hAnsi="Tahoma" w:cs="Tahoma"/>
          <w:sz w:val="20"/>
          <w:szCs w:val="20"/>
        </w:rPr>
        <w:t>, w przypadku szkód wewnątrz lokalu - bez względu na sposób dostania się sprawcy do lokalu</w:t>
      </w:r>
      <w:r w:rsidRPr="00F248B2">
        <w:rPr>
          <w:rFonts w:ascii="Tahoma" w:hAnsi="Tahoma" w:cs="Tahoma"/>
          <w:sz w:val="20"/>
          <w:szCs w:val="20"/>
        </w:rPr>
        <w:t xml:space="preserve">; </w:t>
      </w:r>
      <w:r w:rsidRPr="00BE7815">
        <w:rPr>
          <w:rFonts w:ascii="Tahoma" w:hAnsi="Tahoma" w:cs="Tahoma"/>
          <w:sz w:val="20"/>
          <w:szCs w:val="20"/>
        </w:rPr>
        <w:t xml:space="preserve">ubezpieczeniem objęte będą także szkody polegające na uszkodzeniu w wyniku pomalowania, porysowania, </w:t>
      </w:r>
      <w:r w:rsidR="00F248B2" w:rsidRPr="00BE7815">
        <w:rPr>
          <w:rFonts w:ascii="Tahoma" w:hAnsi="Tahoma" w:cs="Tahoma"/>
          <w:sz w:val="20"/>
          <w:szCs w:val="20"/>
        </w:rPr>
        <w:t xml:space="preserve">oblania farbą lub </w:t>
      </w:r>
      <w:proofErr w:type="spellStart"/>
      <w:r w:rsidR="00F248B2" w:rsidRPr="00BE7815">
        <w:rPr>
          <w:rFonts w:ascii="Tahoma" w:hAnsi="Tahoma" w:cs="Tahoma"/>
          <w:sz w:val="20"/>
          <w:szCs w:val="20"/>
        </w:rPr>
        <w:t>tp</w:t>
      </w:r>
      <w:proofErr w:type="spellEnd"/>
      <w:r w:rsidR="00F248B2" w:rsidRPr="00BE7815">
        <w:rPr>
          <w:rFonts w:ascii="Tahoma" w:hAnsi="Tahoma" w:cs="Tahoma"/>
          <w:sz w:val="20"/>
          <w:szCs w:val="20"/>
        </w:rPr>
        <w:t xml:space="preserve">. substancją, </w:t>
      </w:r>
      <w:r w:rsidRPr="00BE7815">
        <w:rPr>
          <w:rFonts w:ascii="Tahoma" w:hAnsi="Tahoma" w:cs="Tahoma"/>
          <w:sz w:val="20"/>
          <w:szCs w:val="20"/>
        </w:rPr>
        <w:t>umieszczenia napisów i innych znaków graficznych (graffiti); za szkody powstałe wskutek dewastacji uważa się również</w:t>
      </w:r>
      <w:r w:rsidR="00CA5974" w:rsidRPr="00BE7815">
        <w:rPr>
          <w:rFonts w:ascii="Tahoma" w:hAnsi="Tahoma" w:cs="Tahoma"/>
          <w:sz w:val="20"/>
          <w:szCs w:val="20"/>
        </w:rPr>
        <w:t xml:space="preserve"> </w:t>
      </w:r>
      <w:r w:rsidRPr="00BE7815">
        <w:rPr>
          <w:rFonts w:ascii="Tahoma" w:hAnsi="Tahoma" w:cs="Tahoma"/>
          <w:sz w:val="20"/>
          <w:szCs w:val="20"/>
        </w:rPr>
        <w:t>szkody polegające na zaborze części uszkodzonego lub zniszczo</w:t>
      </w:r>
      <w:r w:rsidR="00CA5974" w:rsidRPr="00BE7815">
        <w:rPr>
          <w:rFonts w:ascii="Tahoma" w:hAnsi="Tahoma" w:cs="Tahoma"/>
          <w:sz w:val="20"/>
          <w:szCs w:val="20"/>
        </w:rPr>
        <w:t>nego mienia z miejsca zdarzenia;</w:t>
      </w:r>
    </w:p>
    <w:p w:rsidR="00E53E6C" w:rsidRPr="00F248B2" w:rsidRDefault="00E53E6C" w:rsidP="000654D9">
      <w:pPr>
        <w:numPr>
          <w:ilvl w:val="0"/>
          <w:numId w:val="27"/>
        </w:numPr>
        <w:spacing w:before="120" w:after="120"/>
        <w:ind w:left="426" w:hanging="426"/>
        <w:jc w:val="both"/>
        <w:rPr>
          <w:rFonts w:ascii="Tahoma" w:hAnsi="Tahoma" w:cs="Tahoma"/>
          <w:sz w:val="20"/>
          <w:szCs w:val="20"/>
        </w:rPr>
      </w:pPr>
      <w:r w:rsidRPr="00BE7815">
        <w:rPr>
          <w:rFonts w:ascii="Tahoma" w:hAnsi="Tahoma" w:cs="Tahoma"/>
          <w:b/>
          <w:sz w:val="20"/>
          <w:szCs w:val="20"/>
        </w:rPr>
        <w:t>kradzież zwykła</w:t>
      </w:r>
      <w:r w:rsidRPr="00BE7815">
        <w:rPr>
          <w:rFonts w:ascii="Tahoma" w:hAnsi="Tahoma" w:cs="Tahoma"/>
          <w:sz w:val="20"/>
          <w:szCs w:val="20"/>
        </w:rPr>
        <w:t xml:space="preserve"> - zabór mienia</w:t>
      </w:r>
      <w:r w:rsidRPr="00F248B2">
        <w:rPr>
          <w:rFonts w:ascii="Tahoma" w:hAnsi="Tahoma" w:cs="Tahoma"/>
          <w:sz w:val="20"/>
          <w:szCs w:val="20"/>
        </w:rPr>
        <w:t xml:space="preserve"> (bez oznak włamania) w celu przywłaszczenia;</w:t>
      </w:r>
    </w:p>
    <w:p w:rsidR="00BF1AE8" w:rsidRPr="00F248B2" w:rsidRDefault="00E53E6C" w:rsidP="000654D9">
      <w:pPr>
        <w:numPr>
          <w:ilvl w:val="0"/>
          <w:numId w:val="27"/>
        </w:numPr>
        <w:spacing w:after="120"/>
        <w:ind w:left="426" w:hanging="426"/>
        <w:jc w:val="both"/>
        <w:rPr>
          <w:rFonts w:ascii="Tahoma" w:hAnsi="Tahoma" w:cs="Tahoma"/>
          <w:sz w:val="20"/>
          <w:szCs w:val="20"/>
        </w:rPr>
      </w:pPr>
      <w:r w:rsidRPr="00F248B2">
        <w:rPr>
          <w:rFonts w:ascii="Tahoma" w:hAnsi="Tahoma" w:cs="Tahoma"/>
          <w:b/>
          <w:bCs/>
          <w:iCs/>
          <w:sz w:val="20"/>
          <w:szCs w:val="20"/>
        </w:rPr>
        <w:t>gotówka w transporcie</w:t>
      </w:r>
      <w:r w:rsidRPr="00F248B2">
        <w:rPr>
          <w:rFonts w:ascii="Tahoma" w:hAnsi="Tahoma" w:cs="Tahoma"/>
          <w:bCs/>
          <w:iCs/>
          <w:sz w:val="20"/>
          <w:szCs w:val="20"/>
        </w:rPr>
        <w:t xml:space="preserve"> (</w:t>
      </w:r>
      <w:r w:rsidRPr="00F248B2">
        <w:rPr>
          <w:rFonts w:ascii="Tahoma" w:hAnsi="Tahoma" w:cs="Tahoma"/>
          <w:sz w:val="20"/>
          <w:szCs w:val="20"/>
        </w:rPr>
        <w:t>podczas przenoszenia lub przewożenia), od szkód powstałych wskutek: rabunku; zniszczenia lub uszkodzenia środka transportu wyniku wypadku środka transportu lub kolizji drogowej, pożaru, wybuchu lub uderzenia pioruna w pojazd; zdarzeń powodujących śmierć, ciężkie uszkodzenie ciała lub rozstrój zdrowia osoby sprawującej pieczę nad ubezpieczonym mieniem, uniemożliwiając</w:t>
      </w:r>
      <w:r w:rsidR="00C8734C" w:rsidRPr="00F248B2">
        <w:rPr>
          <w:rFonts w:ascii="Tahoma" w:hAnsi="Tahoma" w:cs="Tahoma"/>
          <w:sz w:val="20"/>
          <w:szCs w:val="20"/>
        </w:rPr>
        <w:t>ych ochronę powierzonego mienia;</w:t>
      </w:r>
    </w:p>
    <w:p w:rsidR="0026142B" w:rsidRPr="00BE7815" w:rsidRDefault="00E53E6C" w:rsidP="000654D9">
      <w:pPr>
        <w:numPr>
          <w:ilvl w:val="0"/>
          <w:numId w:val="27"/>
        </w:numPr>
        <w:spacing w:after="120"/>
        <w:ind w:left="426" w:hanging="426"/>
        <w:jc w:val="both"/>
        <w:rPr>
          <w:rFonts w:ascii="Tahoma" w:hAnsi="Tahoma" w:cs="Tahoma"/>
          <w:sz w:val="20"/>
          <w:szCs w:val="20"/>
        </w:rPr>
      </w:pPr>
      <w:r w:rsidRPr="00F248B2">
        <w:rPr>
          <w:rFonts w:ascii="Tahoma" w:hAnsi="Tahoma" w:cs="Tahoma"/>
          <w:b/>
          <w:sz w:val="20"/>
          <w:szCs w:val="20"/>
        </w:rPr>
        <w:lastRenderedPageBreak/>
        <w:t>szyby i inne przedmioty szklane</w:t>
      </w:r>
      <w:r w:rsidRPr="00F248B2">
        <w:rPr>
          <w:rFonts w:ascii="Tahoma" w:hAnsi="Tahoma" w:cs="Tahoma"/>
          <w:sz w:val="20"/>
          <w:szCs w:val="20"/>
        </w:rPr>
        <w:t xml:space="preserve"> – od szkód, które powstały na skutek stłuczenia (rozbicia, pęknięcia, porysowania) ubezpieczonych przedmiotów, wraz z kosztami demontażu, montażu, transportu, ustawienia </w:t>
      </w:r>
      <w:r w:rsidRPr="00BE7815">
        <w:rPr>
          <w:rFonts w:ascii="Tahoma" w:hAnsi="Tahoma" w:cs="Tahoma"/>
          <w:sz w:val="20"/>
          <w:szCs w:val="20"/>
        </w:rPr>
        <w:t>rusztowań (ewentualnie skorzystanie z podnośnika lub in</w:t>
      </w:r>
      <w:r w:rsidR="00217B04" w:rsidRPr="00BE7815">
        <w:rPr>
          <w:rFonts w:ascii="Tahoma" w:hAnsi="Tahoma" w:cs="Tahoma"/>
          <w:sz w:val="20"/>
          <w:szCs w:val="20"/>
        </w:rPr>
        <w:t>nego specjalistycznego sprzętu)</w:t>
      </w:r>
      <w:r w:rsidR="00F248B2" w:rsidRPr="00BE7815">
        <w:rPr>
          <w:rFonts w:ascii="Tahoma" w:hAnsi="Tahoma" w:cs="Tahoma"/>
          <w:sz w:val="20"/>
          <w:szCs w:val="20"/>
        </w:rPr>
        <w:t>, wykonania napisów, znaków informacyjnych, reklamowych itp.</w:t>
      </w:r>
    </w:p>
    <w:p w:rsidR="00A82939" w:rsidRPr="00F248B2" w:rsidRDefault="00BF1AE8" w:rsidP="00A86320">
      <w:pPr>
        <w:pStyle w:val="Tekstpodstawowy3"/>
        <w:spacing w:before="120" w:after="0"/>
        <w:jc w:val="both"/>
        <w:rPr>
          <w:rFonts w:ascii="Tahoma" w:hAnsi="Tahoma" w:cs="Tahoma"/>
          <w:b/>
          <w:sz w:val="20"/>
          <w:szCs w:val="20"/>
        </w:rPr>
      </w:pPr>
      <w:r w:rsidRPr="00BE7815">
        <w:rPr>
          <w:rFonts w:ascii="Tahoma" w:hAnsi="Tahoma" w:cs="Tahoma"/>
          <w:b/>
          <w:sz w:val="20"/>
          <w:szCs w:val="20"/>
          <w:lang w:val="pl-PL"/>
        </w:rPr>
        <w:t xml:space="preserve">3) </w:t>
      </w:r>
      <w:r w:rsidR="00A82939" w:rsidRPr="00BE7815">
        <w:rPr>
          <w:rFonts w:ascii="Tahoma" w:hAnsi="Tahoma" w:cs="Tahoma"/>
          <w:b/>
          <w:sz w:val="20"/>
          <w:szCs w:val="20"/>
        </w:rPr>
        <w:t>W granicach sum ubezpieczenia</w:t>
      </w:r>
      <w:r w:rsidR="00A82939" w:rsidRPr="00F248B2">
        <w:rPr>
          <w:rFonts w:ascii="Tahoma" w:hAnsi="Tahoma" w:cs="Tahoma"/>
          <w:b/>
          <w:sz w:val="20"/>
          <w:szCs w:val="20"/>
        </w:rPr>
        <w:t xml:space="preserve"> poszczególnych przedmiotów ubezpieczenia ubezpieczyciel pokrywa:</w:t>
      </w:r>
    </w:p>
    <w:p w:rsidR="00A82939" w:rsidRPr="00F248B2" w:rsidRDefault="00A82939" w:rsidP="000654D9">
      <w:pPr>
        <w:pStyle w:val="Tekstpodstawowy3"/>
        <w:numPr>
          <w:ilvl w:val="0"/>
          <w:numId w:val="28"/>
        </w:numPr>
        <w:spacing w:after="60"/>
        <w:jc w:val="both"/>
        <w:rPr>
          <w:rFonts w:ascii="Tahoma" w:hAnsi="Tahoma" w:cs="Tahoma"/>
          <w:sz w:val="20"/>
          <w:szCs w:val="20"/>
        </w:rPr>
      </w:pPr>
      <w:r w:rsidRPr="00F248B2">
        <w:rPr>
          <w:rFonts w:ascii="Tahoma" w:hAnsi="Tahoma" w:cs="Tahoma"/>
          <w:sz w:val="20"/>
          <w:szCs w:val="20"/>
        </w:rPr>
        <w:t>koszty zabezpieczenia ubezpieczonego mienia przed szkodą w przypadku bezpośredniego zagrożenia wystąpieniem ubezpieczonego zdarzenia, jeżeli środki te były celowe, chociażby okazały się bezskuteczne,</w:t>
      </w:r>
    </w:p>
    <w:p w:rsidR="00A82939" w:rsidRPr="00F248B2" w:rsidRDefault="00A82939" w:rsidP="000654D9">
      <w:pPr>
        <w:pStyle w:val="Tekstpodstawowy3"/>
        <w:numPr>
          <w:ilvl w:val="0"/>
          <w:numId w:val="28"/>
        </w:numPr>
        <w:spacing w:after="60"/>
        <w:jc w:val="both"/>
        <w:rPr>
          <w:rFonts w:ascii="Tahoma" w:hAnsi="Tahoma" w:cs="Tahoma"/>
          <w:sz w:val="20"/>
          <w:szCs w:val="20"/>
        </w:rPr>
      </w:pPr>
      <w:r w:rsidRPr="00F248B2">
        <w:rPr>
          <w:rFonts w:ascii="Tahoma" w:hAnsi="Tahoma" w:cs="Tahoma"/>
          <w:sz w:val="20"/>
          <w:szCs w:val="20"/>
        </w:rPr>
        <w:t>koszty akcji ratowniczej, jeżeli środki te były celowe, chociażby okazały się bezskuteczne,</w:t>
      </w:r>
    </w:p>
    <w:p w:rsidR="00A82939" w:rsidRPr="00F248B2" w:rsidRDefault="00A82939" w:rsidP="000654D9">
      <w:pPr>
        <w:numPr>
          <w:ilvl w:val="0"/>
          <w:numId w:val="28"/>
        </w:numPr>
        <w:autoSpaceDE w:val="0"/>
        <w:autoSpaceDN w:val="0"/>
        <w:adjustRightInd w:val="0"/>
        <w:spacing w:after="60"/>
        <w:jc w:val="both"/>
        <w:rPr>
          <w:rFonts w:ascii="Tahoma" w:hAnsi="Tahoma" w:cs="Tahoma"/>
          <w:sz w:val="20"/>
          <w:szCs w:val="20"/>
        </w:rPr>
      </w:pPr>
      <w:r w:rsidRPr="00F248B2">
        <w:rPr>
          <w:rFonts w:ascii="Tahoma" w:hAnsi="Tahoma" w:cs="Tahoma"/>
          <w:sz w:val="20"/>
          <w:szCs w:val="20"/>
        </w:rPr>
        <w:t xml:space="preserve">koszty zastosowania wszelkich dostępnych środków w celu zmniejszenia szkody objętej zakresem ubezpieczenia lub niedopuszczenia do zwiększenia jej rozmiarów, jeżeli środki te były celowe, </w:t>
      </w:r>
      <w:r w:rsidR="0008461B" w:rsidRPr="00F248B2">
        <w:rPr>
          <w:rFonts w:ascii="Tahoma" w:hAnsi="Tahoma" w:cs="Tahoma"/>
          <w:sz w:val="20"/>
          <w:szCs w:val="20"/>
        </w:rPr>
        <w:t xml:space="preserve"> </w:t>
      </w:r>
      <w:r w:rsidRPr="00F248B2">
        <w:rPr>
          <w:rFonts w:ascii="Tahoma" w:hAnsi="Tahoma" w:cs="Tahoma"/>
          <w:sz w:val="20"/>
          <w:szCs w:val="20"/>
        </w:rPr>
        <w:t>chociażby okazały się bezskuteczne,</w:t>
      </w:r>
    </w:p>
    <w:p w:rsidR="00104C26" w:rsidRPr="009E3D8B" w:rsidRDefault="00A82939" w:rsidP="000654D9">
      <w:pPr>
        <w:numPr>
          <w:ilvl w:val="0"/>
          <w:numId w:val="28"/>
        </w:numPr>
        <w:autoSpaceDE w:val="0"/>
        <w:autoSpaceDN w:val="0"/>
        <w:adjustRightInd w:val="0"/>
        <w:spacing w:after="60"/>
        <w:jc w:val="both"/>
        <w:rPr>
          <w:rFonts w:ascii="Tahoma" w:hAnsi="Tahoma" w:cs="Tahoma"/>
          <w:sz w:val="20"/>
          <w:szCs w:val="20"/>
        </w:rPr>
      </w:pPr>
      <w:r w:rsidRPr="009E3D8B">
        <w:rPr>
          <w:rFonts w:ascii="Tahoma" w:hAnsi="Tahoma" w:cs="Tahoma"/>
          <w:sz w:val="20"/>
          <w:szCs w:val="20"/>
        </w:rPr>
        <w:t>koszty usunięcia pozostałości po szkodzie, łącznie z kosztami rozbiórki i demontażu części niezdatnych do użytku - w pełnej wysokości</w:t>
      </w:r>
      <w:r w:rsidR="003D531E" w:rsidRPr="009E3D8B">
        <w:rPr>
          <w:rFonts w:ascii="Tahoma" w:hAnsi="Tahoma" w:cs="Tahoma"/>
          <w:sz w:val="20"/>
          <w:szCs w:val="20"/>
        </w:rPr>
        <w:t xml:space="preserve"> do limitu </w:t>
      </w:r>
      <w:r w:rsidR="003D531E" w:rsidRPr="009E3D8B">
        <w:rPr>
          <w:rFonts w:ascii="Tahoma" w:hAnsi="Tahoma" w:cs="Tahoma"/>
          <w:b/>
          <w:sz w:val="20"/>
          <w:szCs w:val="20"/>
        </w:rPr>
        <w:t>1.000.000,00 zł</w:t>
      </w:r>
      <w:r w:rsidR="003D531E" w:rsidRPr="009E3D8B">
        <w:rPr>
          <w:rFonts w:ascii="Tahoma" w:hAnsi="Tahoma" w:cs="Tahoma"/>
          <w:bCs/>
          <w:sz w:val="20"/>
          <w:szCs w:val="20"/>
        </w:rPr>
        <w:t xml:space="preserve"> na jedno i wszystkie zdarzenia</w:t>
      </w:r>
      <w:r w:rsidRPr="009E3D8B">
        <w:rPr>
          <w:rFonts w:ascii="Tahoma" w:hAnsi="Tahoma" w:cs="Tahoma"/>
          <w:sz w:val="20"/>
          <w:szCs w:val="20"/>
        </w:rPr>
        <w:t>.</w:t>
      </w:r>
    </w:p>
    <w:p w:rsidR="00BF1AE8" w:rsidRPr="00F248B2" w:rsidRDefault="00BF1AE8" w:rsidP="00BF1AE8">
      <w:pPr>
        <w:pStyle w:val="Tekstpodstawowy3"/>
        <w:spacing w:before="120"/>
        <w:rPr>
          <w:rFonts w:ascii="Tahoma" w:hAnsi="Tahoma" w:cs="Tahoma"/>
          <w:b/>
          <w:sz w:val="20"/>
          <w:szCs w:val="20"/>
          <w:lang w:val="pl-PL"/>
        </w:rPr>
      </w:pPr>
    </w:p>
    <w:p w:rsidR="00BF1AE8" w:rsidRPr="00BE7815" w:rsidRDefault="00BF1AE8" w:rsidP="00BF1AE8">
      <w:pPr>
        <w:pStyle w:val="Tekstpodstawowy3"/>
        <w:spacing w:before="120"/>
        <w:rPr>
          <w:rFonts w:ascii="Tahoma" w:hAnsi="Tahoma" w:cs="Tahoma"/>
          <w:b/>
          <w:sz w:val="20"/>
          <w:szCs w:val="20"/>
          <w:lang w:val="pl-PL"/>
        </w:rPr>
      </w:pPr>
      <w:r w:rsidRPr="00F248B2">
        <w:rPr>
          <w:rFonts w:ascii="Tahoma" w:hAnsi="Tahoma" w:cs="Tahoma"/>
          <w:b/>
          <w:sz w:val="20"/>
          <w:szCs w:val="20"/>
        </w:rPr>
        <w:t xml:space="preserve">4) Ponadto zakres </w:t>
      </w:r>
      <w:r w:rsidRPr="00BE7815">
        <w:rPr>
          <w:rFonts w:ascii="Tahoma" w:hAnsi="Tahoma" w:cs="Tahoma"/>
          <w:b/>
          <w:sz w:val="20"/>
          <w:szCs w:val="20"/>
        </w:rPr>
        <w:t>ubezpieczenia obejmuje:</w:t>
      </w:r>
    </w:p>
    <w:p w:rsidR="00BF1AE8" w:rsidRPr="00BE7815" w:rsidRDefault="00BF1AE8" w:rsidP="000654D9">
      <w:pPr>
        <w:pStyle w:val="Tekstpodstawowywcity"/>
        <w:numPr>
          <w:ilvl w:val="1"/>
          <w:numId w:val="29"/>
        </w:numPr>
        <w:tabs>
          <w:tab w:val="left" w:pos="426"/>
        </w:tabs>
        <w:spacing w:before="120"/>
        <w:jc w:val="both"/>
        <w:rPr>
          <w:rFonts w:ascii="Tahoma" w:hAnsi="Tahoma" w:cs="Tahoma"/>
          <w:b w:val="0"/>
          <w:sz w:val="20"/>
        </w:rPr>
      </w:pPr>
      <w:r w:rsidRPr="00BE7815">
        <w:rPr>
          <w:rFonts w:ascii="Tahoma" w:hAnsi="Tahoma" w:cs="Tahoma"/>
          <w:b w:val="0"/>
          <w:sz w:val="20"/>
        </w:rPr>
        <w:t xml:space="preserve">Dodatkowy limit na pokrycie </w:t>
      </w:r>
      <w:r w:rsidRPr="00BE7815">
        <w:rPr>
          <w:rFonts w:ascii="Tahoma" w:hAnsi="Tahoma" w:cs="Tahoma"/>
          <w:sz w:val="20"/>
        </w:rPr>
        <w:t xml:space="preserve">kosztów usunięcia pozostałości </w:t>
      </w:r>
      <w:r w:rsidR="003D531E" w:rsidRPr="00BE7815">
        <w:rPr>
          <w:rFonts w:ascii="Tahoma" w:hAnsi="Tahoma" w:cs="Tahoma"/>
          <w:sz w:val="20"/>
        </w:rPr>
        <w:t>po szkodzie</w:t>
      </w:r>
      <w:r w:rsidR="003D531E" w:rsidRPr="00BE7815">
        <w:rPr>
          <w:rFonts w:ascii="Tahoma" w:hAnsi="Tahoma" w:cs="Tahoma"/>
          <w:b w:val="0"/>
          <w:sz w:val="20"/>
        </w:rPr>
        <w:t xml:space="preserve"> (łącznie z kosztami rozbiórki </w:t>
      </w:r>
      <w:r w:rsidR="004B4616" w:rsidRPr="00BE7815">
        <w:rPr>
          <w:rFonts w:ascii="Tahoma" w:hAnsi="Tahoma" w:cs="Tahoma"/>
          <w:b w:val="0"/>
          <w:sz w:val="20"/>
        </w:rPr>
        <w:t>/</w:t>
      </w:r>
      <w:r w:rsidR="003D531E" w:rsidRPr="00BE7815">
        <w:rPr>
          <w:rFonts w:ascii="Tahoma" w:hAnsi="Tahoma" w:cs="Tahoma"/>
          <w:b w:val="0"/>
          <w:sz w:val="20"/>
        </w:rPr>
        <w:t xml:space="preserve"> demontażu</w:t>
      </w:r>
      <w:r w:rsidR="004B4616" w:rsidRPr="00BE7815">
        <w:rPr>
          <w:rFonts w:ascii="Tahoma" w:hAnsi="Tahoma" w:cs="Tahoma"/>
          <w:b w:val="0"/>
          <w:sz w:val="20"/>
        </w:rPr>
        <w:t>,</w:t>
      </w:r>
      <w:r w:rsidR="003D531E" w:rsidRPr="00BE7815">
        <w:rPr>
          <w:rFonts w:ascii="Tahoma" w:hAnsi="Tahoma" w:cs="Tahoma"/>
          <w:b w:val="0"/>
          <w:sz w:val="20"/>
        </w:rPr>
        <w:t xml:space="preserve"> </w:t>
      </w:r>
      <w:r w:rsidR="004B4616" w:rsidRPr="00BE7815">
        <w:rPr>
          <w:rFonts w:ascii="Tahoma" w:hAnsi="Tahoma" w:cs="Tahoma"/>
          <w:b w:val="0"/>
          <w:sz w:val="20"/>
        </w:rPr>
        <w:t>utylizacji, złomowania, usunięcia rumowiska, oszalowania lub umocnienia oraz wywiezienia pozostałości</w:t>
      </w:r>
      <w:r w:rsidR="003D531E" w:rsidRPr="00BE7815">
        <w:rPr>
          <w:rFonts w:ascii="Tahoma" w:hAnsi="Tahoma" w:cs="Tahoma"/>
          <w:b w:val="0"/>
          <w:sz w:val="20"/>
        </w:rPr>
        <w:t xml:space="preserve">) </w:t>
      </w:r>
      <w:r w:rsidRPr="00BE7815">
        <w:rPr>
          <w:rFonts w:ascii="Tahoma" w:hAnsi="Tahoma" w:cs="Tahoma"/>
          <w:b w:val="0"/>
          <w:sz w:val="20"/>
        </w:rPr>
        <w:t xml:space="preserve">oraz </w:t>
      </w:r>
      <w:r w:rsidRPr="00BE7815">
        <w:rPr>
          <w:rFonts w:ascii="Tahoma" w:hAnsi="Tahoma" w:cs="Tahoma"/>
          <w:sz w:val="20"/>
        </w:rPr>
        <w:t xml:space="preserve">kosztów zabezpieczenia bezpośrednio zagrożonego mienia </w:t>
      </w:r>
      <w:r w:rsidRPr="00BE7815">
        <w:rPr>
          <w:rFonts w:ascii="Tahoma" w:hAnsi="Tahoma" w:cs="Tahoma"/>
          <w:b w:val="0"/>
          <w:sz w:val="20"/>
        </w:rPr>
        <w:t xml:space="preserve">przed szkodą ponad sumę ubezpieczenia w wysokości </w:t>
      </w:r>
      <w:r w:rsidRPr="00BE7815">
        <w:rPr>
          <w:rFonts w:ascii="Tahoma" w:hAnsi="Tahoma" w:cs="Tahoma"/>
          <w:sz w:val="20"/>
        </w:rPr>
        <w:t>150.000,00 zł</w:t>
      </w:r>
      <w:r w:rsidRPr="00BE7815">
        <w:rPr>
          <w:rFonts w:ascii="Tahoma" w:hAnsi="Tahoma" w:cs="Tahoma"/>
          <w:b w:val="0"/>
          <w:bCs/>
          <w:sz w:val="20"/>
        </w:rPr>
        <w:t xml:space="preserve"> na jedno i wszystkie zdarzenia.</w:t>
      </w:r>
    </w:p>
    <w:p w:rsidR="00BF1AE8" w:rsidRPr="009E3D8B" w:rsidRDefault="00BF1AE8" w:rsidP="000654D9">
      <w:pPr>
        <w:numPr>
          <w:ilvl w:val="1"/>
          <w:numId w:val="29"/>
        </w:numPr>
        <w:tabs>
          <w:tab w:val="left" w:pos="426"/>
        </w:tabs>
        <w:spacing w:before="120"/>
        <w:rPr>
          <w:rFonts w:ascii="Tahoma" w:hAnsi="Tahoma" w:cs="Tahoma"/>
          <w:sz w:val="20"/>
          <w:szCs w:val="20"/>
        </w:rPr>
      </w:pPr>
      <w:r w:rsidRPr="00BE7815">
        <w:rPr>
          <w:rFonts w:ascii="Tahoma" w:hAnsi="Tahoma" w:cs="Tahoma"/>
          <w:bCs/>
          <w:sz w:val="20"/>
          <w:szCs w:val="20"/>
        </w:rPr>
        <w:t xml:space="preserve"> Dodatkowy limit na </w:t>
      </w:r>
      <w:r w:rsidRPr="00BE7815">
        <w:rPr>
          <w:rFonts w:ascii="Tahoma" w:hAnsi="Tahoma" w:cs="Tahoma"/>
          <w:sz w:val="20"/>
          <w:szCs w:val="20"/>
        </w:rPr>
        <w:t>uzasadnione</w:t>
      </w:r>
      <w:r w:rsidRPr="009E3D8B">
        <w:rPr>
          <w:rFonts w:ascii="Tahoma" w:hAnsi="Tahoma" w:cs="Tahoma"/>
          <w:sz w:val="20"/>
          <w:szCs w:val="20"/>
        </w:rPr>
        <w:t xml:space="preserve"> i udokumentowane koszty poszukiwania przyczyny szkody (w tym koszty poszukiwania miejsca powstania wycieku) i usunięcia awarii będącej jej przyczyną – limit </w:t>
      </w:r>
      <w:r w:rsidRPr="009E3D8B">
        <w:rPr>
          <w:rFonts w:ascii="Tahoma" w:hAnsi="Tahoma" w:cs="Tahoma"/>
          <w:b/>
          <w:sz w:val="20"/>
          <w:szCs w:val="20"/>
        </w:rPr>
        <w:t xml:space="preserve">50.000,00 zł </w:t>
      </w:r>
      <w:r w:rsidRPr="009E3D8B">
        <w:rPr>
          <w:rFonts w:ascii="Tahoma" w:hAnsi="Tahoma" w:cs="Tahoma"/>
          <w:bCs/>
          <w:sz w:val="20"/>
          <w:szCs w:val="20"/>
        </w:rPr>
        <w:t>jedno i wszystkie zdarzenia.</w:t>
      </w:r>
    </w:p>
    <w:p w:rsidR="00BF1AE8" w:rsidRPr="0026287E" w:rsidRDefault="00BF1AE8" w:rsidP="000654D9">
      <w:pPr>
        <w:numPr>
          <w:ilvl w:val="1"/>
          <w:numId w:val="29"/>
        </w:numPr>
        <w:tabs>
          <w:tab w:val="left" w:pos="426"/>
        </w:tabs>
        <w:spacing w:before="120"/>
        <w:jc w:val="both"/>
        <w:rPr>
          <w:rFonts w:ascii="Tahoma" w:hAnsi="Tahoma" w:cs="Tahoma"/>
          <w:sz w:val="20"/>
          <w:szCs w:val="20"/>
        </w:rPr>
      </w:pPr>
      <w:r w:rsidRPr="009E3D8B">
        <w:rPr>
          <w:rFonts w:ascii="Tahoma" w:hAnsi="Tahoma" w:cs="Tahoma"/>
          <w:sz w:val="20"/>
          <w:szCs w:val="20"/>
        </w:rPr>
        <w:t xml:space="preserve"> Ochroną ubezpieczeniową objęte będą również </w:t>
      </w:r>
      <w:r w:rsidRPr="009E3D8B">
        <w:rPr>
          <w:rFonts w:ascii="Tahoma" w:hAnsi="Tahoma" w:cs="Tahoma"/>
          <w:b/>
          <w:sz w:val="20"/>
          <w:szCs w:val="20"/>
        </w:rPr>
        <w:t>zwiększone koszty działalności</w:t>
      </w:r>
      <w:r w:rsidRPr="009E3D8B">
        <w:rPr>
          <w:rFonts w:ascii="Tahoma" w:hAnsi="Tahoma" w:cs="Tahoma"/>
          <w:sz w:val="20"/>
          <w:szCs w:val="20"/>
        </w:rPr>
        <w:t xml:space="preserve">  wynikające z utraty danych, zewnętrznych nośników danych lub oprogramowania</w:t>
      </w:r>
      <w:r w:rsidRPr="0026287E">
        <w:rPr>
          <w:rFonts w:ascii="Tahoma" w:hAnsi="Tahoma" w:cs="Tahoma"/>
          <w:sz w:val="20"/>
          <w:szCs w:val="20"/>
        </w:rPr>
        <w:t xml:space="preserve"> powstałych wskutek zdarzeń objętych ochroną </w:t>
      </w:r>
      <w:r w:rsidRPr="00513733">
        <w:rPr>
          <w:rFonts w:ascii="Tahoma" w:hAnsi="Tahoma" w:cs="Tahoma"/>
          <w:sz w:val="20"/>
          <w:szCs w:val="20"/>
        </w:rPr>
        <w:t>ubezpieczeniową</w:t>
      </w:r>
      <w:r w:rsidR="00104069" w:rsidRPr="00513733">
        <w:rPr>
          <w:rFonts w:ascii="Tahoma" w:hAnsi="Tahoma" w:cs="Tahoma"/>
          <w:sz w:val="20"/>
          <w:szCs w:val="20"/>
        </w:rPr>
        <w:t xml:space="preserve"> (w tym w wyniku kradzieży z włamaniem, rabunku lub dewastacji sprzętu, na którym dane te były przechowywane)</w:t>
      </w:r>
      <w:r w:rsidRPr="00513733">
        <w:rPr>
          <w:rFonts w:ascii="Tahoma" w:hAnsi="Tahoma" w:cs="Tahoma"/>
          <w:sz w:val="20"/>
          <w:szCs w:val="20"/>
        </w:rPr>
        <w:t>, o ile koszty te nie z</w:t>
      </w:r>
      <w:r w:rsidRPr="0026287E">
        <w:rPr>
          <w:rFonts w:ascii="Tahoma" w:hAnsi="Tahoma" w:cs="Tahoma"/>
          <w:sz w:val="20"/>
          <w:szCs w:val="20"/>
        </w:rPr>
        <w:t>ostaną pokryte z tytułu innego ubezpieczenia. W szczególności ubezpieczyciel pokryje koszty:</w:t>
      </w:r>
    </w:p>
    <w:p w:rsidR="00BF1AE8" w:rsidRPr="00513733" w:rsidRDefault="00BF1AE8" w:rsidP="000654D9">
      <w:pPr>
        <w:numPr>
          <w:ilvl w:val="0"/>
          <w:numId w:val="30"/>
        </w:numPr>
        <w:jc w:val="both"/>
        <w:rPr>
          <w:rFonts w:ascii="Tahoma" w:hAnsi="Tahoma" w:cs="Tahoma"/>
          <w:sz w:val="20"/>
          <w:szCs w:val="20"/>
        </w:rPr>
      </w:pPr>
      <w:r w:rsidRPr="00513733">
        <w:rPr>
          <w:rFonts w:ascii="Tahoma" w:hAnsi="Tahoma" w:cs="Tahoma"/>
          <w:sz w:val="20"/>
          <w:szCs w:val="20"/>
        </w:rPr>
        <w:t>automatycznego wprowadzenia danych lub programów z archiwum danych,</w:t>
      </w:r>
    </w:p>
    <w:p w:rsidR="00BF1AE8" w:rsidRPr="00513733" w:rsidRDefault="00BF1AE8" w:rsidP="000654D9">
      <w:pPr>
        <w:numPr>
          <w:ilvl w:val="0"/>
          <w:numId w:val="30"/>
        </w:numPr>
        <w:jc w:val="both"/>
        <w:rPr>
          <w:rFonts w:ascii="Tahoma" w:hAnsi="Tahoma" w:cs="Tahoma"/>
          <w:sz w:val="20"/>
          <w:szCs w:val="20"/>
        </w:rPr>
      </w:pPr>
      <w:r w:rsidRPr="00513733">
        <w:rPr>
          <w:rFonts w:ascii="Tahoma" w:hAnsi="Tahoma" w:cs="Tahoma"/>
          <w:sz w:val="20"/>
          <w:szCs w:val="20"/>
        </w:rPr>
        <w:t xml:space="preserve">automatycznego lub ręcznego wprowadzenia danych lub programów z oryginalnych programów lub z dokumentów ubezpieczającego, w tym koszty zatrudnienia dodatkowego personelu (np. na umowę zlecenie), lub firmy zewnętrznej do wprowadzenia danych z dokumentów ubezpieczonego, </w:t>
      </w:r>
    </w:p>
    <w:p w:rsidR="00BF1AE8" w:rsidRPr="00513733" w:rsidRDefault="00BF1AE8" w:rsidP="000654D9">
      <w:pPr>
        <w:numPr>
          <w:ilvl w:val="0"/>
          <w:numId w:val="30"/>
        </w:numPr>
        <w:jc w:val="both"/>
        <w:rPr>
          <w:rFonts w:ascii="Tahoma" w:hAnsi="Tahoma" w:cs="Tahoma"/>
          <w:sz w:val="20"/>
          <w:szCs w:val="20"/>
        </w:rPr>
      </w:pPr>
      <w:r w:rsidRPr="00513733">
        <w:rPr>
          <w:rFonts w:ascii="Tahoma" w:hAnsi="Tahoma" w:cs="Tahoma"/>
          <w:sz w:val="20"/>
          <w:szCs w:val="20"/>
        </w:rPr>
        <w:t>odtworzenia lub wprowadzenia systemów lub standardowych programów,</w:t>
      </w:r>
    </w:p>
    <w:p w:rsidR="00BF1AE8" w:rsidRPr="00513733" w:rsidRDefault="00BF1AE8" w:rsidP="000654D9">
      <w:pPr>
        <w:numPr>
          <w:ilvl w:val="0"/>
          <w:numId w:val="30"/>
        </w:numPr>
        <w:tabs>
          <w:tab w:val="left" w:pos="284"/>
        </w:tabs>
        <w:jc w:val="both"/>
        <w:rPr>
          <w:rFonts w:ascii="Tahoma" w:hAnsi="Tahoma" w:cs="Tahoma"/>
          <w:sz w:val="20"/>
          <w:szCs w:val="20"/>
        </w:rPr>
      </w:pPr>
      <w:r w:rsidRPr="00513733">
        <w:rPr>
          <w:rFonts w:ascii="Tahoma" w:hAnsi="Tahoma" w:cs="Tahoma"/>
          <w:sz w:val="20"/>
          <w:szCs w:val="20"/>
        </w:rPr>
        <w:t>odtworzenia zniszczonych nośników danych wskutek zdarzeń objętych ochroną ubezpieczeniową,</w:t>
      </w:r>
    </w:p>
    <w:p w:rsidR="00BF1AE8" w:rsidRPr="009E3D8B" w:rsidRDefault="00BF1AE8" w:rsidP="000654D9">
      <w:pPr>
        <w:numPr>
          <w:ilvl w:val="0"/>
          <w:numId w:val="30"/>
        </w:numPr>
        <w:tabs>
          <w:tab w:val="left" w:pos="284"/>
        </w:tabs>
        <w:jc w:val="both"/>
        <w:rPr>
          <w:rFonts w:ascii="Tahoma" w:hAnsi="Tahoma" w:cs="Tahoma"/>
          <w:sz w:val="20"/>
          <w:szCs w:val="20"/>
        </w:rPr>
      </w:pPr>
      <w:r w:rsidRPr="00513733">
        <w:rPr>
          <w:rFonts w:ascii="Tahoma" w:hAnsi="Tahoma" w:cs="Tahoma"/>
          <w:sz w:val="20"/>
          <w:szCs w:val="20"/>
        </w:rPr>
        <w:t xml:space="preserve">koszty </w:t>
      </w:r>
      <w:r w:rsidRPr="009E3D8B">
        <w:rPr>
          <w:rFonts w:ascii="Tahoma" w:hAnsi="Tahoma" w:cs="Tahoma"/>
          <w:sz w:val="20"/>
          <w:szCs w:val="20"/>
        </w:rPr>
        <w:t>odzyskania danych przez wynajętą specjalistyczną firmę zewnętrzną.</w:t>
      </w:r>
    </w:p>
    <w:p w:rsidR="00BF1AE8" w:rsidRPr="009E3D8B" w:rsidRDefault="00BF1AE8" w:rsidP="00BF1AE8">
      <w:pPr>
        <w:pStyle w:val="Tekstpodstawowywcity"/>
        <w:spacing w:before="120"/>
        <w:ind w:left="360"/>
        <w:jc w:val="both"/>
        <w:rPr>
          <w:rFonts w:ascii="Tahoma" w:hAnsi="Tahoma" w:cs="Tahoma"/>
          <w:b w:val="0"/>
          <w:sz w:val="20"/>
        </w:rPr>
      </w:pPr>
      <w:r w:rsidRPr="009E3D8B">
        <w:rPr>
          <w:rFonts w:ascii="Tahoma" w:hAnsi="Tahoma" w:cs="Tahoma"/>
          <w:b w:val="0"/>
          <w:sz w:val="20"/>
        </w:rPr>
        <w:t>Limit odpowiedzialności –</w:t>
      </w:r>
      <w:r w:rsidRPr="009E3D8B">
        <w:rPr>
          <w:rFonts w:ascii="Tahoma" w:hAnsi="Tahoma" w:cs="Tahoma"/>
          <w:sz w:val="20"/>
        </w:rPr>
        <w:t xml:space="preserve"> 100.000,00 zł </w:t>
      </w:r>
      <w:r w:rsidRPr="009E3D8B">
        <w:rPr>
          <w:rFonts w:ascii="Tahoma" w:hAnsi="Tahoma" w:cs="Tahoma"/>
          <w:b w:val="0"/>
          <w:bCs/>
          <w:sz w:val="20"/>
        </w:rPr>
        <w:t>jedno i wszystkie zdarzenia</w:t>
      </w:r>
      <w:r w:rsidRPr="009E3D8B">
        <w:rPr>
          <w:rFonts w:ascii="Tahoma" w:hAnsi="Tahoma" w:cs="Tahoma"/>
          <w:bCs/>
          <w:sz w:val="20"/>
        </w:rPr>
        <w:t>.</w:t>
      </w:r>
    </w:p>
    <w:p w:rsidR="00BF1AE8" w:rsidRPr="009E3D8B" w:rsidRDefault="00BF1AE8" w:rsidP="000654D9">
      <w:pPr>
        <w:pStyle w:val="Tekstpodstawowywcity"/>
        <w:numPr>
          <w:ilvl w:val="1"/>
          <w:numId w:val="29"/>
        </w:numPr>
        <w:tabs>
          <w:tab w:val="left" w:pos="426"/>
        </w:tabs>
        <w:spacing w:before="120"/>
        <w:jc w:val="both"/>
        <w:rPr>
          <w:rFonts w:ascii="Tahoma" w:hAnsi="Tahoma" w:cs="Tahoma"/>
          <w:b w:val="0"/>
          <w:bCs/>
          <w:sz w:val="20"/>
        </w:rPr>
      </w:pPr>
      <w:r w:rsidRPr="009E3D8B">
        <w:rPr>
          <w:rFonts w:ascii="Tahoma" w:hAnsi="Tahoma" w:cs="Tahoma"/>
          <w:b w:val="0"/>
          <w:sz w:val="20"/>
        </w:rPr>
        <w:t xml:space="preserve">Ochroną ubezpieczeniową objęte będą konieczne i uzasadnione </w:t>
      </w:r>
      <w:r w:rsidRPr="009E3D8B">
        <w:rPr>
          <w:rFonts w:ascii="Tahoma" w:hAnsi="Tahoma" w:cs="Tahoma"/>
          <w:sz w:val="20"/>
        </w:rPr>
        <w:t>koszty odtworzenia, osuszenia, oczyszczenia, odgrzybienia itp. uszkodzonej, zniszczonej lub utraconej dokumentacji</w:t>
      </w:r>
      <w:r w:rsidRPr="009E3D8B">
        <w:rPr>
          <w:rFonts w:ascii="Tahoma" w:hAnsi="Tahoma" w:cs="Tahoma"/>
          <w:b w:val="0"/>
          <w:sz w:val="20"/>
        </w:rPr>
        <w:t xml:space="preserve"> (aktów, planów, dokumentów, danych, doku</w:t>
      </w:r>
      <w:r w:rsidR="00513733" w:rsidRPr="009E3D8B">
        <w:rPr>
          <w:rFonts w:ascii="Tahoma" w:hAnsi="Tahoma" w:cs="Tahoma"/>
          <w:b w:val="0"/>
          <w:sz w:val="20"/>
        </w:rPr>
        <w:t xml:space="preserve">mentacji technicznej, umów </w:t>
      </w:r>
      <w:proofErr w:type="spellStart"/>
      <w:r w:rsidR="00513733" w:rsidRPr="009E3D8B">
        <w:rPr>
          <w:rFonts w:ascii="Tahoma" w:hAnsi="Tahoma" w:cs="Tahoma"/>
          <w:b w:val="0"/>
          <w:sz w:val="20"/>
        </w:rPr>
        <w:t>itp</w:t>
      </w:r>
      <w:proofErr w:type="spellEnd"/>
      <w:r w:rsidR="00513733" w:rsidRPr="009E3D8B">
        <w:rPr>
          <w:rFonts w:ascii="Tahoma" w:hAnsi="Tahoma" w:cs="Tahoma"/>
          <w:b w:val="0"/>
          <w:sz w:val="20"/>
        </w:rPr>
        <w:t>,</w:t>
      </w:r>
      <w:r w:rsidR="00513733" w:rsidRPr="009E3D8B">
        <w:rPr>
          <w:rFonts w:ascii="Tahoma" w:hAnsi="Tahoma" w:cs="Tahoma"/>
          <w:b w:val="0"/>
          <w:sz w:val="20"/>
        </w:rPr>
        <w:br/>
      </w:r>
      <w:r w:rsidRPr="009E3D8B">
        <w:rPr>
          <w:rFonts w:ascii="Tahoma" w:hAnsi="Tahoma" w:cs="Tahoma"/>
          <w:b w:val="0"/>
          <w:sz w:val="20"/>
        </w:rPr>
        <w:t xml:space="preserve">w szczególności przechowywanych w archiwum) wskutek zdarzeń objętych umową ubezpieczenia, tj. koszt robocizny z włączeniem przeprowadzenia niezbędnych badań i analiz oraz koszty odtworzenia nośników, na których dokumentacja była zawarta (w tym koszty uzyskania kopii i odpisów dokumentów). Limit odpowiedzialności </w:t>
      </w:r>
      <w:r w:rsidR="00635864" w:rsidRPr="009E3D8B">
        <w:rPr>
          <w:rFonts w:ascii="Tahoma" w:hAnsi="Tahoma" w:cs="Tahoma"/>
          <w:sz w:val="20"/>
        </w:rPr>
        <w:t>5</w:t>
      </w:r>
      <w:r w:rsidRPr="009E3D8B">
        <w:rPr>
          <w:rFonts w:ascii="Tahoma" w:hAnsi="Tahoma" w:cs="Tahoma"/>
          <w:sz w:val="20"/>
        </w:rPr>
        <w:t>0.000,00 zł</w:t>
      </w:r>
      <w:r w:rsidRPr="009E3D8B">
        <w:rPr>
          <w:rFonts w:ascii="Tahoma" w:hAnsi="Tahoma" w:cs="Tahoma"/>
          <w:b w:val="0"/>
          <w:sz w:val="20"/>
        </w:rPr>
        <w:t xml:space="preserve"> na jedno i wszystkie zdarzenia</w:t>
      </w:r>
      <w:r w:rsidRPr="009E3D8B">
        <w:rPr>
          <w:rFonts w:ascii="Tahoma" w:hAnsi="Tahoma" w:cs="Tahoma"/>
          <w:b w:val="0"/>
          <w:bCs/>
          <w:sz w:val="20"/>
        </w:rPr>
        <w:t>.</w:t>
      </w:r>
    </w:p>
    <w:p w:rsidR="00BF1AE8" w:rsidRPr="00BE7815" w:rsidRDefault="00BF1AE8" w:rsidP="000654D9">
      <w:pPr>
        <w:pStyle w:val="Tekstpodstawowywcity"/>
        <w:numPr>
          <w:ilvl w:val="1"/>
          <w:numId w:val="29"/>
        </w:numPr>
        <w:tabs>
          <w:tab w:val="left" w:pos="426"/>
        </w:tabs>
        <w:spacing w:before="120"/>
        <w:jc w:val="both"/>
        <w:rPr>
          <w:rFonts w:ascii="Tahoma" w:hAnsi="Tahoma" w:cs="Tahoma"/>
          <w:b w:val="0"/>
          <w:bCs/>
          <w:sz w:val="20"/>
        </w:rPr>
      </w:pPr>
      <w:r w:rsidRPr="009E3D8B">
        <w:rPr>
          <w:rFonts w:ascii="Tahoma" w:hAnsi="Tahoma" w:cs="Tahoma"/>
          <w:b w:val="0"/>
          <w:sz w:val="20"/>
        </w:rPr>
        <w:t xml:space="preserve"> W ubezpieczeniu będzie obowiązywała dodatkowa </w:t>
      </w:r>
      <w:r w:rsidRPr="009E3D8B">
        <w:rPr>
          <w:rFonts w:ascii="Tahoma" w:hAnsi="Tahoma" w:cs="Tahoma"/>
          <w:sz w:val="20"/>
        </w:rPr>
        <w:t>prewencyjna suma ubezpieczenia</w:t>
      </w:r>
      <w:r w:rsidRPr="009E3D8B">
        <w:rPr>
          <w:rFonts w:ascii="Tahoma" w:hAnsi="Tahoma" w:cs="Tahoma"/>
          <w:b w:val="0"/>
          <w:sz w:val="20"/>
        </w:rPr>
        <w:br/>
        <w:t xml:space="preserve">w wysokości </w:t>
      </w:r>
      <w:r w:rsidRPr="009E3D8B">
        <w:rPr>
          <w:rFonts w:ascii="Tahoma" w:hAnsi="Tahoma" w:cs="Tahoma"/>
          <w:sz w:val="20"/>
        </w:rPr>
        <w:t>2.000.000,00 zł</w:t>
      </w:r>
      <w:r w:rsidRPr="009E3D8B">
        <w:rPr>
          <w:rFonts w:ascii="Tahoma" w:hAnsi="Tahoma" w:cs="Tahoma"/>
          <w:b w:val="0"/>
          <w:sz w:val="20"/>
        </w:rPr>
        <w:t xml:space="preserve"> (</w:t>
      </w:r>
      <w:r w:rsidRPr="009E3D8B">
        <w:rPr>
          <w:rFonts w:ascii="Tahoma" w:hAnsi="Tahoma" w:cs="Tahoma"/>
          <w:b w:val="0"/>
          <w:bCs/>
          <w:sz w:val="20"/>
        </w:rPr>
        <w:t xml:space="preserve">jeden wspólny limit na wszystkie ubezpieczane jednostki) </w:t>
      </w:r>
      <w:r w:rsidRPr="009E3D8B">
        <w:rPr>
          <w:rFonts w:ascii="Tahoma" w:hAnsi="Tahoma" w:cs="Tahoma"/>
          <w:b w:val="0"/>
          <w:sz w:val="20"/>
        </w:rPr>
        <w:t>– w przypadku niedoszacowania sumy</w:t>
      </w:r>
      <w:r w:rsidRPr="0093481B">
        <w:rPr>
          <w:rFonts w:ascii="Tahoma" w:hAnsi="Tahoma" w:cs="Tahoma"/>
          <w:b w:val="0"/>
          <w:sz w:val="20"/>
        </w:rPr>
        <w:t xml:space="preserve"> ubezpieczenia mienia, prewencyjna suma ubezpieczenia będzie miała zastosowanie do tych pozycji mienia, w których po szkodzie stwierdzono niedoubezpieczenie </w:t>
      </w:r>
      <w:r w:rsidRPr="0093481B">
        <w:rPr>
          <w:rFonts w:ascii="Tahoma" w:hAnsi="Tahoma" w:cs="Tahoma"/>
          <w:b w:val="0"/>
          <w:sz w:val="20"/>
        </w:rPr>
        <w:lastRenderedPageBreak/>
        <w:t xml:space="preserve">lub w odniesieniu do których suma </w:t>
      </w:r>
      <w:r w:rsidRPr="00BE7815">
        <w:rPr>
          <w:rFonts w:ascii="Tahoma" w:hAnsi="Tahoma" w:cs="Tahoma"/>
          <w:b w:val="0"/>
          <w:sz w:val="20"/>
        </w:rPr>
        <w:t>ubezpieczenia jest niewystarczająca ze względu na poniesione koszty związane z uniknięciem lub ograniczeniem rozmiaru szkody</w:t>
      </w:r>
      <w:r w:rsidR="0093481B" w:rsidRPr="00BE7815">
        <w:rPr>
          <w:rFonts w:ascii="Tahoma" w:hAnsi="Tahoma" w:cs="Tahoma"/>
          <w:b w:val="0"/>
          <w:sz w:val="20"/>
        </w:rPr>
        <w:t xml:space="preserve"> (powyższe dotyczy także mienia ubezpieczonego wg wartości księgowej brutto, jeżeli suma ubezpieczenia ustalona wg tej wartości nie będzie wystarczająca do naprawienia szkody i pokrycia ubezpieczonych kosztów)</w:t>
      </w:r>
      <w:r w:rsidRPr="00BE7815">
        <w:rPr>
          <w:rFonts w:ascii="Tahoma" w:hAnsi="Tahoma" w:cs="Tahoma"/>
          <w:b w:val="0"/>
          <w:sz w:val="20"/>
        </w:rPr>
        <w:t>.</w:t>
      </w:r>
      <w:r w:rsidR="00DF2FB4" w:rsidRPr="00BE7815">
        <w:rPr>
          <w:rFonts w:ascii="Tahoma" w:hAnsi="Tahoma" w:cs="Tahoma"/>
          <w:b w:val="0"/>
          <w:sz w:val="20"/>
        </w:rPr>
        <w:t xml:space="preserve"> Prewencyjna suma ubezpieczenia powiększa sumę ubezpieczenia do wypłaty odszkodowania, przy czym jest ona ustalona na jedno i wszystkie zdarzenia i ulega konsumpcji po wypłacie odszkodowania.</w:t>
      </w:r>
    </w:p>
    <w:p w:rsidR="00BF1AE8" w:rsidRPr="0093481B" w:rsidRDefault="00BF1AE8" w:rsidP="000654D9">
      <w:pPr>
        <w:pStyle w:val="Tekstpodstawowywcity"/>
        <w:numPr>
          <w:ilvl w:val="1"/>
          <w:numId w:val="29"/>
        </w:numPr>
        <w:tabs>
          <w:tab w:val="left" w:pos="426"/>
        </w:tabs>
        <w:spacing w:before="120"/>
        <w:jc w:val="both"/>
        <w:rPr>
          <w:rFonts w:ascii="Tahoma" w:hAnsi="Tahoma" w:cs="Tahoma"/>
          <w:b w:val="0"/>
          <w:bCs/>
          <w:sz w:val="20"/>
        </w:rPr>
      </w:pPr>
      <w:r w:rsidRPr="00BE7815">
        <w:rPr>
          <w:rFonts w:ascii="Tahoma" w:hAnsi="Tahoma" w:cs="Tahoma"/>
          <w:b w:val="0"/>
          <w:sz w:val="20"/>
        </w:rPr>
        <w:t xml:space="preserve"> W ramach limitów w ubezpieczeniu mienia od kradzieży z włamaniem, rabunku, dewastacji, kradzieży zwykłej oraz szyb i innych przedmiotów</w:t>
      </w:r>
      <w:r w:rsidRPr="0093481B">
        <w:rPr>
          <w:rFonts w:ascii="Tahoma" w:hAnsi="Tahoma" w:cs="Tahoma"/>
          <w:b w:val="0"/>
          <w:sz w:val="20"/>
        </w:rPr>
        <w:t xml:space="preserve"> szklanych od stłuczenia Ubezpieczyciel pokryje w ramach sumy ubezpieczenia </w:t>
      </w:r>
      <w:r w:rsidRPr="0093481B">
        <w:rPr>
          <w:rFonts w:ascii="Tahoma" w:hAnsi="Tahoma" w:cs="Tahoma"/>
          <w:sz w:val="20"/>
        </w:rPr>
        <w:t>koszty usunięcia pozostałości po szkodzie</w:t>
      </w:r>
      <w:r w:rsidRPr="0093481B">
        <w:rPr>
          <w:rFonts w:ascii="Tahoma" w:hAnsi="Tahoma" w:cs="Tahoma"/>
          <w:b w:val="0"/>
          <w:sz w:val="20"/>
        </w:rPr>
        <w:t>, łącznie z kosztami rozbiórki i demontażu części niezdatnych do użytku, w pełnej wysokości.</w:t>
      </w:r>
    </w:p>
    <w:p w:rsidR="00BF1AE8" w:rsidRPr="00BE7815" w:rsidRDefault="00BF1AE8" w:rsidP="000654D9">
      <w:pPr>
        <w:pStyle w:val="Tekstpodstawowywcity"/>
        <w:numPr>
          <w:ilvl w:val="1"/>
          <w:numId w:val="29"/>
        </w:numPr>
        <w:tabs>
          <w:tab w:val="left" w:pos="426"/>
        </w:tabs>
        <w:spacing w:before="120"/>
        <w:jc w:val="both"/>
        <w:rPr>
          <w:rFonts w:ascii="Tahoma" w:hAnsi="Tahoma" w:cs="Tahoma"/>
          <w:b w:val="0"/>
          <w:bCs/>
          <w:sz w:val="20"/>
        </w:rPr>
      </w:pPr>
      <w:r w:rsidRPr="0093481B">
        <w:rPr>
          <w:rFonts w:ascii="Tahoma" w:hAnsi="Tahoma" w:cs="Tahoma"/>
          <w:b w:val="0"/>
          <w:sz w:val="20"/>
        </w:rPr>
        <w:t xml:space="preserve"> Ochroną ubezpieczeniową w pełnym zakresie objęte będzie mienie w trakcie drobnych (tj. nie wymagających pozwolenia na budowę) remontów, napraw, modernizacji</w:t>
      </w:r>
      <w:r w:rsidR="00DF2FB4" w:rsidRPr="0093481B">
        <w:rPr>
          <w:rFonts w:ascii="Tahoma" w:hAnsi="Tahoma" w:cs="Tahoma"/>
          <w:b w:val="0"/>
          <w:sz w:val="20"/>
        </w:rPr>
        <w:t xml:space="preserve"> itp.</w:t>
      </w:r>
      <w:r w:rsidRPr="0093481B">
        <w:rPr>
          <w:rFonts w:ascii="Tahoma" w:hAnsi="Tahoma" w:cs="Tahoma"/>
          <w:b w:val="0"/>
          <w:sz w:val="20"/>
        </w:rPr>
        <w:t xml:space="preserve">, bez konieczności </w:t>
      </w:r>
      <w:r w:rsidRPr="00BE7815">
        <w:rPr>
          <w:rFonts w:ascii="Tahoma" w:hAnsi="Tahoma" w:cs="Tahoma"/>
          <w:b w:val="0"/>
          <w:sz w:val="20"/>
        </w:rPr>
        <w:t>powiadamiania ubezpieczyciela.</w:t>
      </w:r>
    </w:p>
    <w:p w:rsidR="0093481B" w:rsidRPr="00BE7815" w:rsidRDefault="00BF1AE8" w:rsidP="000654D9">
      <w:pPr>
        <w:pStyle w:val="Tekstpodstawowywcity"/>
        <w:numPr>
          <w:ilvl w:val="1"/>
          <w:numId w:val="29"/>
        </w:numPr>
        <w:tabs>
          <w:tab w:val="left" w:pos="426"/>
        </w:tabs>
        <w:spacing w:before="120"/>
        <w:jc w:val="both"/>
        <w:rPr>
          <w:rFonts w:ascii="Tahoma" w:hAnsi="Tahoma" w:cs="Tahoma"/>
          <w:b w:val="0"/>
          <w:bCs/>
          <w:sz w:val="20"/>
        </w:rPr>
      </w:pPr>
      <w:r w:rsidRPr="00BE7815">
        <w:rPr>
          <w:rFonts w:ascii="Tahoma" w:hAnsi="Tahoma" w:cs="Tahoma"/>
          <w:b w:val="0"/>
          <w:sz w:val="20"/>
        </w:rPr>
        <w:t xml:space="preserve"> </w:t>
      </w:r>
      <w:r w:rsidR="0093481B" w:rsidRPr="00BE7815">
        <w:rPr>
          <w:rFonts w:ascii="Tahoma" w:hAnsi="Tahoma" w:cs="Tahoma"/>
          <w:bCs/>
          <w:sz w:val="20"/>
          <w:lang w:val="x-none"/>
        </w:rPr>
        <w:t xml:space="preserve">KLAUZULA </w:t>
      </w:r>
      <w:r w:rsidR="0093481B" w:rsidRPr="00BE7815">
        <w:rPr>
          <w:rFonts w:ascii="Tahoma" w:hAnsi="Tahoma" w:cs="Tahoma"/>
          <w:sz w:val="20"/>
          <w:lang w:val="x-none"/>
        </w:rPr>
        <w:t>ROBÓT BUDOWLANO – MONTAŻOWYC</w:t>
      </w:r>
      <w:r w:rsidR="0093481B" w:rsidRPr="00BE7815">
        <w:rPr>
          <w:rFonts w:ascii="Tahoma" w:hAnsi="Tahoma" w:cs="Tahoma"/>
          <w:b w:val="0"/>
          <w:sz w:val="20"/>
          <w:lang w:val="x-none"/>
        </w:rPr>
        <w:t>H</w:t>
      </w:r>
      <w:r w:rsidR="0093481B" w:rsidRPr="00BE7815">
        <w:rPr>
          <w:rFonts w:ascii="Tahoma" w:hAnsi="Tahoma" w:cs="Tahoma"/>
          <w:b w:val="0"/>
          <w:sz w:val="20"/>
        </w:rPr>
        <w:t xml:space="preserve"> </w:t>
      </w:r>
    </w:p>
    <w:p w:rsidR="00BF1AE8" w:rsidRPr="00BE7815" w:rsidRDefault="00BF1AE8" w:rsidP="0093481B">
      <w:pPr>
        <w:pStyle w:val="Tekstpodstawowywcity"/>
        <w:tabs>
          <w:tab w:val="left" w:pos="426"/>
        </w:tabs>
        <w:ind w:left="357"/>
        <w:jc w:val="both"/>
        <w:rPr>
          <w:rFonts w:ascii="Tahoma" w:hAnsi="Tahoma" w:cs="Tahoma"/>
          <w:b w:val="0"/>
          <w:bCs/>
          <w:sz w:val="20"/>
        </w:rPr>
      </w:pPr>
      <w:r w:rsidRPr="00BE7815">
        <w:rPr>
          <w:rFonts w:ascii="Tahoma" w:hAnsi="Tahoma" w:cs="Tahoma"/>
          <w:b w:val="0"/>
          <w:sz w:val="20"/>
        </w:rPr>
        <w:t>Zakres ubezpieczenia zostaje rozszerzony o szkody powstałe w związku</w:t>
      </w:r>
      <w:r w:rsidRPr="00BE7815">
        <w:rPr>
          <w:rFonts w:ascii="Tahoma" w:hAnsi="Tahoma" w:cs="Tahoma"/>
          <w:b w:val="0"/>
          <w:sz w:val="20"/>
        </w:rPr>
        <w:br/>
        <w:t>z prowadzeniem w miejscu ubezpieczenia:</w:t>
      </w:r>
    </w:p>
    <w:p w:rsidR="00BF1AE8" w:rsidRPr="00BE7815" w:rsidRDefault="00BF1AE8" w:rsidP="000654D9">
      <w:pPr>
        <w:pStyle w:val="Tekstpodstawowywcity3"/>
        <w:numPr>
          <w:ilvl w:val="3"/>
          <w:numId w:val="13"/>
        </w:numPr>
        <w:tabs>
          <w:tab w:val="left" w:pos="786"/>
        </w:tabs>
        <w:suppressAutoHyphens/>
        <w:ind w:left="786" w:hanging="360"/>
        <w:rPr>
          <w:rFonts w:ascii="Tahoma" w:hAnsi="Tahoma" w:cs="Tahoma"/>
          <w:b w:val="0"/>
          <w:sz w:val="20"/>
          <w:szCs w:val="20"/>
        </w:rPr>
      </w:pPr>
      <w:r w:rsidRPr="00BE7815">
        <w:rPr>
          <w:rFonts w:ascii="Tahoma" w:hAnsi="Tahoma" w:cs="Tahoma"/>
          <w:b w:val="0"/>
          <w:sz w:val="20"/>
          <w:szCs w:val="20"/>
        </w:rPr>
        <w:t>prac ziemnych,</w:t>
      </w:r>
    </w:p>
    <w:p w:rsidR="00DD57F2" w:rsidRPr="00BE7815" w:rsidRDefault="00DD57F2" w:rsidP="000654D9">
      <w:pPr>
        <w:pStyle w:val="Tekstpodstawowywcity3"/>
        <w:numPr>
          <w:ilvl w:val="3"/>
          <w:numId w:val="13"/>
        </w:numPr>
        <w:tabs>
          <w:tab w:val="left" w:pos="786"/>
        </w:tabs>
        <w:suppressAutoHyphens/>
        <w:ind w:left="786" w:hanging="360"/>
        <w:rPr>
          <w:rFonts w:ascii="Tahoma" w:hAnsi="Tahoma" w:cs="Tahoma"/>
          <w:b w:val="0"/>
          <w:sz w:val="20"/>
          <w:szCs w:val="20"/>
        </w:rPr>
      </w:pPr>
      <w:r w:rsidRPr="00BE7815">
        <w:rPr>
          <w:rFonts w:ascii="Tahoma" w:hAnsi="Tahoma" w:cs="Tahoma"/>
          <w:b w:val="0"/>
          <w:sz w:val="20"/>
          <w:szCs w:val="20"/>
        </w:rPr>
        <w:t>robót budowlano-montażowych, na które zgodnie z prawem budowlanym nie jest wymagane pozwolenie na budowę,</w:t>
      </w:r>
    </w:p>
    <w:p w:rsidR="00BF1AE8" w:rsidRPr="00BE7815" w:rsidRDefault="00BF1AE8" w:rsidP="000654D9">
      <w:pPr>
        <w:pStyle w:val="Tekstpodstawowywcity3"/>
        <w:numPr>
          <w:ilvl w:val="3"/>
          <w:numId w:val="13"/>
        </w:numPr>
        <w:tabs>
          <w:tab w:val="left" w:pos="786"/>
        </w:tabs>
        <w:suppressAutoHyphens/>
        <w:ind w:left="782" w:hanging="357"/>
        <w:rPr>
          <w:rFonts w:ascii="Tahoma" w:hAnsi="Tahoma" w:cs="Tahoma"/>
          <w:b w:val="0"/>
          <w:sz w:val="20"/>
          <w:szCs w:val="20"/>
        </w:rPr>
      </w:pPr>
      <w:r w:rsidRPr="00BE7815">
        <w:rPr>
          <w:rFonts w:ascii="Tahoma" w:hAnsi="Tahoma" w:cs="Tahoma"/>
          <w:b w:val="0"/>
          <w:sz w:val="20"/>
          <w:szCs w:val="20"/>
        </w:rPr>
        <w:t xml:space="preserve">robót budowlano-montażowych, na które zgodnie z prawem budowlanym wymagane jest pozwolenie na budowę oraz z zastrzeżeniem, że ich realizacja nie wiąże się z naruszeniem </w:t>
      </w:r>
      <w:r w:rsidR="0093481B" w:rsidRPr="00BE7815">
        <w:rPr>
          <w:rFonts w:ascii="Tahoma" w:hAnsi="Tahoma" w:cs="Tahoma"/>
          <w:b w:val="0"/>
          <w:sz w:val="20"/>
          <w:szCs w:val="20"/>
        </w:rPr>
        <w:t xml:space="preserve">stabilności </w:t>
      </w:r>
      <w:r w:rsidRPr="00BE7815">
        <w:rPr>
          <w:rFonts w:ascii="Tahoma" w:hAnsi="Tahoma" w:cs="Tahoma"/>
          <w:b w:val="0"/>
          <w:sz w:val="20"/>
          <w:szCs w:val="20"/>
        </w:rPr>
        <w:t>konstrukcji nośnej budynku / budowli lub konstrukcji dachu.</w:t>
      </w:r>
    </w:p>
    <w:p w:rsidR="00BF1AE8" w:rsidRPr="00BE7815" w:rsidRDefault="00BF1AE8" w:rsidP="0093481B">
      <w:pPr>
        <w:ind w:left="357"/>
        <w:jc w:val="both"/>
        <w:rPr>
          <w:rFonts w:ascii="Tahoma" w:hAnsi="Tahoma" w:cs="Tahoma"/>
          <w:sz w:val="20"/>
          <w:szCs w:val="20"/>
        </w:rPr>
      </w:pPr>
      <w:r w:rsidRPr="00BE7815">
        <w:rPr>
          <w:rFonts w:ascii="Tahoma" w:hAnsi="Tahoma" w:cs="Tahoma"/>
          <w:sz w:val="20"/>
          <w:szCs w:val="20"/>
        </w:rPr>
        <w:t>Ochrona ubezpieczeniowa obejmuje ryzyka wskazane w umowie ubezpieczenia i udzielana jest dla:</w:t>
      </w:r>
    </w:p>
    <w:p w:rsidR="00BF1AE8" w:rsidRPr="00BE7815" w:rsidRDefault="00BF1AE8" w:rsidP="000654D9">
      <w:pPr>
        <w:pStyle w:val="Tekstpodstawowy"/>
        <w:numPr>
          <w:ilvl w:val="3"/>
          <w:numId w:val="14"/>
        </w:numPr>
        <w:tabs>
          <w:tab w:val="left" w:pos="786"/>
        </w:tabs>
        <w:suppressAutoHyphens/>
        <w:ind w:left="786" w:hanging="360"/>
        <w:jc w:val="both"/>
        <w:rPr>
          <w:rFonts w:ascii="Tahoma" w:hAnsi="Tahoma" w:cs="Tahoma"/>
          <w:b w:val="0"/>
          <w:sz w:val="20"/>
        </w:rPr>
      </w:pPr>
      <w:r w:rsidRPr="00BE7815">
        <w:rPr>
          <w:rFonts w:ascii="Tahoma" w:hAnsi="Tahoma" w:cs="Tahoma"/>
          <w:b w:val="0"/>
          <w:sz w:val="20"/>
        </w:rPr>
        <w:t xml:space="preserve">mienia będącego przedmiotem robót budowlano-montażowych </w:t>
      </w:r>
      <w:r w:rsidR="00DD57F2" w:rsidRPr="00BE7815">
        <w:rPr>
          <w:rFonts w:ascii="Tahoma" w:hAnsi="Tahoma" w:cs="Tahoma"/>
          <w:b w:val="0"/>
          <w:sz w:val="20"/>
        </w:rPr>
        <w:t>zarówno wymagających jak</w:t>
      </w:r>
      <w:r w:rsidR="00CE2363" w:rsidRPr="00BE7815">
        <w:rPr>
          <w:rFonts w:ascii="Tahoma" w:hAnsi="Tahoma" w:cs="Tahoma"/>
          <w:b w:val="0"/>
          <w:sz w:val="20"/>
        </w:rPr>
        <w:t xml:space="preserve"> </w:t>
      </w:r>
      <w:r w:rsidR="00CE2363" w:rsidRPr="00BE7815">
        <w:rPr>
          <w:rFonts w:ascii="Tahoma" w:hAnsi="Tahoma" w:cs="Tahoma"/>
          <w:b w:val="0"/>
          <w:sz w:val="20"/>
        </w:rPr>
        <w:br/>
      </w:r>
      <w:r w:rsidR="00DD57F2" w:rsidRPr="00BE7815">
        <w:rPr>
          <w:rFonts w:ascii="Tahoma" w:hAnsi="Tahoma" w:cs="Tahoma"/>
          <w:b w:val="0"/>
          <w:sz w:val="20"/>
        </w:rPr>
        <w:t>i nie wymagających pozwolenia na budowę</w:t>
      </w:r>
      <w:r w:rsidR="00DD57F2" w:rsidRPr="00BE7815">
        <w:rPr>
          <w:rFonts w:ascii="Tahoma" w:hAnsi="Tahoma" w:cs="Tahoma"/>
          <w:sz w:val="20"/>
        </w:rPr>
        <w:t xml:space="preserve"> </w:t>
      </w:r>
      <w:r w:rsidRPr="00BE7815">
        <w:rPr>
          <w:rFonts w:ascii="Tahoma" w:hAnsi="Tahoma" w:cs="Tahoma"/>
          <w:b w:val="0"/>
          <w:sz w:val="20"/>
        </w:rPr>
        <w:t>(wartość materiałów</w:t>
      </w:r>
      <w:r w:rsidR="00CE2363" w:rsidRPr="00BE7815">
        <w:rPr>
          <w:rFonts w:ascii="Tahoma" w:hAnsi="Tahoma" w:cs="Tahoma"/>
          <w:b w:val="0"/>
          <w:sz w:val="20"/>
        </w:rPr>
        <w:t xml:space="preserve"> </w:t>
      </w:r>
      <w:r w:rsidRPr="00BE7815">
        <w:rPr>
          <w:rFonts w:ascii="Tahoma" w:hAnsi="Tahoma" w:cs="Tahoma"/>
          <w:b w:val="0"/>
          <w:sz w:val="20"/>
        </w:rPr>
        <w:t xml:space="preserve">i kosztów robocizny) – do limitu </w:t>
      </w:r>
      <w:r w:rsidRPr="00BE7815">
        <w:rPr>
          <w:rFonts w:ascii="Tahoma" w:hAnsi="Tahoma" w:cs="Tahoma"/>
          <w:sz w:val="20"/>
        </w:rPr>
        <w:t>300.000,00 zł</w:t>
      </w:r>
      <w:r w:rsidRPr="00BE7815">
        <w:rPr>
          <w:rFonts w:ascii="Tahoma" w:hAnsi="Tahoma" w:cs="Tahoma"/>
          <w:b w:val="0"/>
          <w:sz w:val="20"/>
        </w:rPr>
        <w:t xml:space="preserve"> na jedno i wszystkie zdarzenia,</w:t>
      </w:r>
    </w:p>
    <w:p w:rsidR="00BF1AE8" w:rsidRPr="00BE7815" w:rsidRDefault="00BF1AE8" w:rsidP="000654D9">
      <w:pPr>
        <w:pStyle w:val="Tekstpodstawowy"/>
        <w:numPr>
          <w:ilvl w:val="3"/>
          <w:numId w:val="14"/>
        </w:numPr>
        <w:tabs>
          <w:tab w:val="left" w:pos="786"/>
        </w:tabs>
        <w:suppressAutoHyphens/>
        <w:ind w:left="786" w:hanging="360"/>
        <w:jc w:val="both"/>
        <w:rPr>
          <w:rFonts w:ascii="Tahoma" w:hAnsi="Tahoma" w:cs="Tahoma"/>
          <w:b w:val="0"/>
          <w:sz w:val="20"/>
        </w:rPr>
      </w:pPr>
      <w:r w:rsidRPr="00BE7815">
        <w:rPr>
          <w:rFonts w:ascii="Tahoma" w:hAnsi="Tahoma" w:cs="Tahoma"/>
          <w:b w:val="0"/>
          <w:sz w:val="20"/>
        </w:rPr>
        <w:t>w pozostałym mieniu stanowiącym przedmiot ubezpieczenia – do pełnej sumy ubezpieczenia.</w:t>
      </w:r>
    </w:p>
    <w:p w:rsidR="00BF1AE8" w:rsidRPr="00BE7815" w:rsidRDefault="00BF1AE8" w:rsidP="00BF1AE8">
      <w:pPr>
        <w:ind w:left="357"/>
        <w:jc w:val="both"/>
        <w:rPr>
          <w:rFonts w:ascii="Tahoma" w:hAnsi="Tahoma" w:cs="Tahoma"/>
          <w:bCs/>
          <w:sz w:val="20"/>
          <w:szCs w:val="20"/>
        </w:rPr>
      </w:pPr>
    </w:p>
    <w:p w:rsidR="00BF1AE8" w:rsidRPr="00BE7815" w:rsidRDefault="00BF1AE8" w:rsidP="000654D9">
      <w:pPr>
        <w:numPr>
          <w:ilvl w:val="1"/>
          <w:numId w:val="29"/>
        </w:numPr>
        <w:tabs>
          <w:tab w:val="left" w:pos="426"/>
        </w:tabs>
        <w:jc w:val="both"/>
        <w:rPr>
          <w:rFonts w:ascii="Tahoma" w:hAnsi="Tahoma" w:cs="Tahoma"/>
          <w:b/>
          <w:sz w:val="20"/>
          <w:szCs w:val="20"/>
        </w:rPr>
      </w:pPr>
      <w:r w:rsidRPr="00BE7815">
        <w:rPr>
          <w:rFonts w:ascii="Tahoma" w:hAnsi="Tahoma" w:cs="Tahoma"/>
          <w:b/>
          <w:sz w:val="20"/>
          <w:szCs w:val="20"/>
        </w:rPr>
        <w:t xml:space="preserve"> </w:t>
      </w:r>
      <w:r w:rsidR="003C0665" w:rsidRPr="00BE7815">
        <w:rPr>
          <w:rFonts w:ascii="Tahoma" w:hAnsi="Tahoma" w:cs="Tahoma"/>
          <w:bCs/>
          <w:sz w:val="20"/>
          <w:szCs w:val="20"/>
        </w:rPr>
        <w:t xml:space="preserve">Szkody powstałe na skutek </w:t>
      </w:r>
      <w:r w:rsidR="003C0665" w:rsidRPr="00BE7815">
        <w:rPr>
          <w:rFonts w:ascii="Tahoma" w:hAnsi="Tahoma" w:cs="Tahoma"/>
          <w:b/>
          <w:bCs/>
          <w:sz w:val="20"/>
          <w:szCs w:val="20"/>
        </w:rPr>
        <w:t>przepięć</w:t>
      </w:r>
      <w:r w:rsidR="003C0665" w:rsidRPr="00BE7815">
        <w:rPr>
          <w:rFonts w:ascii="Tahoma" w:hAnsi="Tahoma" w:cs="Tahoma"/>
          <w:sz w:val="20"/>
          <w:szCs w:val="20"/>
        </w:rPr>
        <w:t xml:space="preserve"> w wyniku niewłaściwych parametrów prądu elektrycznego i indukcji elektromagnetycznej</w:t>
      </w:r>
      <w:r w:rsidRPr="00BE7815">
        <w:rPr>
          <w:rFonts w:ascii="Tahoma" w:hAnsi="Tahoma" w:cs="Tahoma"/>
          <w:sz w:val="20"/>
          <w:szCs w:val="20"/>
        </w:rPr>
        <w:t xml:space="preserve"> - limit odpowiedzialności </w:t>
      </w:r>
      <w:r w:rsidRPr="00BE7815">
        <w:rPr>
          <w:rFonts w:ascii="Tahoma" w:hAnsi="Tahoma" w:cs="Tahoma"/>
          <w:b/>
          <w:sz w:val="20"/>
          <w:szCs w:val="20"/>
        </w:rPr>
        <w:t xml:space="preserve">500.000,00 zł </w:t>
      </w:r>
      <w:r w:rsidRPr="00BE7815">
        <w:rPr>
          <w:rFonts w:ascii="Tahoma" w:hAnsi="Tahoma" w:cs="Tahoma"/>
          <w:bCs/>
          <w:sz w:val="20"/>
          <w:szCs w:val="20"/>
        </w:rPr>
        <w:t>na jedno i wszystkie zdarzenia</w:t>
      </w:r>
      <w:r w:rsidRPr="00BE7815">
        <w:rPr>
          <w:rFonts w:ascii="Tahoma" w:hAnsi="Tahoma" w:cs="Tahoma"/>
          <w:sz w:val="20"/>
          <w:szCs w:val="20"/>
        </w:rPr>
        <w:t xml:space="preserve"> – objęte są ochroną zgo</w:t>
      </w:r>
      <w:r w:rsidR="003C0665" w:rsidRPr="00BE7815">
        <w:rPr>
          <w:rFonts w:ascii="Tahoma" w:hAnsi="Tahoma" w:cs="Tahoma"/>
          <w:sz w:val="20"/>
          <w:szCs w:val="20"/>
        </w:rPr>
        <w:t>dnie z treścią klauzuli poniżej:</w:t>
      </w:r>
    </w:p>
    <w:p w:rsidR="003C0665" w:rsidRPr="00BE7815" w:rsidRDefault="003C0665" w:rsidP="003C0665">
      <w:pPr>
        <w:autoSpaceDE w:val="0"/>
        <w:autoSpaceDN w:val="0"/>
        <w:adjustRightInd w:val="0"/>
        <w:ind w:left="360"/>
        <w:jc w:val="both"/>
        <w:rPr>
          <w:rFonts w:ascii="Tahoma" w:hAnsi="Tahoma" w:cs="Tahoma"/>
          <w:b/>
          <w:bCs/>
          <w:sz w:val="20"/>
          <w:szCs w:val="20"/>
        </w:rPr>
      </w:pPr>
      <w:r w:rsidRPr="00BE7815">
        <w:rPr>
          <w:rFonts w:ascii="Tahoma" w:hAnsi="Tahoma" w:cs="Tahoma"/>
          <w:b/>
          <w:bCs/>
          <w:sz w:val="20"/>
          <w:szCs w:val="20"/>
        </w:rPr>
        <w:t>KLAUZULA PRZEPIĘĆ</w:t>
      </w:r>
    </w:p>
    <w:p w:rsidR="0093481B" w:rsidRPr="00BE7815" w:rsidRDefault="0093481B" w:rsidP="0093481B">
      <w:pPr>
        <w:tabs>
          <w:tab w:val="left" w:pos="426"/>
        </w:tabs>
        <w:ind w:left="360"/>
        <w:jc w:val="both"/>
        <w:rPr>
          <w:rFonts w:ascii="Tahoma" w:hAnsi="Tahoma" w:cs="Tahoma"/>
          <w:sz w:val="20"/>
          <w:szCs w:val="20"/>
        </w:rPr>
      </w:pPr>
      <w:r w:rsidRPr="00BE7815">
        <w:rPr>
          <w:rFonts w:ascii="Tahoma" w:hAnsi="Tahoma" w:cs="Tahoma"/>
          <w:sz w:val="20"/>
          <w:szCs w:val="20"/>
        </w:rPr>
        <w:t>1.</w:t>
      </w:r>
      <w:r w:rsidRPr="00BE7815">
        <w:rPr>
          <w:rFonts w:ascii="Tahoma" w:hAnsi="Tahoma" w:cs="Tahoma"/>
          <w:sz w:val="20"/>
          <w:szCs w:val="20"/>
        </w:rPr>
        <w:tab/>
        <w:t>Strony rozszerzają zakres ubezpieczenia o szkody w ubezpieczonym mieniu, powstałe wskutek nagłej zmiany napięcia, natężenia, częstotliwości lub innych parametrów prądu elektrycznego.</w:t>
      </w:r>
    </w:p>
    <w:p w:rsidR="0093481B" w:rsidRPr="00BE7815" w:rsidRDefault="0093481B" w:rsidP="0093481B">
      <w:pPr>
        <w:tabs>
          <w:tab w:val="left" w:pos="426"/>
        </w:tabs>
        <w:ind w:left="360"/>
        <w:jc w:val="both"/>
        <w:rPr>
          <w:rFonts w:ascii="Tahoma" w:hAnsi="Tahoma" w:cs="Tahoma"/>
          <w:sz w:val="20"/>
          <w:szCs w:val="20"/>
        </w:rPr>
      </w:pPr>
      <w:r w:rsidRPr="00BE7815">
        <w:rPr>
          <w:rFonts w:ascii="Tahoma" w:hAnsi="Tahoma" w:cs="Tahoma"/>
          <w:sz w:val="20"/>
          <w:szCs w:val="20"/>
        </w:rPr>
        <w:t>2.</w:t>
      </w:r>
      <w:r w:rsidRPr="00BE7815">
        <w:rPr>
          <w:rFonts w:ascii="Tahoma" w:hAnsi="Tahoma" w:cs="Tahoma"/>
          <w:sz w:val="20"/>
          <w:szCs w:val="20"/>
        </w:rPr>
        <w:tab/>
        <w:t>Ochrona ubezpieczeniowa obejmuje także szkody wynikłe ze zmiany parametrów prądu elektrycznego, jeśli przyczyną zmiany tych parametrów były zjawiska wewnętrzne wynikłe ze stanów awaryjnych lub normalnej pracy instalacji, osprzętu, maszyn i urządzeń Ubezpieczonego (zwarcia, indukcje impulsów napięciowych, itp.).</w:t>
      </w:r>
    </w:p>
    <w:p w:rsidR="0093481B" w:rsidRPr="00BE7815" w:rsidRDefault="0093481B" w:rsidP="0093481B">
      <w:pPr>
        <w:tabs>
          <w:tab w:val="left" w:pos="426"/>
        </w:tabs>
        <w:ind w:left="360"/>
        <w:jc w:val="both"/>
        <w:rPr>
          <w:rFonts w:ascii="Tahoma" w:hAnsi="Tahoma" w:cs="Tahoma"/>
          <w:sz w:val="20"/>
          <w:szCs w:val="20"/>
        </w:rPr>
      </w:pPr>
      <w:r w:rsidRPr="00BE7815">
        <w:rPr>
          <w:rFonts w:ascii="Tahoma" w:hAnsi="Tahoma" w:cs="Tahoma"/>
          <w:sz w:val="20"/>
          <w:szCs w:val="20"/>
        </w:rPr>
        <w:t>3.</w:t>
      </w:r>
      <w:r w:rsidRPr="00BE7815">
        <w:rPr>
          <w:rFonts w:ascii="Tahoma" w:hAnsi="Tahoma" w:cs="Tahoma"/>
          <w:sz w:val="20"/>
          <w:szCs w:val="20"/>
        </w:rPr>
        <w:tab/>
        <w:t>Zakres ubezpieczenia nie obejmuje szkód powstałych we wszelkiego rodzaju wkładkach topikowych, bezpiecznikach, stycznikach, odgromnikach, ochronnikach przeciwprzepięciowych i czujnikach.</w:t>
      </w:r>
    </w:p>
    <w:p w:rsidR="0093481B" w:rsidRPr="00BE7815" w:rsidRDefault="0093481B" w:rsidP="0093481B">
      <w:pPr>
        <w:tabs>
          <w:tab w:val="left" w:pos="426"/>
        </w:tabs>
        <w:ind w:left="360"/>
        <w:jc w:val="both"/>
        <w:rPr>
          <w:rFonts w:ascii="Tahoma" w:hAnsi="Tahoma" w:cs="Tahoma"/>
          <w:sz w:val="20"/>
          <w:szCs w:val="20"/>
        </w:rPr>
      </w:pPr>
      <w:r w:rsidRPr="00BE7815">
        <w:rPr>
          <w:rFonts w:ascii="Tahoma" w:hAnsi="Tahoma" w:cs="Tahoma"/>
          <w:sz w:val="20"/>
          <w:szCs w:val="20"/>
        </w:rPr>
        <w:t xml:space="preserve">Limit odpowiedzialności </w:t>
      </w:r>
      <w:r w:rsidRPr="00BE7815">
        <w:rPr>
          <w:rFonts w:ascii="Tahoma" w:hAnsi="Tahoma" w:cs="Tahoma"/>
          <w:b/>
          <w:sz w:val="20"/>
          <w:szCs w:val="20"/>
        </w:rPr>
        <w:t>500.000,00 zł</w:t>
      </w:r>
      <w:r w:rsidRPr="00BE7815">
        <w:rPr>
          <w:rFonts w:ascii="Tahoma" w:hAnsi="Tahoma" w:cs="Tahoma"/>
          <w:sz w:val="20"/>
          <w:szCs w:val="20"/>
        </w:rPr>
        <w:t xml:space="preserve"> na jedno i wszystkie zdarzenia</w:t>
      </w:r>
    </w:p>
    <w:p w:rsidR="0093481B" w:rsidRPr="00BE7815" w:rsidRDefault="0093481B" w:rsidP="00E34DC5">
      <w:pPr>
        <w:autoSpaceDE w:val="0"/>
        <w:autoSpaceDN w:val="0"/>
        <w:adjustRightInd w:val="0"/>
        <w:ind w:left="360"/>
        <w:jc w:val="both"/>
        <w:rPr>
          <w:rFonts w:ascii="Tahoma" w:hAnsi="Tahoma" w:cs="Tahoma"/>
          <w:sz w:val="20"/>
          <w:szCs w:val="20"/>
        </w:rPr>
      </w:pPr>
    </w:p>
    <w:p w:rsidR="00E34DC5" w:rsidRPr="00BE7815" w:rsidRDefault="0093481B" w:rsidP="000654D9">
      <w:pPr>
        <w:numPr>
          <w:ilvl w:val="1"/>
          <w:numId w:val="29"/>
        </w:numPr>
        <w:tabs>
          <w:tab w:val="clear" w:pos="360"/>
          <w:tab w:val="num" w:pos="-54"/>
        </w:tabs>
        <w:spacing w:before="120"/>
        <w:ind w:hanging="502"/>
        <w:jc w:val="both"/>
        <w:rPr>
          <w:rFonts w:ascii="Tahoma" w:hAnsi="Tahoma" w:cs="Tahoma"/>
          <w:sz w:val="20"/>
          <w:szCs w:val="20"/>
        </w:rPr>
      </w:pPr>
      <w:r w:rsidRPr="00BE7815">
        <w:rPr>
          <w:rFonts w:ascii="Tahoma" w:hAnsi="Tahoma" w:cs="Tahoma"/>
          <w:b/>
          <w:sz w:val="20"/>
          <w:szCs w:val="20"/>
        </w:rPr>
        <w:t>Utrata przydatności mienia</w:t>
      </w:r>
      <w:r w:rsidR="00E34DC5" w:rsidRPr="00BE7815">
        <w:rPr>
          <w:rFonts w:ascii="Tahoma" w:hAnsi="Tahoma" w:cs="Tahoma"/>
          <w:b/>
          <w:sz w:val="20"/>
          <w:szCs w:val="20"/>
        </w:rPr>
        <w:t xml:space="preserve"> wskutek niedotrzymania właściwej temperatury przechowywania</w:t>
      </w:r>
      <w:r w:rsidR="00E34DC5" w:rsidRPr="00BE7815">
        <w:rPr>
          <w:rFonts w:ascii="Tahoma" w:hAnsi="Tahoma" w:cs="Tahoma"/>
          <w:sz w:val="20"/>
          <w:szCs w:val="20"/>
        </w:rPr>
        <w:t xml:space="preserve"> – limit odpowiedzialności </w:t>
      </w:r>
      <w:r w:rsidR="004F06ED" w:rsidRPr="00BE7815">
        <w:rPr>
          <w:rFonts w:ascii="Tahoma" w:hAnsi="Tahoma" w:cs="Tahoma"/>
          <w:b/>
          <w:sz w:val="20"/>
          <w:szCs w:val="20"/>
        </w:rPr>
        <w:t>2</w:t>
      </w:r>
      <w:r w:rsidR="00A8552C" w:rsidRPr="00BE7815">
        <w:rPr>
          <w:rFonts w:ascii="Tahoma" w:hAnsi="Tahoma" w:cs="Tahoma"/>
          <w:b/>
          <w:sz w:val="20"/>
          <w:szCs w:val="20"/>
        </w:rPr>
        <w:t>5</w:t>
      </w:r>
      <w:r w:rsidR="00E34DC5" w:rsidRPr="00BE7815">
        <w:rPr>
          <w:rFonts w:ascii="Tahoma" w:hAnsi="Tahoma" w:cs="Tahoma"/>
          <w:b/>
          <w:sz w:val="20"/>
          <w:szCs w:val="20"/>
        </w:rPr>
        <w:t>.000 zł</w:t>
      </w:r>
      <w:r w:rsidR="00E34DC5" w:rsidRPr="00BE7815">
        <w:rPr>
          <w:rFonts w:ascii="Tahoma" w:hAnsi="Tahoma" w:cs="Tahoma"/>
          <w:bCs/>
          <w:sz w:val="20"/>
          <w:szCs w:val="20"/>
        </w:rPr>
        <w:t xml:space="preserve"> na jedno i wszystkie zdarzenia - </w:t>
      </w:r>
      <w:r w:rsidR="00E34DC5" w:rsidRPr="00BE7815">
        <w:rPr>
          <w:rFonts w:ascii="Tahoma" w:hAnsi="Tahoma" w:cs="Tahoma"/>
          <w:sz w:val="20"/>
          <w:szCs w:val="20"/>
        </w:rPr>
        <w:t>objęte są ochroną zgodnie z treścią klauzuli poniżej:</w:t>
      </w:r>
    </w:p>
    <w:p w:rsidR="00E34DC5" w:rsidRPr="00BE7815" w:rsidRDefault="00E34DC5" w:rsidP="00E34DC5">
      <w:pPr>
        <w:spacing w:before="60"/>
        <w:ind w:left="360"/>
        <w:jc w:val="both"/>
        <w:rPr>
          <w:rFonts w:ascii="Tahoma" w:hAnsi="Tahoma" w:cs="Tahoma"/>
          <w:b/>
          <w:sz w:val="20"/>
          <w:szCs w:val="20"/>
        </w:rPr>
      </w:pPr>
      <w:r w:rsidRPr="00BE7815">
        <w:rPr>
          <w:rFonts w:ascii="Tahoma" w:hAnsi="Tahoma" w:cs="Tahoma"/>
          <w:b/>
          <w:bCs/>
          <w:sz w:val="20"/>
          <w:szCs w:val="20"/>
        </w:rPr>
        <w:t>KLAUZULA</w:t>
      </w:r>
      <w:r w:rsidRPr="00BE7815">
        <w:rPr>
          <w:rFonts w:ascii="Tahoma" w:hAnsi="Tahoma" w:cs="Tahoma"/>
          <w:b/>
          <w:sz w:val="20"/>
          <w:szCs w:val="20"/>
        </w:rPr>
        <w:t xml:space="preserve"> </w:t>
      </w:r>
      <w:r w:rsidR="0093481B" w:rsidRPr="00BE7815">
        <w:rPr>
          <w:rFonts w:ascii="Tahoma" w:hAnsi="Tahoma" w:cs="Tahoma"/>
          <w:b/>
          <w:sz w:val="20"/>
          <w:szCs w:val="20"/>
        </w:rPr>
        <w:t xml:space="preserve">UTRATY PRZYDATNOŚCI </w:t>
      </w:r>
      <w:r w:rsidRPr="00BE7815">
        <w:rPr>
          <w:rFonts w:ascii="Tahoma" w:hAnsi="Tahoma" w:cs="Tahoma"/>
          <w:b/>
          <w:sz w:val="20"/>
          <w:szCs w:val="20"/>
        </w:rPr>
        <w:t>MIENIA WSKUTEK NIEDOTRZYMANIA WŁAŚCIWEJ TEMPERATURY PRZECHOWYWANIA</w:t>
      </w:r>
    </w:p>
    <w:p w:rsidR="00E34DC5" w:rsidRPr="009E3D8B" w:rsidRDefault="00E34DC5" w:rsidP="00E34DC5">
      <w:pPr>
        <w:pStyle w:val="Tekstpodstawowy"/>
        <w:ind w:left="360"/>
        <w:jc w:val="both"/>
        <w:rPr>
          <w:rFonts w:ascii="Tahoma" w:hAnsi="Tahoma" w:cs="Tahoma"/>
          <w:b w:val="0"/>
          <w:sz w:val="20"/>
        </w:rPr>
      </w:pPr>
      <w:r w:rsidRPr="00BE7815">
        <w:rPr>
          <w:rFonts w:ascii="Tahoma" w:hAnsi="Tahoma" w:cs="Tahoma"/>
          <w:b w:val="0"/>
          <w:sz w:val="20"/>
        </w:rPr>
        <w:t>Ubezpieczyciel obejmuje ochroną ubezpieczeniową mienie stanowiące środki obrotowe, które zgodnie z przepisami lub wymogami producenta lub dostawcy</w:t>
      </w:r>
      <w:r w:rsidRPr="000532BF">
        <w:rPr>
          <w:rFonts w:ascii="Tahoma" w:hAnsi="Tahoma" w:cs="Tahoma"/>
          <w:b w:val="0"/>
          <w:sz w:val="20"/>
        </w:rPr>
        <w:t xml:space="preserve"> powinny być przechowywane w urządzeniach chłodniczych (</w:t>
      </w:r>
      <w:r w:rsidRPr="000532BF">
        <w:rPr>
          <w:rFonts w:ascii="Tahoma" w:hAnsi="Tahoma" w:cs="Tahoma"/>
          <w:b w:val="0"/>
          <w:bCs/>
          <w:sz w:val="20"/>
        </w:rPr>
        <w:t xml:space="preserve">w zamrażarkach, mroźniach, chłodniach, chłodziarkach, szafach chłodniczych, lodówkach </w:t>
      </w:r>
      <w:r w:rsidRPr="009E3D8B">
        <w:rPr>
          <w:rFonts w:ascii="Tahoma" w:hAnsi="Tahoma" w:cs="Tahoma"/>
          <w:b w:val="0"/>
          <w:bCs/>
          <w:sz w:val="20"/>
        </w:rPr>
        <w:t>itp.)</w:t>
      </w:r>
      <w:r w:rsidRPr="009E3D8B">
        <w:rPr>
          <w:rFonts w:ascii="Tahoma" w:hAnsi="Tahoma" w:cs="Tahoma"/>
          <w:b w:val="0"/>
          <w:sz w:val="20"/>
        </w:rPr>
        <w:t>. Ubezpieczyciel ponosi odpowiedzialność za szkody powstałe wskutek niedotrzymania właściwej temperatury przechowywania w następstwie:</w:t>
      </w:r>
    </w:p>
    <w:p w:rsidR="00E34DC5" w:rsidRPr="000532BF" w:rsidRDefault="00E34DC5" w:rsidP="00E34DC5">
      <w:pPr>
        <w:pStyle w:val="Tekstpodstawowy"/>
        <w:ind w:left="360"/>
        <w:jc w:val="both"/>
        <w:rPr>
          <w:rFonts w:ascii="Tahoma" w:hAnsi="Tahoma" w:cs="Tahoma"/>
          <w:b w:val="0"/>
          <w:sz w:val="20"/>
        </w:rPr>
      </w:pPr>
      <w:r w:rsidRPr="009E3D8B">
        <w:rPr>
          <w:rFonts w:ascii="Tahoma" w:hAnsi="Tahoma" w:cs="Tahoma"/>
          <w:b w:val="0"/>
          <w:sz w:val="20"/>
        </w:rPr>
        <w:t>- przerwy w dostawie prądu trwającej dłużej</w:t>
      </w:r>
      <w:r w:rsidRPr="000532BF">
        <w:rPr>
          <w:rFonts w:ascii="Tahoma" w:hAnsi="Tahoma" w:cs="Tahoma"/>
          <w:b w:val="0"/>
          <w:sz w:val="20"/>
        </w:rPr>
        <w:t xml:space="preserve"> niż 2 godziny,</w:t>
      </w:r>
    </w:p>
    <w:p w:rsidR="00E34DC5" w:rsidRPr="000532BF" w:rsidRDefault="00E34DC5" w:rsidP="00E34DC5">
      <w:pPr>
        <w:pStyle w:val="Tekstpodstawowy"/>
        <w:ind w:left="360"/>
        <w:jc w:val="both"/>
        <w:rPr>
          <w:rFonts w:ascii="Tahoma" w:hAnsi="Tahoma" w:cs="Tahoma"/>
          <w:b w:val="0"/>
          <w:sz w:val="20"/>
        </w:rPr>
      </w:pPr>
      <w:r w:rsidRPr="000532BF">
        <w:rPr>
          <w:rFonts w:ascii="Tahoma" w:hAnsi="Tahoma" w:cs="Tahoma"/>
          <w:b w:val="0"/>
          <w:sz w:val="20"/>
        </w:rPr>
        <w:lastRenderedPageBreak/>
        <w:t xml:space="preserve">- awarii urządzenia </w:t>
      </w:r>
      <w:r w:rsidRPr="009E3D8B">
        <w:rPr>
          <w:rFonts w:ascii="Tahoma" w:hAnsi="Tahoma" w:cs="Tahoma"/>
          <w:b w:val="0"/>
          <w:sz w:val="20"/>
        </w:rPr>
        <w:t>chłodniczego, w którym</w:t>
      </w:r>
      <w:r w:rsidRPr="000532BF">
        <w:rPr>
          <w:rFonts w:ascii="Tahoma" w:hAnsi="Tahoma" w:cs="Tahoma"/>
          <w:b w:val="0"/>
          <w:sz w:val="20"/>
        </w:rPr>
        <w:t xml:space="preserve"> przechowywane są środki obrotowe (w tym </w:t>
      </w:r>
      <w:r w:rsidRPr="000532BF">
        <w:rPr>
          <w:rFonts w:ascii="Tahoma" w:hAnsi="Tahoma" w:cs="Tahoma"/>
          <w:b w:val="0"/>
          <w:bCs/>
          <w:sz w:val="20"/>
        </w:rPr>
        <w:t>na skutek działania prądu elektrycznego, np. zwarcia, nadmiernego wzrostu, spadku lub całkowitego zaniku napięcia, wadliwego funkcjonowania zabezpieczeń chroniących urządzenie),</w:t>
      </w:r>
    </w:p>
    <w:p w:rsidR="00E34DC5" w:rsidRPr="00BE7815" w:rsidRDefault="00E34DC5" w:rsidP="00E34DC5">
      <w:pPr>
        <w:pStyle w:val="Tekstpodstawowy"/>
        <w:ind w:left="360"/>
        <w:jc w:val="both"/>
        <w:rPr>
          <w:rFonts w:ascii="Tahoma" w:hAnsi="Tahoma" w:cs="Tahoma"/>
          <w:b w:val="0"/>
          <w:iCs/>
          <w:sz w:val="20"/>
        </w:rPr>
      </w:pPr>
      <w:r w:rsidRPr="000532BF">
        <w:rPr>
          <w:rFonts w:ascii="Tahoma" w:hAnsi="Tahoma" w:cs="Tahoma"/>
          <w:b w:val="0"/>
          <w:sz w:val="20"/>
        </w:rPr>
        <w:t xml:space="preserve">- uszkodzenia </w:t>
      </w:r>
      <w:r w:rsidRPr="00BE7815">
        <w:rPr>
          <w:rFonts w:ascii="Tahoma" w:hAnsi="Tahoma" w:cs="Tahoma"/>
          <w:b w:val="0"/>
          <w:sz w:val="20"/>
        </w:rPr>
        <w:t xml:space="preserve">urządzenia chłodniczego w wyniku </w:t>
      </w:r>
      <w:r w:rsidRPr="00BE7815">
        <w:rPr>
          <w:rFonts w:ascii="Tahoma" w:hAnsi="Tahoma" w:cs="Tahoma"/>
          <w:b w:val="0"/>
          <w:iCs/>
          <w:sz w:val="20"/>
        </w:rPr>
        <w:t>szkody fizycznej w ubezpieczonym urządzeniu, za którą to szkodę istnieje odpowiedzialność Ubezpieczyciela na mocy zawartej umowy ubezpieczenia mienia.</w:t>
      </w:r>
    </w:p>
    <w:p w:rsidR="004B4616" w:rsidRPr="00BE7815" w:rsidRDefault="004B4616" w:rsidP="004B4616">
      <w:pPr>
        <w:ind w:left="357"/>
        <w:jc w:val="both"/>
        <w:rPr>
          <w:rFonts w:ascii="Tahoma" w:hAnsi="Tahoma" w:cs="Tahoma"/>
          <w:sz w:val="20"/>
          <w:szCs w:val="20"/>
        </w:rPr>
      </w:pPr>
      <w:r w:rsidRPr="00BE7815">
        <w:rPr>
          <w:rFonts w:ascii="Tahoma" w:hAnsi="Tahoma" w:cs="Tahoma"/>
          <w:sz w:val="20"/>
          <w:szCs w:val="20"/>
        </w:rPr>
        <w:t>Ubezpieczyciel nie ponosi odpowiedzialności za szkody w ubezpieczonym mieniu powstałe w wyniku ich niewłaściwego przechowywania bądź mechanicznie uszkodzonego opakowania.</w:t>
      </w:r>
    </w:p>
    <w:p w:rsidR="00E34DC5" w:rsidRPr="00BE7815" w:rsidRDefault="00E34DC5" w:rsidP="004B4616">
      <w:pPr>
        <w:ind w:left="357"/>
        <w:jc w:val="both"/>
        <w:rPr>
          <w:rFonts w:ascii="Tahoma" w:hAnsi="Tahoma" w:cs="Tahoma"/>
          <w:sz w:val="20"/>
          <w:szCs w:val="20"/>
        </w:rPr>
      </w:pPr>
      <w:r w:rsidRPr="00BE7815">
        <w:rPr>
          <w:rFonts w:ascii="Tahoma" w:hAnsi="Tahoma" w:cs="Tahoma"/>
          <w:sz w:val="20"/>
          <w:szCs w:val="20"/>
        </w:rPr>
        <w:t xml:space="preserve">Limit odpowiedzialności </w:t>
      </w:r>
      <w:r w:rsidR="004D0AAC" w:rsidRPr="00BE7815">
        <w:rPr>
          <w:rFonts w:ascii="Tahoma" w:hAnsi="Tahoma" w:cs="Tahoma"/>
          <w:b/>
          <w:sz w:val="20"/>
          <w:szCs w:val="20"/>
        </w:rPr>
        <w:t>2</w:t>
      </w:r>
      <w:r w:rsidR="00A8552C" w:rsidRPr="00BE7815">
        <w:rPr>
          <w:rFonts w:ascii="Tahoma" w:hAnsi="Tahoma" w:cs="Tahoma"/>
          <w:b/>
          <w:sz w:val="20"/>
          <w:szCs w:val="20"/>
        </w:rPr>
        <w:t>5</w:t>
      </w:r>
      <w:r w:rsidRPr="00BE7815">
        <w:rPr>
          <w:rFonts w:ascii="Tahoma" w:hAnsi="Tahoma" w:cs="Tahoma"/>
          <w:b/>
          <w:sz w:val="20"/>
          <w:szCs w:val="20"/>
        </w:rPr>
        <w:t>.000,00 zł</w:t>
      </w:r>
      <w:r w:rsidRPr="00BE7815">
        <w:rPr>
          <w:rFonts w:ascii="Tahoma" w:hAnsi="Tahoma" w:cs="Tahoma"/>
          <w:bCs/>
          <w:sz w:val="20"/>
          <w:szCs w:val="20"/>
        </w:rPr>
        <w:t xml:space="preserve"> na jedno i wszystkie zdarzenia.</w:t>
      </w:r>
    </w:p>
    <w:p w:rsidR="00BF1AE8" w:rsidRPr="00BE7815" w:rsidRDefault="00BF1AE8" w:rsidP="000654D9">
      <w:pPr>
        <w:numPr>
          <w:ilvl w:val="1"/>
          <w:numId w:val="29"/>
        </w:numPr>
        <w:spacing w:before="120"/>
        <w:ind w:hanging="502"/>
        <w:jc w:val="both"/>
        <w:rPr>
          <w:rFonts w:ascii="Tahoma" w:hAnsi="Tahoma" w:cs="Tahoma"/>
          <w:sz w:val="20"/>
          <w:szCs w:val="20"/>
        </w:rPr>
      </w:pPr>
      <w:r w:rsidRPr="00BE7815">
        <w:rPr>
          <w:rFonts w:ascii="Tahoma" w:hAnsi="Tahoma" w:cs="Tahoma"/>
          <w:sz w:val="20"/>
          <w:szCs w:val="20"/>
        </w:rPr>
        <w:t>Ochroną ubezpieczeniową objęte będą</w:t>
      </w:r>
      <w:r w:rsidRPr="00BE7815">
        <w:rPr>
          <w:rFonts w:ascii="Tahoma" w:hAnsi="Tahoma" w:cs="Tahoma"/>
          <w:b/>
          <w:sz w:val="20"/>
          <w:szCs w:val="20"/>
        </w:rPr>
        <w:t xml:space="preserve"> </w:t>
      </w:r>
      <w:r w:rsidRPr="00BE7815">
        <w:rPr>
          <w:rFonts w:ascii="Tahoma" w:hAnsi="Tahoma" w:cs="Tahoma"/>
          <w:sz w:val="20"/>
          <w:szCs w:val="20"/>
        </w:rPr>
        <w:t xml:space="preserve">koszty naprawy / odtworzenia mienia, w tym skutkujące ulepszeniem mienia, w sytuacji, gdy poniesienie tych kosztów wynika z obowiązku stosowania obowiązujących przepisów prawa przy naprawie / odtwarzaniu mienia </w:t>
      </w:r>
      <w:r w:rsidR="00D03BB5" w:rsidRPr="00BE7815">
        <w:rPr>
          <w:rFonts w:ascii="Tahoma" w:hAnsi="Tahoma" w:cs="Tahoma"/>
          <w:sz w:val="20"/>
          <w:szCs w:val="20"/>
        </w:rPr>
        <w:t>bądź z decyzji administracyjnej</w:t>
      </w:r>
      <w:r w:rsidRPr="00BE7815">
        <w:rPr>
          <w:rFonts w:ascii="Tahoma" w:hAnsi="Tahoma" w:cs="Tahoma"/>
          <w:sz w:val="20"/>
          <w:szCs w:val="20"/>
        </w:rPr>
        <w:t xml:space="preserve"> - limit</w:t>
      </w:r>
      <w:r w:rsidRPr="00BE7815">
        <w:rPr>
          <w:rFonts w:ascii="Tahoma" w:hAnsi="Tahoma" w:cs="Tahoma"/>
          <w:b/>
          <w:sz w:val="20"/>
          <w:szCs w:val="20"/>
        </w:rPr>
        <w:t xml:space="preserve"> </w:t>
      </w:r>
      <w:r w:rsidRPr="00BE7815">
        <w:rPr>
          <w:rFonts w:ascii="Tahoma" w:hAnsi="Tahoma" w:cs="Tahoma"/>
          <w:sz w:val="20"/>
          <w:szCs w:val="20"/>
        </w:rPr>
        <w:t>odpowiedzialności</w:t>
      </w:r>
      <w:r w:rsidRPr="00BE7815">
        <w:rPr>
          <w:rFonts w:ascii="Tahoma" w:hAnsi="Tahoma" w:cs="Tahoma"/>
          <w:b/>
          <w:sz w:val="20"/>
          <w:szCs w:val="20"/>
        </w:rPr>
        <w:t xml:space="preserve">  </w:t>
      </w:r>
      <w:r w:rsidR="002B67C0" w:rsidRPr="00BE7815">
        <w:rPr>
          <w:rFonts w:ascii="Tahoma" w:hAnsi="Tahoma" w:cs="Tahoma"/>
          <w:b/>
          <w:sz w:val="20"/>
          <w:szCs w:val="20"/>
        </w:rPr>
        <w:t>1</w:t>
      </w:r>
      <w:r w:rsidRPr="00BE7815">
        <w:rPr>
          <w:rFonts w:ascii="Tahoma" w:hAnsi="Tahoma" w:cs="Tahoma"/>
          <w:b/>
          <w:sz w:val="20"/>
          <w:szCs w:val="20"/>
        </w:rPr>
        <w:t xml:space="preserve">50.000,00 zł </w:t>
      </w:r>
      <w:r w:rsidRPr="00BE7815">
        <w:rPr>
          <w:rFonts w:ascii="Tahoma" w:hAnsi="Tahoma" w:cs="Tahoma"/>
          <w:sz w:val="20"/>
          <w:szCs w:val="20"/>
        </w:rPr>
        <w:t>na jedno i wszystkie zdarzenia.</w:t>
      </w:r>
    </w:p>
    <w:p w:rsidR="00254F56" w:rsidRPr="00BE7815" w:rsidRDefault="00BF1AE8" w:rsidP="000654D9">
      <w:pPr>
        <w:numPr>
          <w:ilvl w:val="1"/>
          <w:numId w:val="29"/>
        </w:numPr>
        <w:tabs>
          <w:tab w:val="clear" w:pos="360"/>
        </w:tabs>
        <w:spacing w:before="120"/>
        <w:ind w:hanging="502"/>
        <w:jc w:val="both"/>
        <w:rPr>
          <w:rFonts w:ascii="Tahoma" w:hAnsi="Tahoma" w:cs="Tahoma"/>
          <w:sz w:val="20"/>
          <w:szCs w:val="20"/>
        </w:rPr>
      </w:pPr>
      <w:r w:rsidRPr="00BE7815">
        <w:rPr>
          <w:rFonts w:ascii="Tahoma" w:hAnsi="Tahoma" w:cs="Tahoma"/>
          <w:sz w:val="20"/>
          <w:szCs w:val="20"/>
        </w:rPr>
        <w:t>Ochroną ubezpieczeniową objęte będą</w:t>
      </w:r>
      <w:r w:rsidRPr="00BE7815">
        <w:rPr>
          <w:rFonts w:ascii="Tahoma" w:hAnsi="Tahoma" w:cs="Tahoma"/>
          <w:b/>
          <w:sz w:val="20"/>
          <w:szCs w:val="20"/>
        </w:rPr>
        <w:t xml:space="preserve"> </w:t>
      </w:r>
      <w:r w:rsidRPr="00BE7815">
        <w:rPr>
          <w:rFonts w:ascii="Tahoma" w:hAnsi="Tahoma" w:cs="Tahoma"/>
          <w:sz w:val="20"/>
          <w:szCs w:val="20"/>
        </w:rPr>
        <w:t>koszty wynagrodzenia rzeczoznawców powołanych w celu ustalenia przyczyny, zakresu lub rozmiaru szkody - limit</w:t>
      </w:r>
      <w:r w:rsidRPr="00BE7815">
        <w:rPr>
          <w:rFonts w:ascii="Tahoma" w:hAnsi="Tahoma" w:cs="Tahoma"/>
          <w:b/>
          <w:sz w:val="20"/>
          <w:szCs w:val="20"/>
        </w:rPr>
        <w:t xml:space="preserve"> </w:t>
      </w:r>
      <w:r w:rsidRPr="00BE7815">
        <w:rPr>
          <w:rFonts w:ascii="Tahoma" w:hAnsi="Tahoma" w:cs="Tahoma"/>
          <w:sz w:val="20"/>
          <w:szCs w:val="20"/>
        </w:rPr>
        <w:t>odpowiedzialności</w:t>
      </w:r>
      <w:r w:rsidRPr="00BE7815">
        <w:rPr>
          <w:rFonts w:ascii="Tahoma" w:hAnsi="Tahoma" w:cs="Tahoma"/>
          <w:b/>
          <w:sz w:val="20"/>
          <w:szCs w:val="20"/>
        </w:rPr>
        <w:t xml:space="preserve"> 30.000,00 zł </w:t>
      </w:r>
      <w:r w:rsidRPr="00BE7815">
        <w:rPr>
          <w:rFonts w:ascii="Tahoma" w:hAnsi="Tahoma" w:cs="Tahoma"/>
          <w:sz w:val="20"/>
          <w:szCs w:val="20"/>
        </w:rPr>
        <w:t>na jedno i wszystkie zdarzenia.</w:t>
      </w:r>
    </w:p>
    <w:p w:rsidR="00D03BB5" w:rsidRPr="00BE7815" w:rsidRDefault="00BF1AE8" w:rsidP="000654D9">
      <w:pPr>
        <w:numPr>
          <w:ilvl w:val="1"/>
          <w:numId w:val="29"/>
        </w:numPr>
        <w:spacing w:before="120"/>
        <w:ind w:hanging="502"/>
        <w:jc w:val="both"/>
        <w:rPr>
          <w:rFonts w:ascii="Tahoma" w:hAnsi="Tahoma" w:cs="Tahoma"/>
          <w:sz w:val="20"/>
          <w:szCs w:val="20"/>
        </w:rPr>
      </w:pPr>
      <w:r w:rsidRPr="00BE7815">
        <w:rPr>
          <w:rFonts w:ascii="Tahoma" w:hAnsi="Tahoma" w:cs="Tahoma"/>
          <w:sz w:val="20"/>
          <w:szCs w:val="20"/>
        </w:rPr>
        <w:t>Ochroną ubezpieczeniową w pełnym zakresie objęte będzie mie</w:t>
      </w:r>
      <w:r w:rsidR="00254F56" w:rsidRPr="00BE7815">
        <w:rPr>
          <w:rFonts w:ascii="Tahoma" w:hAnsi="Tahoma" w:cs="Tahoma"/>
          <w:sz w:val="20"/>
          <w:szCs w:val="20"/>
        </w:rPr>
        <w:t xml:space="preserve">nie zgłoszone do ubezpieczenia, </w:t>
      </w:r>
      <w:r w:rsidRPr="00BE7815">
        <w:rPr>
          <w:rFonts w:ascii="Tahoma" w:hAnsi="Tahoma" w:cs="Tahoma"/>
          <w:sz w:val="20"/>
          <w:szCs w:val="20"/>
        </w:rPr>
        <w:t xml:space="preserve">w tym </w:t>
      </w:r>
      <w:r w:rsidRPr="00BE7815">
        <w:rPr>
          <w:rFonts w:ascii="Tahoma" w:hAnsi="Tahoma" w:cs="Tahoma"/>
          <w:bCs/>
          <w:sz w:val="20"/>
          <w:szCs w:val="20"/>
        </w:rPr>
        <w:t>urządzenia oraz sieci elektryczne</w:t>
      </w:r>
      <w:r w:rsidR="00923D58" w:rsidRPr="00BE7815">
        <w:rPr>
          <w:rFonts w:ascii="Tahoma" w:hAnsi="Tahoma" w:cs="Tahoma"/>
          <w:bCs/>
          <w:sz w:val="20"/>
          <w:szCs w:val="20"/>
        </w:rPr>
        <w:t xml:space="preserve"> i</w:t>
      </w:r>
      <w:r w:rsidRPr="00BE7815">
        <w:rPr>
          <w:rFonts w:ascii="Tahoma" w:hAnsi="Tahoma" w:cs="Tahoma"/>
          <w:bCs/>
          <w:sz w:val="20"/>
          <w:szCs w:val="20"/>
        </w:rPr>
        <w:t xml:space="preserve"> elektroniczne, mienie znajdujące się pod ziemią (np. sieci kanalizacyjne, wodociągowe, deszczowe)</w:t>
      </w:r>
      <w:r w:rsidR="000A1D23" w:rsidRPr="00BE7815">
        <w:rPr>
          <w:rFonts w:ascii="Tahoma" w:hAnsi="Tahoma" w:cs="Tahoma"/>
          <w:bCs/>
          <w:sz w:val="20"/>
          <w:szCs w:val="20"/>
        </w:rPr>
        <w:t>,</w:t>
      </w:r>
      <w:r w:rsidR="00D03BB5" w:rsidRPr="00BE7815">
        <w:rPr>
          <w:rFonts w:ascii="Tahoma" w:hAnsi="Tahoma" w:cs="Tahoma"/>
          <w:bCs/>
          <w:sz w:val="20"/>
          <w:szCs w:val="20"/>
        </w:rPr>
        <w:t xml:space="preserve"> pojazdy mechaniczne nierejestrowane, wiaty, </w:t>
      </w:r>
      <w:r w:rsidR="00601497" w:rsidRPr="00BE7815">
        <w:rPr>
          <w:rFonts w:ascii="Tahoma" w:hAnsi="Tahoma" w:cs="Tahoma"/>
          <w:bCs/>
          <w:sz w:val="20"/>
          <w:szCs w:val="20"/>
        </w:rPr>
        <w:t xml:space="preserve">namiot reklamowy, </w:t>
      </w:r>
      <w:r w:rsidR="00D03BB5" w:rsidRPr="00BE7815">
        <w:rPr>
          <w:rFonts w:ascii="Tahoma" w:hAnsi="Tahoma" w:cs="Tahoma"/>
          <w:bCs/>
          <w:sz w:val="20"/>
          <w:szCs w:val="20"/>
        </w:rPr>
        <w:t>sprzęt elektroniczny stacjonarny i prze</w:t>
      </w:r>
      <w:r w:rsidR="00106EF7" w:rsidRPr="00BE7815">
        <w:rPr>
          <w:rFonts w:ascii="Tahoma" w:hAnsi="Tahoma" w:cs="Tahoma"/>
          <w:bCs/>
          <w:sz w:val="20"/>
          <w:szCs w:val="20"/>
        </w:rPr>
        <w:t>nośny oraz jego oprzyrządowanie</w:t>
      </w:r>
      <w:r w:rsidR="00D03BB5" w:rsidRPr="00BE7815">
        <w:rPr>
          <w:rFonts w:ascii="Tahoma" w:hAnsi="Tahoma" w:cs="Tahoma"/>
          <w:bCs/>
          <w:sz w:val="20"/>
          <w:szCs w:val="20"/>
        </w:rPr>
        <w:t>.</w:t>
      </w:r>
    </w:p>
    <w:p w:rsidR="00B93C66" w:rsidRPr="00BE7815" w:rsidRDefault="00D03BB5" w:rsidP="000654D9">
      <w:pPr>
        <w:numPr>
          <w:ilvl w:val="1"/>
          <w:numId w:val="29"/>
        </w:numPr>
        <w:spacing w:before="120"/>
        <w:ind w:hanging="502"/>
        <w:jc w:val="both"/>
        <w:rPr>
          <w:rFonts w:ascii="Tahoma" w:hAnsi="Tahoma" w:cs="Tahoma"/>
          <w:sz w:val="20"/>
          <w:szCs w:val="20"/>
        </w:rPr>
      </w:pPr>
      <w:r w:rsidRPr="00BE7815">
        <w:rPr>
          <w:rFonts w:ascii="Tahoma" w:hAnsi="Tahoma" w:cs="Tahoma"/>
          <w:sz w:val="20"/>
          <w:szCs w:val="20"/>
        </w:rPr>
        <w:t>Ochroną ubezpieczeniową objęte będzie mienie poza lokalizacjami ubezpieczonych jednostek (na terenie RP), jeżeli mienie to wykorzystywane jest poza siedzibą ubezpieczonego ze względu na swoje przeznaczenie lub charakter działalności ubezpieczonego</w:t>
      </w:r>
      <w:r w:rsidR="00B93C66" w:rsidRPr="00BE7815">
        <w:rPr>
          <w:rFonts w:ascii="Tahoma" w:hAnsi="Tahoma" w:cs="Tahoma"/>
          <w:sz w:val="20"/>
          <w:szCs w:val="20"/>
        </w:rPr>
        <w:t>, w tym także w plenerze</w:t>
      </w:r>
      <w:r w:rsidRPr="00BE7815">
        <w:rPr>
          <w:rFonts w:ascii="Tahoma" w:hAnsi="Tahoma" w:cs="Tahoma"/>
          <w:sz w:val="20"/>
          <w:szCs w:val="20"/>
        </w:rPr>
        <w:t xml:space="preserve">. </w:t>
      </w:r>
    </w:p>
    <w:p w:rsidR="00D03BB5" w:rsidRPr="00BE7815" w:rsidRDefault="00D03BB5" w:rsidP="000654D9">
      <w:pPr>
        <w:numPr>
          <w:ilvl w:val="1"/>
          <w:numId w:val="29"/>
        </w:numPr>
        <w:spacing w:before="120"/>
        <w:ind w:hanging="502"/>
        <w:jc w:val="both"/>
        <w:rPr>
          <w:rFonts w:ascii="Tahoma" w:hAnsi="Tahoma" w:cs="Tahoma"/>
          <w:sz w:val="20"/>
          <w:szCs w:val="20"/>
        </w:rPr>
      </w:pPr>
      <w:r w:rsidRPr="00BE7815">
        <w:rPr>
          <w:rFonts w:ascii="Tahoma" w:hAnsi="Tahoma" w:cs="Tahoma"/>
          <w:sz w:val="20"/>
          <w:szCs w:val="20"/>
        </w:rPr>
        <w:t xml:space="preserve">Ochrona ubezpieczeniowa obejmuje szkody w mieniu powstałe w miejscu na terenie RP, do którego mienie zostało przewiezione w celu dokonania przeglądu, konserwacji naprawy lub tym podobnych czynności - limit odpowiedzialności </w:t>
      </w:r>
      <w:r w:rsidRPr="00BE7815">
        <w:rPr>
          <w:rFonts w:ascii="Tahoma" w:hAnsi="Tahoma" w:cs="Tahoma"/>
          <w:b/>
          <w:sz w:val="20"/>
          <w:szCs w:val="20"/>
        </w:rPr>
        <w:t>50.000,00 zł</w:t>
      </w:r>
      <w:r w:rsidRPr="00BE7815">
        <w:rPr>
          <w:rFonts w:ascii="Tahoma" w:hAnsi="Tahoma" w:cs="Tahoma"/>
          <w:sz w:val="20"/>
          <w:szCs w:val="20"/>
        </w:rPr>
        <w:t xml:space="preserve"> na jedno i wszystkie zdarzenia.</w:t>
      </w:r>
    </w:p>
    <w:p w:rsidR="00CA1DD7" w:rsidRPr="007A0961" w:rsidRDefault="00CA1DD7" w:rsidP="000654D9">
      <w:pPr>
        <w:numPr>
          <w:ilvl w:val="1"/>
          <w:numId w:val="29"/>
        </w:numPr>
        <w:spacing w:before="120"/>
        <w:ind w:hanging="502"/>
        <w:jc w:val="both"/>
        <w:rPr>
          <w:rFonts w:ascii="Tahoma" w:hAnsi="Tahoma" w:cs="Tahoma"/>
          <w:sz w:val="20"/>
          <w:szCs w:val="20"/>
        </w:rPr>
      </w:pPr>
      <w:r w:rsidRPr="00BE7815">
        <w:rPr>
          <w:rFonts w:ascii="Tahoma" w:hAnsi="Tahoma" w:cs="Tahoma"/>
          <w:sz w:val="20"/>
          <w:szCs w:val="20"/>
        </w:rPr>
        <w:t xml:space="preserve">Ochroną </w:t>
      </w:r>
      <w:r w:rsidRPr="007A0961">
        <w:rPr>
          <w:rFonts w:ascii="Tahoma" w:hAnsi="Tahoma" w:cs="Tahoma"/>
          <w:sz w:val="20"/>
          <w:szCs w:val="20"/>
        </w:rPr>
        <w:t>ubezpieczeniową w pełnym zakresie objęte będzie mienie przechowywane w D</w:t>
      </w:r>
      <w:r w:rsidR="001661FD" w:rsidRPr="007A0961">
        <w:rPr>
          <w:rFonts w:ascii="Tahoma" w:hAnsi="Tahoma" w:cs="Tahoma"/>
          <w:sz w:val="20"/>
          <w:szCs w:val="20"/>
        </w:rPr>
        <w:t xml:space="preserve">omu </w:t>
      </w:r>
      <w:r w:rsidRPr="007A0961">
        <w:rPr>
          <w:rFonts w:ascii="Tahoma" w:hAnsi="Tahoma" w:cs="Tahoma"/>
          <w:sz w:val="20"/>
          <w:szCs w:val="20"/>
        </w:rPr>
        <w:t>P</w:t>
      </w:r>
      <w:r w:rsidR="001661FD" w:rsidRPr="007A0961">
        <w:rPr>
          <w:rFonts w:ascii="Tahoma" w:hAnsi="Tahoma" w:cs="Tahoma"/>
          <w:sz w:val="20"/>
          <w:szCs w:val="20"/>
        </w:rPr>
        <w:t xml:space="preserve">omocy </w:t>
      </w:r>
      <w:r w:rsidRPr="007A0961">
        <w:rPr>
          <w:rFonts w:ascii="Tahoma" w:hAnsi="Tahoma" w:cs="Tahoma"/>
          <w:sz w:val="20"/>
          <w:szCs w:val="20"/>
        </w:rPr>
        <w:t>S</w:t>
      </w:r>
      <w:r w:rsidR="001661FD" w:rsidRPr="007A0961">
        <w:rPr>
          <w:rFonts w:ascii="Tahoma" w:hAnsi="Tahoma" w:cs="Tahoma"/>
          <w:sz w:val="20"/>
          <w:szCs w:val="20"/>
        </w:rPr>
        <w:t>połecznej</w:t>
      </w:r>
      <w:r w:rsidRPr="007A0961">
        <w:rPr>
          <w:rFonts w:ascii="Tahoma" w:hAnsi="Tahoma" w:cs="Tahoma"/>
          <w:sz w:val="20"/>
          <w:szCs w:val="20"/>
        </w:rPr>
        <w:t xml:space="preserve"> bezpośrednio na podłodze lub na podstawie niższej niż </w:t>
      </w:r>
      <w:smartTag w:uri="urn:schemas-microsoft-com:office:smarttags" w:element="metricconverter">
        <w:smartTagPr>
          <w:attr w:name="ProductID" w:val="10 cm"/>
        </w:smartTagPr>
        <w:r w:rsidRPr="007A0961">
          <w:rPr>
            <w:rFonts w:ascii="Tahoma" w:hAnsi="Tahoma" w:cs="Tahoma"/>
            <w:sz w:val="20"/>
            <w:szCs w:val="20"/>
          </w:rPr>
          <w:t>10 cm</w:t>
        </w:r>
      </w:smartTag>
      <w:r w:rsidRPr="007A0961">
        <w:rPr>
          <w:rFonts w:ascii="Tahoma" w:hAnsi="Tahoma" w:cs="Tahoma"/>
          <w:sz w:val="20"/>
          <w:szCs w:val="20"/>
        </w:rPr>
        <w:t xml:space="preserve"> nad podłogą w pomieszczeniach usytuowanych poniżej poziomu gruntu, takie jak warzywa</w:t>
      </w:r>
      <w:r w:rsidR="001661FD" w:rsidRPr="007A0961">
        <w:rPr>
          <w:rFonts w:ascii="Tahoma" w:hAnsi="Tahoma" w:cs="Tahoma"/>
          <w:sz w:val="20"/>
          <w:szCs w:val="20"/>
        </w:rPr>
        <w:t xml:space="preserve"> (w tym w boksach na podłodze)</w:t>
      </w:r>
      <w:r w:rsidRPr="007A0961">
        <w:rPr>
          <w:rFonts w:ascii="Tahoma" w:hAnsi="Tahoma" w:cs="Tahoma"/>
          <w:sz w:val="20"/>
          <w:szCs w:val="20"/>
        </w:rPr>
        <w:t>, odzież robocza, środki czystości, śr</w:t>
      </w:r>
      <w:r w:rsidR="007A0961" w:rsidRPr="007A0961">
        <w:rPr>
          <w:rFonts w:ascii="Tahoma" w:hAnsi="Tahoma" w:cs="Tahoma"/>
          <w:sz w:val="20"/>
          <w:szCs w:val="20"/>
        </w:rPr>
        <w:t>odki higieny</w:t>
      </w:r>
      <w:r w:rsidR="004B494F" w:rsidRPr="007A0961">
        <w:rPr>
          <w:rFonts w:ascii="Tahoma" w:hAnsi="Tahoma" w:cs="Tahoma"/>
          <w:sz w:val="20"/>
          <w:szCs w:val="20"/>
        </w:rPr>
        <w:t>.</w:t>
      </w:r>
    </w:p>
    <w:p w:rsidR="00BF1AE8" w:rsidRPr="00534B59" w:rsidRDefault="00BF1AE8" w:rsidP="000654D9">
      <w:pPr>
        <w:numPr>
          <w:ilvl w:val="1"/>
          <w:numId w:val="29"/>
        </w:numPr>
        <w:spacing w:before="120"/>
        <w:ind w:hanging="502"/>
        <w:jc w:val="both"/>
        <w:rPr>
          <w:rFonts w:ascii="Tahoma" w:hAnsi="Tahoma" w:cs="Tahoma"/>
          <w:sz w:val="20"/>
          <w:szCs w:val="20"/>
        </w:rPr>
      </w:pPr>
      <w:r w:rsidRPr="007A0961">
        <w:rPr>
          <w:rFonts w:ascii="Tahoma" w:hAnsi="Tahoma" w:cs="Tahoma"/>
          <w:sz w:val="20"/>
          <w:szCs w:val="20"/>
        </w:rPr>
        <w:t>Dopuszcza się wyłączenie z ochrony szkód powstałych wskutek</w:t>
      </w:r>
      <w:r w:rsidRPr="00534B59">
        <w:rPr>
          <w:rFonts w:ascii="Tahoma" w:hAnsi="Tahoma" w:cs="Tahoma"/>
          <w:sz w:val="20"/>
          <w:szCs w:val="20"/>
        </w:rPr>
        <w:t xml:space="preserve"> zalania od podłoża środków obrotowych przechowywanych w pomieszczeniach  usytuowanych poniżej poziomu gruntu, jeżeli mienie to składowane było niżej </w:t>
      </w:r>
      <w:r w:rsidRPr="00C44E4C">
        <w:rPr>
          <w:rFonts w:ascii="Tahoma" w:hAnsi="Tahoma" w:cs="Tahoma"/>
          <w:sz w:val="20"/>
          <w:szCs w:val="20"/>
        </w:rPr>
        <w:t xml:space="preserve">niż </w:t>
      </w:r>
      <w:smartTag w:uri="urn:schemas-microsoft-com:office:smarttags" w:element="metricconverter">
        <w:smartTagPr>
          <w:attr w:name="ProductID" w:val="10 cm"/>
        </w:smartTagPr>
        <w:r w:rsidRPr="00C44E4C">
          <w:rPr>
            <w:rFonts w:ascii="Tahoma" w:hAnsi="Tahoma" w:cs="Tahoma"/>
            <w:sz w:val="20"/>
            <w:szCs w:val="20"/>
          </w:rPr>
          <w:t>10 cm</w:t>
        </w:r>
      </w:smartTag>
      <w:r w:rsidRPr="00C44E4C">
        <w:rPr>
          <w:rFonts w:ascii="Tahoma" w:hAnsi="Tahoma" w:cs="Tahoma"/>
          <w:sz w:val="20"/>
          <w:szCs w:val="20"/>
        </w:rPr>
        <w:t xml:space="preserve"> nad podłogą</w:t>
      </w:r>
      <w:r w:rsidR="006D08D6" w:rsidRPr="00C44E4C">
        <w:rPr>
          <w:rFonts w:ascii="Tahoma" w:hAnsi="Tahoma" w:cs="Tahoma"/>
          <w:sz w:val="20"/>
          <w:szCs w:val="20"/>
        </w:rPr>
        <w:t>, a miało to wpływ na powstanie lub zwiększenie szkody</w:t>
      </w:r>
      <w:r w:rsidR="00CA1DD7" w:rsidRPr="00C44E4C">
        <w:rPr>
          <w:rFonts w:ascii="Tahoma" w:hAnsi="Tahoma" w:cs="Tahoma"/>
          <w:sz w:val="20"/>
          <w:szCs w:val="20"/>
        </w:rPr>
        <w:t>, z zastrzeżeniem pkt 4.1</w:t>
      </w:r>
      <w:r w:rsidR="00534B59" w:rsidRPr="00C44E4C">
        <w:rPr>
          <w:rFonts w:ascii="Tahoma" w:hAnsi="Tahoma" w:cs="Tahoma"/>
          <w:sz w:val="20"/>
          <w:szCs w:val="20"/>
        </w:rPr>
        <w:t>6</w:t>
      </w:r>
      <w:r w:rsidR="00CA1DD7" w:rsidRPr="00C44E4C">
        <w:rPr>
          <w:rFonts w:ascii="Tahoma" w:hAnsi="Tahoma" w:cs="Tahoma"/>
          <w:sz w:val="20"/>
          <w:szCs w:val="20"/>
        </w:rPr>
        <w:t>. powyżej</w:t>
      </w:r>
      <w:r w:rsidRPr="00C44E4C">
        <w:rPr>
          <w:rFonts w:ascii="Tahoma" w:hAnsi="Tahoma" w:cs="Tahoma"/>
          <w:sz w:val="20"/>
          <w:szCs w:val="20"/>
        </w:rPr>
        <w:t>.</w:t>
      </w:r>
      <w:r w:rsidR="006D08D6" w:rsidRPr="00C44E4C">
        <w:rPr>
          <w:rFonts w:ascii="Tahoma" w:hAnsi="Tahoma" w:cs="Tahoma"/>
          <w:sz w:val="20"/>
          <w:szCs w:val="20"/>
        </w:rPr>
        <w:t xml:space="preserve"> Pozostałe mienie, w tym środki obrotowe</w:t>
      </w:r>
      <w:r w:rsidR="006D08D6" w:rsidRPr="00C44E4C">
        <w:rPr>
          <w:rFonts w:ascii="Tahoma" w:hAnsi="Tahoma" w:cs="Tahoma"/>
          <w:b/>
          <w:sz w:val="20"/>
          <w:szCs w:val="20"/>
        </w:rPr>
        <w:t xml:space="preserve"> </w:t>
      </w:r>
      <w:r w:rsidRPr="00C44E4C">
        <w:rPr>
          <w:rFonts w:ascii="Tahoma" w:hAnsi="Tahoma" w:cs="Tahoma"/>
          <w:sz w:val="20"/>
          <w:szCs w:val="20"/>
        </w:rPr>
        <w:t>przechowywane w pomieszczeniach usytuowanych poniżej poziomu</w:t>
      </w:r>
      <w:r w:rsidRPr="00534B59">
        <w:rPr>
          <w:rFonts w:ascii="Tahoma" w:hAnsi="Tahoma" w:cs="Tahoma"/>
          <w:sz w:val="20"/>
          <w:szCs w:val="20"/>
        </w:rPr>
        <w:t xml:space="preserve"> gruntu na podstawie co najmniej </w:t>
      </w:r>
      <w:smartTag w:uri="urn:schemas-microsoft-com:office:smarttags" w:element="metricconverter">
        <w:smartTagPr>
          <w:attr w:name="ProductID" w:val="10 cm"/>
        </w:smartTagPr>
        <w:r w:rsidRPr="00534B59">
          <w:rPr>
            <w:rFonts w:ascii="Tahoma" w:hAnsi="Tahoma" w:cs="Tahoma"/>
            <w:sz w:val="20"/>
            <w:szCs w:val="20"/>
          </w:rPr>
          <w:t>10 cm</w:t>
        </w:r>
      </w:smartTag>
      <w:r w:rsidR="006D08D6" w:rsidRPr="00534B59">
        <w:rPr>
          <w:rFonts w:ascii="Tahoma" w:hAnsi="Tahoma" w:cs="Tahoma"/>
          <w:sz w:val="20"/>
          <w:szCs w:val="20"/>
        </w:rPr>
        <w:t>,</w:t>
      </w:r>
      <w:r w:rsidRPr="00534B59">
        <w:rPr>
          <w:rFonts w:ascii="Tahoma" w:hAnsi="Tahoma" w:cs="Tahoma"/>
          <w:sz w:val="20"/>
          <w:szCs w:val="20"/>
        </w:rPr>
        <w:t xml:space="preserve"> będzie objęte ochroną</w:t>
      </w:r>
      <w:r w:rsidR="00F50731" w:rsidRPr="00534B59">
        <w:rPr>
          <w:rFonts w:ascii="Tahoma" w:hAnsi="Tahoma" w:cs="Tahoma"/>
          <w:sz w:val="20"/>
          <w:szCs w:val="20"/>
        </w:rPr>
        <w:t xml:space="preserve"> w pełnym zakresie</w:t>
      </w:r>
      <w:r w:rsidRPr="00534B59">
        <w:rPr>
          <w:rFonts w:ascii="Tahoma" w:hAnsi="Tahoma" w:cs="Tahoma"/>
          <w:sz w:val="20"/>
          <w:szCs w:val="20"/>
        </w:rPr>
        <w:t>.</w:t>
      </w:r>
    </w:p>
    <w:p w:rsidR="00254F56" w:rsidRPr="00534B59" w:rsidRDefault="00254F56" w:rsidP="000654D9">
      <w:pPr>
        <w:numPr>
          <w:ilvl w:val="1"/>
          <w:numId w:val="29"/>
        </w:numPr>
        <w:spacing w:before="120"/>
        <w:ind w:hanging="502"/>
        <w:jc w:val="both"/>
        <w:rPr>
          <w:rFonts w:ascii="Tahoma" w:hAnsi="Tahoma" w:cs="Tahoma"/>
          <w:sz w:val="20"/>
          <w:szCs w:val="20"/>
        </w:rPr>
      </w:pPr>
      <w:r w:rsidRPr="00534B59">
        <w:rPr>
          <w:rFonts w:ascii="Tahoma" w:hAnsi="Tahoma" w:cs="Tahoma"/>
          <w:sz w:val="20"/>
          <w:szCs w:val="20"/>
        </w:rPr>
        <w:t>Ochrona ubezpieczeniowa obejmuje także mienie należące do ubezpieczonego a będące poza ewidencjami księgowymi, np. mienie ze spisów z natury, protokołów przekazania.</w:t>
      </w:r>
    </w:p>
    <w:p w:rsidR="00254F56" w:rsidRPr="00D50903" w:rsidRDefault="00254F56" w:rsidP="000654D9">
      <w:pPr>
        <w:numPr>
          <w:ilvl w:val="1"/>
          <w:numId w:val="29"/>
        </w:numPr>
        <w:spacing w:before="120"/>
        <w:ind w:hanging="502"/>
        <w:jc w:val="both"/>
        <w:rPr>
          <w:rFonts w:ascii="Tahoma" w:hAnsi="Tahoma" w:cs="Tahoma"/>
          <w:sz w:val="20"/>
          <w:szCs w:val="20"/>
        </w:rPr>
      </w:pPr>
      <w:r w:rsidRPr="00534B59">
        <w:rPr>
          <w:rFonts w:ascii="Tahoma" w:hAnsi="Tahoma" w:cs="Tahoma"/>
          <w:sz w:val="20"/>
          <w:szCs w:val="20"/>
        </w:rPr>
        <w:t xml:space="preserve">Ochrona </w:t>
      </w:r>
      <w:r w:rsidRPr="00D50903">
        <w:rPr>
          <w:rFonts w:ascii="Tahoma" w:hAnsi="Tahoma" w:cs="Tahoma"/>
          <w:sz w:val="20"/>
          <w:szCs w:val="20"/>
        </w:rPr>
        <w:t xml:space="preserve">ubezpieczeniowa obejmuje także nasadzenia – limit odpowiedzialności – </w:t>
      </w:r>
      <w:r w:rsidR="00A065F8" w:rsidRPr="00D50903">
        <w:rPr>
          <w:rFonts w:ascii="Tahoma" w:hAnsi="Tahoma" w:cs="Tahoma"/>
          <w:b/>
          <w:sz w:val="20"/>
          <w:szCs w:val="20"/>
        </w:rPr>
        <w:t>5</w:t>
      </w:r>
      <w:r w:rsidRPr="00D50903">
        <w:rPr>
          <w:rFonts w:ascii="Tahoma" w:hAnsi="Tahoma" w:cs="Tahoma"/>
          <w:b/>
          <w:sz w:val="20"/>
          <w:szCs w:val="20"/>
        </w:rPr>
        <w:t>.000,00 zł</w:t>
      </w:r>
      <w:r w:rsidRPr="00D50903">
        <w:rPr>
          <w:rFonts w:ascii="Tahoma" w:hAnsi="Tahoma" w:cs="Tahoma"/>
          <w:sz w:val="20"/>
          <w:szCs w:val="20"/>
        </w:rPr>
        <w:t xml:space="preserve"> na jedno i wszystkie zdarzenia.</w:t>
      </w:r>
      <w:r w:rsidR="007B4F7A" w:rsidRPr="00D50903">
        <w:rPr>
          <w:rFonts w:ascii="Tahoma" w:hAnsi="Tahoma" w:cs="Tahoma"/>
          <w:b/>
          <w:sz w:val="20"/>
          <w:szCs w:val="20"/>
        </w:rPr>
        <w:t xml:space="preserve"> </w:t>
      </w:r>
      <w:r w:rsidR="007B4F7A" w:rsidRPr="00D50903">
        <w:rPr>
          <w:rFonts w:ascii="Tahoma" w:hAnsi="Tahoma" w:cs="Tahoma"/>
          <w:sz w:val="20"/>
          <w:szCs w:val="20"/>
        </w:rPr>
        <w:t xml:space="preserve">Dopuszcza się ograniczenie zakresu ubezpieczenia dla </w:t>
      </w:r>
      <w:proofErr w:type="spellStart"/>
      <w:r w:rsidR="007B4F7A" w:rsidRPr="00D50903">
        <w:rPr>
          <w:rFonts w:ascii="Tahoma" w:hAnsi="Tahoma" w:cs="Tahoma"/>
          <w:sz w:val="20"/>
          <w:szCs w:val="20"/>
        </w:rPr>
        <w:t>nasadzeń</w:t>
      </w:r>
      <w:proofErr w:type="spellEnd"/>
      <w:r w:rsidR="007B4F7A" w:rsidRPr="00D50903">
        <w:rPr>
          <w:rFonts w:ascii="Tahoma" w:hAnsi="Tahoma" w:cs="Tahoma"/>
          <w:sz w:val="20"/>
          <w:szCs w:val="20"/>
        </w:rPr>
        <w:t xml:space="preserve"> do </w:t>
      </w:r>
      <w:proofErr w:type="spellStart"/>
      <w:r w:rsidR="007B4F7A" w:rsidRPr="00D50903">
        <w:rPr>
          <w:rFonts w:ascii="Tahoma" w:hAnsi="Tahoma" w:cs="Tahoma"/>
          <w:sz w:val="20"/>
          <w:szCs w:val="20"/>
        </w:rPr>
        <w:t>ryzyk</w:t>
      </w:r>
      <w:proofErr w:type="spellEnd"/>
      <w:r w:rsidR="007B4F7A" w:rsidRPr="00D50903">
        <w:rPr>
          <w:rFonts w:ascii="Tahoma" w:hAnsi="Tahoma" w:cs="Tahoma"/>
          <w:sz w:val="20"/>
          <w:szCs w:val="20"/>
        </w:rPr>
        <w:t xml:space="preserve"> nazwanych zdefiniowanych w załączniku nr 1 do SIWZ „Szczegółowy opis przedmiotu zamówienia”, w pkt. 2 Ubezpieczenie mienia od wszystkich </w:t>
      </w:r>
      <w:proofErr w:type="spellStart"/>
      <w:r w:rsidR="007B4F7A" w:rsidRPr="00D50903">
        <w:rPr>
          <w:rFonts w:ascii="Tahoma" w:hAnsi="Tahoma" w:cs="Tahoma"/>
          <w:sz w:val="20"/>
          <w:szCs w:val="20"/>
        </w:rPr>
        <w:t>ryzyk</w:t>
      </w:r>
      <w:proofErr w:type="spellEnd"/>
      <w:r w:rsidR="007B4F7A" w:rsidRPr="00D50903">
        <w:rPr>
          <w:rFonts w:ascii="Tahoma" w:hAnsi="Tahoma" w:cs="Tahoma"/>
          <w:sz w:val="20"/>
          <w:szCs w:val="20"/>
        </w:rPr>
        <w:t xml:space="preserve">, litera </w:t>
      </w:r>
      <w:r w:rsidR="00D50903" w:rsidRPr="00D50903">
        <w:rPr>
          <w:rFonts w:ascii="Tahoma" w:hAnsi="Tahoma" w:cs="Tahoma"/>
          <w:sz w:val="20"/>
          <w:szCs w:val="20"/>
        </w:rPr>
        <w:t>E</w:t>
      </w:r>
      <w:r w:rsidR="007B4F7A" w:rsidRPr="00D50903">
        <w:rPr>
          <w:rFonts w:ascii="Tahoma" w:hAnsi="Tahoma" w:cs="Tahoma"/>
          <w:sz w:val="20"/>
          <w:szCs w:val="20"/>
        </w:rPr>
        <w:t xml:space="preserve"> </w:t>
      </w:r>
      <w:proofErr w:type="spellStart"/>
      <w:r w:rsidR="007B4F7A" w:rsidRPr="00D50903">
        <w:rPr>
          <w:rFonts w:ascii="Tahoma" w:hAnsi="Tahoma" w:cs="Tahoma"/>
          <w:sz w:val="20"/>
          <w:szCs w:val="20"/>
        </w:rPr>
        <w:t>ppkt</w:t>
      </w:r>
      <w:proofErr w:type="spellEnd"/>
      <w:r w:rsidR="007B4F7A" w:rsidRPr="00D50903">
        <w:rPr>
          <w:rFonts w:ascii="Tahoma" w:hAnsi="Tahoma" w:cs="Tahoma"/>
          <w:sz w:val="20"/>
          <w:szCs w:val="20"/>
        </w:rPr>
        <w:t xml:space="preserve"> 2</w:t>
      </w:r>
      <w:r w:rsidR="00D50903">
        <w:rPr>
          <w:rFonts w:ascii="Tahoma" w:hAnsi="Tahoma" w:cs="Tahoma"/>
          <w:sz w:val="20"/>
          <w:szCs w:val="20"/>
        </w:rPr>
        <w:t>.</w:t>
      </w:r>
    </w:p>
    <w:p w:rsidR="00BF1AE8" w:rsidRPr="00534B59" w:rsidRDefault="00BF1AE8" w:rsidP="000654D9">
      <w:pPr>
        <w:numPr>
          <w:ilvl w:val="1"/>
          <w:numId w:val="29"/>
        </w:numPr>
        <w:spacing w:before="120"/>
        <w:ind w:hanging="502"/>
        <w:jc w:val="both"/>
        <w:rPr>
          <w:rFonts w:ascii="Tahoma" w:hAnsi="Tahoma" w:cs="Tahoma"/>
          <w:sz w:val="20"/>
          <w:szCs w:val="20"/>
        </w:rPr>
      </w:pPr>
      <w:r w:rsidRPr="00D50903">
        <w:rPr>
          <w:rFonts w:ascii="Tahoma" w:hAnsi="Tahoma" w:cs="Tahoma"/>
          <w:bCs/>
          <w:sz w:val="20"/>
          <w:szCs w:val="20"/>
        </w:rPr>
        <w:t xml:space="preserve">Dopuszcza się wyłączenia z ochrony ubezpieczeniowej określone w </w:t>
      </w:r>
      <w:r w:rsidR="006D08D6" w:rsidRPr="00D50903">
        <w:rPr>
          <w:rFonts w:ascii="Tahoma" w:hAnsi="Tahoma" w:cs="Tahoma"/>
          <w:bCs/>
          <w:sz w:val="20"/>
          <w:szCs w:val="20"/>
        </w:rPr>
        <w:t>ogólnych</w:t>
      </w:r>
      <w:r w:rsidR="006D08D6" w:rsidRPr="00534B59">
        <w:rPr>
          <w:rFonts w:ascii="Tahoma" w:hAnsi="Tahoma" w:cs="Tahoma"/>
          <w:bCs/>
          <w:sz w:val="20"/>
          <w:szCs w:val="20"/>
        </w:rPr>
        <w:t xml:space="preserve"> warunkach ubezpieczenia</w:t>
      </w:r>
      <w:r w:rsidRPr="00534B59">
        <w:rPr>
          <w:rFonts w:ascii="Tahoma" w:hAnsi="Tahoma" w:cs="Tahoma"/>
          <w:bCs/>
          <w:sz w:val="20"/>
          <w:szCs w:val="20"/>
        </w:rPr>
        <w:t xml:space="preserve"> ubezpieczyciela</w:t>
      </w:r>
      <w:r w:rsidR="00D77363" w:rsidRPr="00534B59">
        <w:rPr>
          <w:rFonts w:ascii="Tahoma" w:hAnsi="Tahoma" w:cs="Tahoma"/>
          <w:bCs/>
          <w:sz w:val="20"/>
          <w:szCs w:val="20"/>
        </w:rPr>
        <w:t xml:space="preserve"> (bądź innych wzorcach umów)</w:t>
      </w:r>
      <w:r w:rsidRPr="00534B59">
        <w:rPr>
          <w:rFonts w:ascii="Tahoma" w:hAnsi="Tahoma" w:cs="Tahoma"/>
          <w:bCs/>
          <w:sz w:val="20"/>
          <w:szCs w:val="20"/>
        </w:rPr>
        <w:t>, z zastrzeżeniem postanowień niniejszej SIWZ.</w:t>
      </w:r>
    </w:p>
    <w:p w:rsidR="00BF1AE8" w:rsidRPr="00534B59" w:rsidRDefault="00BF1AE8" w:rsidP="00BF1AE8">
      <w:pPr>
        <w:spacing w:before="120"/>
        <w:ind w:left="360"/>
        <w:jc w:val="both"/>
        <w:rPr>
          <w:rFonts w:ascii="Tahoma" w:hAnsi="Tahoma" w:cs="Tahoma"/>
          <w:sz w:val="20"/>
          <w:szCs w:val="20"/>
        </w:rPr>
      </w:pPr>
    </w:p>
    <w:p w:rsidR="00CD0A70" w:rsidRPr="002D5149" w:rsidRDefault="00CD0A70">
      <w:pPr>
        <w:pStyle w:val="BodyText21"/>
        <w:widowControl/>
        <w:spacing w:before="120"/>
        <w:rPr>
          <w:rFonts w:ascii="Tahoma" w:hAnsi="Tahoma" w:cs="Tahoma"/>
          <w:snapToGrid/>
          <w:sz w:val="20"/>
        </w:rPr>
      </w:pPr>
      <w:r w:rsidRPr="00534B59">
        <w:rPr>
          <w:rFonts w:ascii="Tahoma" w:hAnsi="Tahoma" w:cs="Tahoma"/>
          <w:b/>
          <w:snapToGrid/>
          <w:sz w:val="20"/>
        </w:rPr>
        <w:t xml:space="preserve">/F/ </w:t>
      </w:r>
      <w:r w:rsidRPr="002D5149">
        <w:rPr>
          <w:rFonts w:ascii="Tahoma" w:hAnsi="Tahoma" w:cs="Tahoma"/>
          <w:b/>
          <w:snapToGrid/>
          <w:sz w:val="20"/>
        </w:rPr>
        <w:t>System  ubezpieczenia:</w:t>
      </w:r>
    </w:p>
    <w:p w:rsidR="00CD0A70" w:rsidRPr="002D5149" w:rsidRDefault="00CD0A70" w:rsidP="00A86320">
      <w:pPr>
        <w:pStyle w:val="BodyText21"/>
        <w:widowControl/>
        <w:numPr>
          <w:ilvl w:val="2"/>
          <w:numId w:val="0"/>
        </w:numPr>
        <w:tabs>
          <w:tab w:val="num" w:pos="360"/>
        </w:tabs>
        <w:ind w:left="360" w:hanging="218"/>
        <w:rPr>
          <w:rFonts w:ascii="Tahoma" w:hAnsi="Tahoma" w:cs="Tahoma"/>
          <w:snapToGrid/>
          <w:sz w:val="20"/>
        </w:rPr>
      </w:pPr>
      <w:r w:rsidRPr="002D5149">
        <w:rPr>
          <w:rFonts w:ascii="Tahoma" w:hAnsi="Tahoma" w:cs="Tahoma"/>
          <w:sz w:val="20"/>
        </w:rPr>
        <w:t xml:space="preserve">a) mienie pracownicze, pozostałe środki </w:t>
      </w:r>
      <w:r w:rsidRPr="002D5149">
        <w:rPr>
          <w:rFonts w:ascii="Tahoma" w:hAnsi="Tahoma" w:cs="Tahoma"/>
          <w:snapToGrid/>
          <w:sz w:val="20"/>
        </w:rPr>
        <w:t>nie ujęte w ewidencji środków trwałych</w:t>
      </w:r>
      <w:r w:rsidRPr="002D5149">
        <w:rPr>
          <w:rFonts w:ascii="Tahoma" w:hAnsi="Tahoma" w:cs="Tahoma"/>
          <w:sz w:val="20"/>
        </w:rPr>
        <w:t xml:space="preserve">, w tym </w:t>
      </w:r>
      <w:proofErr w:type="spellStart"/>
      <w:r w:rsidRPr="002D5149">
        <w:rPr>
          <w:rFonts w:ascii="Tahoma" w:hAnsi="Tahoma" w:cs="Tahoma"/>
          <w:sz w:val="20"/>
        </w:rPr>
        <w:t>niskocenne</w:t>
      </w:r>
      <w:proofErr w:type="spellEnd"/>
      <w:r w:rsidR="00DE3D41" w:rsidRPr="002D5149">
        <w:rPr>
          <w:rFonts w:ascii="Tahoma" w:hAnsi="Tahoma" w:cs="Tahoma"/>
          <w:sz w:val="20"/>
        </w:rPr>
        <w:t xml:space="preserve"> </w:t>
      </w:r>
      <w:r w:rsidR="00502A7B" w:rsidRPr="002D5149">
        <w:rPr>
          <w:rFonts w:ascii="Tahoma" w:hAnsi="Tahoma" w:cs="Tahoma"/>
          <w:sz w:val="20"/>
        </w:rPr>
        <w:t>(np. wyposażenie, mienie z ewidencji ilościowej, ilościowo – wartościowej, wartościowej, pomoce dydaktyczne),</w:t>
      </w:r>
      <w:r w:rsidR="00534B59" w:rsidRPr="002D5149">
        <w:rPr>
          <w:rFonts w:ascii="Tahoma" w:hAnsi="Tahoma" w:cs="Tahoma"/>
          <w:sz w:val="20"/>
        </w:rPr>
        <w:t xml:space="preserve"> </w:t>
      </w:r>
      <w:r w:rsidR="00056245" w:rsidRPr="002D5149">
        <w:rPr>
          <w:rFonts w:ascii="Tahoma" w:hAnsi="Tahoma" w:cs="Tahoma"/>
          <w:sz w:val="20"/>
        </w:rPr>
        <w:t xml:space="preserve">gotówka, </w:t>
      </w:r>
      <w:r w:rsidR="00C874A1" w:rsidRPr="002D5149">
        <w:rPr>
          <w:rFonts w:ascii="Tahoma" w:hAnsi="Tahoma" w:cs="Tahoma"/>
          <w:sz w:val="20"/>
        </w:rPr>
        <w:t xml:space="preserve">księgozbiory, </w:t>
      </w:r>
      <w:r w:rsidR="00056245" w:rsidRPr="002D5149">
        <w:rPr>
          <w:rFonts w:ascii="Tahoma" w:hAnsi="Tahoma" w:cs="Tahoma"/>
          <w:sz w:val="20"/>
        </w:rPr>
        <w:t xml:space="preserve">mienie </w:t>
      </w:r>
      <w:r w:rsidR="002E0531" w:rsidRPr="002D5149">
        <w:rPr>
          <w:rFonts w:ascii="Tahoma" w:hAnsi="Tahoma" w:cs="Tahoma"/>
          <w:sz w:val="20"/>
        </w:rPr>
        <w:t>osób trzecich</w:t>
      </w:r>
      <w:r w:rsidR="00F9363B" w:rsidRPr="002D5149">
        <w:rPr>
          <w:rFonts w:ascii="Tahoma" w:hAnsi="Tahoma" w:cs="Tahoma"/>
          <w:sz w:val="20"/>
        </w:rPr>
        <w:t xml:space="preserve"> </w:t>
      </w:r>
      <w:r w:rsidRPr="002D5149">
        <w:rPr>
          <w:rFonts w:ascii="Tahoma" w:hAnsi="Tahoma" w:cs="Tahoma"/>
          <w:sz w:val="20"/>
        </w:rPr>
        <w:t xml:space="preserve">- </w:t>
      </w:r>
      <w:r w:rsidRPr="002D5149">
        <w:rPr>
          <w:rFonts w:ascii="Tahoma" w:hAnsi="Tahoma" w:cs="Tahoma"/>
          <w:snapToGrid/>
          <w:sz w:val="20"/>
        </w:rPr>
        <w:t>na pierwsze ryzyko,</w:t>
      </w:r>
    </w:p>
    <w:p w:rsidR="00CD0A70" w:rsidRPr="002D5149" w:rsidRDefault="00CD0A70" w:rsidP="00A86320">
      <w:pPr>
        <w:pStyle w:val="BodyText21"/>
        <w:widowControl/>
        <w:numPr>
          <w:ilvl w:val="2"/>
          <w:numId w:val="0"/>
        </w:numPr>
        <w:tabs>
          <w:tab w:val="num" w:pos="360"/>
        </w:tabs>
        <w:ind w:left="360" w:hanging="218"/>
        <w:rPr>
          <w:rFonts w:ascii="Tahoma" w:hAnsi="Tahoma" w:cs="Tahoma"/>
          <w:snapToGrid/>
          <w:sz w:val="20"/>
        </w:rPr>
      </w:pPr>
      <w:r w:rsidRPr="002D5149">
        <w:rPr>
          <w:rFonts w:ascii="Tahoma" w:hAnsi="Tahoma" w:cs="Tahoma"/>
          <w:snapToGrid/>
          <w:sz w:val="20"/>
        </w:rPr>
        <w:t>b) pozostałe – na sumy stałe.</w:t>
      </w:r>
    </w:p>
    <w:p w:rsidR="00CD0A70" w:rsidRPr="002F209C" w:rsidRDefault="00CD0A70" w:rsidP="00A86320">
      <w:pPr>
        <w:spacing w:before="240" w:after="120"/>
        <w:jc w:val="both"/>
        <w:rPr>
          <w:rFonts w:ascii="Tahoma" w:hAnsi="Tahoma" w:cs="Tahoma"/>
          <w:sz w:val="20"/>
          <w:szCs w:val="20"/>
        </w:rPr>
      </w:pPr>
      <w:r w:rsidRPr="002F209C">
        <w:rPr>
          <w:rFonts w:ascii="Tahoma" w:hAnsi="Tahoma" w:cs="Tahoma"/>
          <w:b/>
          <w:sz w:val="20"/>
          <w:szCs w:val="20"/>
        </w:rPr>
        <w:lastRenderedPageBreak/>
        <w:t>/G/ Wartość ubezpieczeniowa:</w:t>
      </w:r>
    </w:p>
    <w:p w:rsidR="00CD0A70" w:rsidRPr="002D5149" w:rsidRDefault="00CD0A70" w:rsidP="00400821">
      <w:pPr>
        <w:pStyle w:val="Tekstpodstawowy3"/>
        <w:numPr>
          <w:ilvl w:val="0"/>
          <w:numId w:val="7"/>
        </w:numPr>
        <w:rPr>
          <w:rFonts w:ascii="Tahoma" w:hAnsi="Tahoma" w:cs="Tahoma"/>
          <w:sz w:val="20"/>
          <w:szCs w:val="20"/>
        </w:rPr>
      </w:pPr>
      <w:r w:rsidRPr="002F209C">
        <w:rPr>
          <w:rFonts w:ascii="Tahoma" w:hAnsi="Tahoma" w:cs="Tahoma"/>
          <w:sz w:val="20"/>
          <w:szCs w:val="20"/>
          <w:u w:val="single"/>
        </w:rPr>
        <w:t>Budynki</w:t>
      </w:r>
      <w:r w:rsidRPr="002F209C">
        <w:rPr>
          <w:rFonts w:ascii="Tahoma" w:hAnsi="Tahoma" w:cs="Tahoma"/>
          <w:sz w:val="20"/>
          <w:szCs w:val="20"/>
        </w:rPr>
        <w:t xml:space="preserve"> </w:t>
      </w:r>
      <w:r w:rsidR="00BF1AE8" w:rsidRPr="002F209C">
        <w:rPr>
          <w:rFonts w:ascii="Tahoma" w:hAnsi="Tahoma" w:cs="Tahoma"/>
          <w:sz w:val="20"/>
          <w:szCs w:val="20"/>
          <w:lang w:val="pl-PL"/>
        </w:rPr>
        <w:t>(gr I</w:t>
      </w:r>
      <w:r w:rsidR="00987F27" w:rsidRPr="002F209C">
        <w:rPr>
          <w:rFonts w:ascii="Tahoma" w:hAnsi="Tahoma" w:cs="Tahoma"/>
          <w:sz w:val="20"/>
          <w:szCs w:val="20"/>
          <w:lang w:val="pl-PL"/>
        </w:rPr>
        <w:t xml:space="preserve"> </w:t>
      </w:r>
      <w:r w:rsidR="00BF1AE8" w:rsidRPr="002F209C">
        <w:rPr>
          <w:rFonts w:ascii="Tahoma" w:hAnsi="Tahoma" w:cs="Tahoma"/>
          <w:sz w:val="20"/>
          <w:szCs w:val="20"/>
          <w:lang w:val="pl-PL"/>
        </w:rPr>
        <w:t xml:space="preserve"> </w:t>
      </w:r>
      <w:r w:rsidR="00BF1AE8" w:rsidRPr="00B9318B">
        <w:rPr>
          <w:rFonts w:ascii="Tahoma" w:hAnsi="Tahoma" w:cs="Tahoma"/>
          <w:sz w:val="20"/>
          <w:szCs w:val="20"/>
          <w:lang w:val="pl-PL"/>
        </w:rPr>
        <w:t>wg KŚT</w:t>
      </w:r>
      <w:r w:rsidR="002F209C" w:rsidRPr="00B9318B">
        <w:rPr>
          <w:rFonts w:ascii="Tahoma" w:hAnsi="Tahoma" w:cs="Tahoma"/>
          <w:sz w:val="20"/>
          <w:szCs w:val="20"/>
          <w:lang w:val="pl-PL"/>
        </w:rPr>
        <w:t xml:space="preserve"> </w:t>
      </w:r>
      <w:r w:rsidR="00B9318B" w:rsidRPr="002D5149">
        <w:rPr>
          <w:rFonts w:ascii="Tahoma" w:hAnsi="Tahoma" w:cs="Tahoma"/>
          <w:sz w:val="20"/>
          <w:szCs w:val="20"/>
        </w:rPr>
        <w:t>I</w:t>
      </w:r>
      <w:r w:rsidR="00B9318B" w:rsidRPr="002D5149">
        <w:rPr>
          <w:rFonts w:ascii="Tahoma" w:hAnsi="Tahoma" w:cs="Tahoma"/>
          <w:sz w:val="20"/>
          <w:szCs w:val="20"/>
          <w:lang w:val="pl-PL"/>
        </w:rPr>
        <w:t>)</w:t>
      </w:r>
      <w:r w:rsidRPr="002D5149">
        <w:rPr>
          <w:rFonts w:ascii="Tahoma" w:hAnsi="Tahoma" w:cs="Tahoma"/>
          <w:sz w:val="20"/>
          <w:szCs w:val="20"/>
        </w:rPr>
        <w:t>- wg wartości księgowej brutto lub szacunkowej odtworzeniowej.</w:t>
      </w:r>
    </w:p>
    <w:p w:rsidR="00CD0A70" w:rsidRPr="002D5149" w:rsidRDefault="00CD0A70">
      <w:pPr>
        <w:pStyle w:val="Tekstpodstawowy3"/>
        <w:ind w:left="113"/>
        <w:rPr>
          <w:rFonts w:ascii="Tahoma" w:hAnsi="Tahoma" w:cs="Tahoma"/>
          <w:sz w:val="20"/>
          <w:szCs w:val="20"/>
        </w:rPr>
      </w:pPr>
      <w:r w:rsidRPr="002D5149">
        <w:rPr>
          <w:rFonts w:ascii="Tahoma" w:hAnsi="Tahoma" w:cs="Tahoma"/>
          <w:sz w:val="20"/>
          <w:szCs w:val="20"/>
        </w:rPr>
        <w:t>Do wyliczenia sumy ubezpieczenia wg wartości odtworzeniowej przyjęto określoną wartość 1m</w:t>
      </w:r>
      <w:r w:rsidRPr="002D5149">
        <w:rPr>
          <w:rFonts w:ascii="Tahoma" w:hAnsi="Tahoma" w:cs="Tahoma"/>
          <w:sz w:val="20"/>
          <w:szCs w:val="20"/>
          <w:vertAlign w:val="superscript"/>
        </w:rPr>
        <w:t>2</w:t>
      </w:r>
      <w:r w:rsidRPr="002D5149">
        <w:rPr>
          <w:rFonts w:ascii="Tahoma" w:hAnsi="Tahoma" w:cs="Tahoma"/>
          <w:sz w:val="20"/>
          <w:szCs w:val="20"/>
        </w:rPr>
        <w:t xml:space="preserve"> powierzchni użytkowej </w:t>
      </w:r>
      <w:r w:rsidR="00905D6A" w:rsidRPr="002D5149">
        <w:rPr>
          <w:rFonts w:ascii="Tahoma" w:hAnsi="Tahoma" w:cs="Tahoma"/>
          <w:sz w:val="20"/>
          <w:szCs w:val="20"/>
          <w:lang w:val="pl-PL"/>
        </w:rPr>
        <w:t>(</w:t>
      </w:r>
      <w:r w:rsidRPr="002D5149">
        <w:rPr>
          <w:rFonts w:ascii="Tahoma" w:hAnsi="Tahoma" w:cs="Tahoma"/>
          <w:sz w:val="20"/>
          <w:szCs w:val="20"/>
        </w:rPr>
        <w:t xml:space="preserve">ewentualnie całkowitej) zgodnie z </w:t>
      </w:r>
      <w:r w:rsidRPr="002D5149">
        <w:rPr>
          <w:rFonts w:ascii="Tahoma" w:hAnsi="Tahoma" w:cs="Tahoma"/>
          <w:b/>
          <w:sz w:val="20"/>
          <w:szCs w:val="20"/>
        </w:rPr>
        <w:t>załącznikiem B</w:t>
      </w:r>
      <w:r w:rsidRPr="002D5149">
        <w:rPr>
          <w:rFonts w:ascii="Tahoma" w:hAnsi="Tahoma" w:cs="Tahoma"/>
          <w:sz w:val="20"/>
          <w:szCs w:val="20"/>
        </w:rPr>
        <w:t xml:space="preserve"> do SIWZ.</w:t>
      </w:r>
    </w:p>
    <w:p w:rsidR="00CD0A70" w:rsidRPr="002D5149" w:rsidRDefault="00CD0A70" w:rsidP="00400821">
      <w:pPr>
        <w:pStyle w:val="BodyText21"/>
        <w:widowControl/>
        <w:numPr>
          <w:ilvl w:val="0"/>
          <w:numId w:val="7"/>
        </w:numPr>
        <w:rPr>
          <w:rFonts w:ascii="Tahoma" w:hAnsi="Tahoma" w:cs="Tahoma"/>
          <w:snapToGrid/>
          <w:sz w:val="20"/>
        </w:rPr>
      </w:pPr>
      <w:r w:rsidRPr="002D5149">
        <w:rPr>
          <w:rFonts w:ascii="Tahoma" w:hAnsi="Tahoma" w:cs="Tahoma"/>
          <w:snapToGrid/>
          <w:sz w:val="20"/>
          <w:u w:val="single"/>
        </w:rPr>
        <w:t>Budowle</w:t>
      </w:r>
      <w:r w:rsidRPr="002D5149">
        <w:rPr>
          <w:rFonts w:ascii="Tahoma" w:hAnsi="Tahoma" w:cs="Tahoma"/>
          <w:snapToGrid/>
          <w:sz w:val="20"/>
        </w:rPr>
        <w:t xml:space="preserve"> </w:t>
      </w:r>
      <w:r w:rsidR="00BF1AE8" w:rsidRPr="002D5149">
        <w:rPr>
          <w:rFonts w:ascii="Tahoma" w:hAnsi="Tahoma" w:cs="Tahoma"/>
          <w:snapToGrid/>
          <w:sz w:val="20"/>
        </w:rPr>
        <w:t>(II gr</w:t>
      </w:r>
      <w:r w:rsidR="002F209C" w:rsidRPr="002D5149">
        <w:rPr>
          <w:rFonts w:ascii="Tahoma" w:hAnsi="Tahoma" w:cs="Tahoma"/>
          <w:snapToGrid/>
          <w:sz w:val="20"/>
        </w:rPr>
        <w:t xml:space="preserve"> </w:t>
      </w:r>
      <w:r w:rsidR="00BF1AE8" w:rsidRPr="002D5149">
        <w:rPr>
          <w:rFonts w:ascii="Tahoma" w:hAnsi="Tahoma" w:cs="Tahoma"/>
          <w:snapToGrid/>
          <w:sz w:val="20"/>
        </w:rPr>
        <w:t xml:space="preserve">KŚT) </w:t>
      </w:r>
      <w:r w:rsidRPr="002D5149">
        <w:rPr>
          <w:rFonts w:ascii="Tahoma" w:hAnsi="Tahoma" w:cs="Tahoma"/>
          <w:snapToGrid/>
          <w:sz w:val="20"/>
        </w:rPr>
        <w:t>- wg wartości księgowej brutto.</w:t>
      </w:r>
    </w:p>
    <w:p w:rsidR="00CD0A70" w:rsidRPr="002D5149" w:rsidRDefault="00CD0A70" w:rsidP="00400821">
      <w:pPr>
        <w:pStyle w:val="BodyText21"/>
        <w:widowControl/>
        <w:numPr>
          <w:ilvl w:val="0"/>
          <w:numId w:val="7"/>
        </w:numPr>
        <w:rPr>
          <w:rFonts w:ascii="Tahoma" w:hAnsi="Tahoma" w:cs="Tahoma"/>
          <w:sz w:val="20"/>
        </w:rPr>
      </w:pPr>
      <w:r w:rsidRPr="002D5149">
        <w:rPr>
          <w:rFonts w:ascii="Tahoma" w:hAnsi="Tahoma" w:cs="Tahoma"/>
          <w:sz w:val="20"/>
          <w:u w:val="single"/>
        </w:rPr>
        <w:t>Środki trwałe</w:t>
      </w:r>
      <w:r w:rsidRPr="002D5149">
        <w:rPr>
          <w:rFonts w:ascii="Tahoma" w:hAnsi="Tahoma" w:cs="Tahoma"/>
          <w:sz w:val="20"/>
        </w:rPr>
        <w:t xml:space="preserve"> </w:t>
      </w:r>
      <w:r w:rsidR="00043980" w:rsidRPr="002D5149">
        <w:rPr>
          <w:rFonts w:ascii="Tahoma" w:hAnsi="Tahoma" w:cs="Tahoma"/>
          <w:sz w:val="20"/>
        </w:rPr>
        <w:t xml:space="preserve">(gr III – VIII wg KŚT, w tym elektronika i środki transportu) </w:t>
      </w:r>
      <w:r w:rsidRPr="002D5149">
        <w:rPr>
          <w:rFonts w:ascii="Tahoma" w:hAnsi="Tahoma" w:cs="Tahoma"/>
          <w:sz w:val="20"/>
        </w:rPr>
        <w:t xml:space="preserve">– </w:t>
      </w:r>
      <w:r w:rsidRPr="002D5149">
        <w:rPr>
          <w:rFonts w:ascii="Tahoma" w:hAnsi="Tahoma" w:cs="Tahoma"/>
          <w:snapToGrid/>
          <w:sz w:val="20"/>
        </w:rPr>
        <w:t>wg wartości księgowej brutto.</w:t>
      </w:r>
    </w:p>
    <w:p w:rsidR="00CD0A70" w:rsidRPr="002D5149" w:rsidRDefault="00CD0A70" w:rsidP="00400821">
      <w:pPr>
        <w:pStyle w:val="BodyText21"/>
        <w:widowControl/>
        <w:numPr>
          <w:ilvl w:val="0"/>
          <w:numId w:val="7"/>
        </w:numPr>
        <w:rPr>
          <w:rFonts w:ascii="Tahoma" w:hAnsi="Tahoma" w:cs="Tahoma"/>
          <w:snapToGrid/>
          <w:sz w:val="20"/>
        </w:rPr>
      </w:pPr>
      <w:r w:rsidRPr="002D5149">
        <w:rPr>
          <w:rFonts w:ascii="Tahoma" w:hAnsi="Tahoma" w:cs="Tahoma"/>
          <w:sz w:val="20"/>
          <w:u w:val="single"/>
        </w:rPr>
        <w:t xml:space="preserve">Pozostałe środki </w:t>
      </w:r>
      <w:r w:rsidRPr="002D5149">
        <w:rPr>
          <w:rFonts w:ascii="Tahoma" w:hAnsi="Tahoma" w:cs="Tahoma"/>
          <w:snapToGrid/>
          <w:sz w:val="20"/>
          <w:u w:val="single"/>
        </w:rPr>
        <w:t>nie ujęte w ewidencji środków trwałych</w:t>
      </w:r>
      <w:r w:rsidRPr="002D5149">
        <w:rPr>
          <w:rFonts w:ascii="Tahoma" w:hAnsi="Tahoma" w:cs="Tahoma"/>
          <w:sz w:val="20"/>
          <w:u w:val="single"/>
        </w:rPr>
        <w:t xml:space="preserve">, w tym </w:t>
      </w:r>
      <w:proofErr w:type="spellStart"/>
      <w:r w:rsidRPr="002D5149">
        <w:rPr>
          <w:rFonts w:ascii="Tahoma" w:hAnsi="Tahoma" w:cs="Tahoma"/>
          <w:sz w:val="20"/>
          <w:u w:val="single"/>
        </w:rPr>
        <w:t>niskocenne</w:t>
      </w:r>
      <w:proofErr w:type="spellEnd"/>
      <w:r w:rsidR="00BD1D3F" w:rsidRPr="002D5149">
        <w:rPr>
          <w:rFonts w:ascii="Tahoma" w:hAnsi="Tahoma" w:cs="Tahoma"/>
          <w:sz w:val="20"/>
        </w:rPr>
        <w:t xml:space="preserve"> (np. wyposażenie, mienie z ewidencji ilościowej, ilo</w:t>
      </w:r>
      <w:r w:rsidR="00502A7B" w:rsidRPr="002D5149">
        <w:rPr>
          <w:rFonts w:ascii="Tahoma" w:hAnsi="Tahoma" w:cs="Tahoma"/>
          <w:sz w:val="20"/>
        </w:rPr>
        <w:t>ś</w:t>
      </w:r>
      <w:r w:rsidR="00BD1D3F" w:rsidRPr="002D5149">
        <w:rPr>
          <w:rFonts w:ascii="Tahoma" w:hAnsi="Tahoma" w:cs="Tahoma"/>
          <w:sz w:val="20"/>
        </w:rPr>
        <w:t>ci</w:t>
      </w:r>
      <w:r w:rsidR="00502A7B" w:rsidRPr="002D5149">
        <w:rPr>
          <w:rFonts w:ascii="Tahoma" w:hAnsi="Tahoma" w:cs="Tahoma"/>
          <w:sz w:val="20"/>
        </w:rPr>
        <w:t>o</w:t>
      </w:r>
      <w:r w:rsidR="00BD1D3F" w:rsidRPr="002D5149">
        <w:rPr>
          <w:rFonts w:ascii="Tahoma" w:hAnsi="Tahoma" w:cs="Tahoma"/>
          <w:sz w:val="20"/>
        </w:rPr>
        <w:t>wo –</w:t>
      </w:r>
      <w:r w:rsidR="00502A7B" w:rsidRPr="002D5149">
        <w:rPr>
          <w:rFonts w:ascii="Tahoma" w:hAnsi="Tahoma" w:cs="Tahoma"/>
          <w:sz w:val="20"/>
        </w:rPr>
        <w:t xml:space="preserve"> </w:t>
      </w:r>
      <w:r w:rsidR="00BD1D3F" w:rsidRPr="002D5149">
        <w:rPr>
          <w:rFonts w:ascii="Tahoma" w:hAnsi="Tahoma" w:cs="Tahoma"/>
          <w:sz w:val="20"/>
        </w:rPr>
        <w:t>wartościowej, wartościowe</w:t>
      </w:r>
      <w:r w:rsidR="00502A7B" w:rsidRPr="002D5149">
        <w:rPr>
          <w:rFonts w:ascii="Tahoma" w:hAnsi="Tahoma" w:cs="Tahoma"/>
          <w:sz w:val="20"/>
        </w:rPr>
        <w:t>j</w:t>
      </w:r>
      <w:r w:rsidR="00BD1D3F" w:rsidRPr="002D5149">
        <w:rPr>
          <w:rFonts w:ascii="Tahoma" w:hAnsi="Tahoma" w:cs="Tahoma"/>
          <w:sz w:val="20"/>
        </w:rPr>
        <w:t>, pomoc</w:t>
      </w:r>
      <w:r w:rsidR="00502A7B" w:rsidRPr="002D5149">
        <w:rPr>
          <w:rFonts w:ascii="Tahoma" w:hAnsi="Tahoma" w:cs="Tahoma"/>
          <w:sz w:val="20"/>
        </w:rPr>
        <w:t>e</w:t>
      </w:r>
      <w:r w:rsidR="00BD1D3F" w:rsidRPr="002D5149">
        <w:rPr>
          <w:rFonts w:ascii="Tahoma" w:hAnsi="Tahoma" w:cs="Tahoma"/>
          <w:sz w:val="20"/>
        </w:rPr>
        <w:t xml:space="preserve"> dydaktyczn</w:t>
      </w:r>
      <w:r w:rsidR="00502A7B" w:rsidRPr="002D5149">
        <w:rPr>
          <w:rFonts w:ascii="Tahoma" w:hAnsi="Tahoma" w:cs="Tahoma"/>
          <w:sz w:val="20"/>
        </w:rPr>
        <w:t>e</w:t>
      </w:r>
      <w:r w:rsidR="00BD1D3F" w:rsidRPr="002D5149">
        <w:rPr>
          <w:rFonts w:ascii="Tahoma" w:hAnsi="Tahoma" w:cs="Tahoma"/>
          <w:sz w:val="20"/>
        </w:rPr>
        <w:t>)</w:t>
      </w:r>
      <w:r w:rsidR="00B023DB" w:rsidRPr="002D5149">
        <w:rPr>
          <w:rFonts w:ascii="Tahoma" w:hAnsi="Tahoma" w:cs="Tahoma"/>
          <w:sz w:val="20"/>
        </w:rPr>
        <w:t xml:space="preserve"> </w:t>
      </w:r>
      <w:r w:rsidRPr="002D5149">
        <w:rPr>
          <w:rFonts w:ascii="Tahoma" w:hAnsi="Tahoma" w:cs="Tahoma"/>
          <w:snapToGrid/>
          <w:sz w:val="20"/>
        </w:rPr>
        <w:t xml:space="preserve">- wg wartości odtworzeniowej. </w:t>
      </w:r>
    </w:p>
    <w:p w:rsidR="00703BBE" w:rsidRPr="002D5149" w:rsidRDefault="00703BBE" w:rsidP="00400821">
      <w:pPr>
        <w:pStyle w:val="BodyText21"/>
        <w:widowControl/>
        <w:numPr>
          <w:ilvl w:val="0"/>
          <w:numId w:val="7"/>
        </w:numPr>
        <w:rPr>
          <w:rFonts w:ascii="Tahoma" w:hAnsi="Tahoma" w:cs="Tahoma"/>
          <w:snapToGrid/>
          <w:sz w:val="20"/>
        </w:rPr>
      </w:pPr>
      <w:r w:rsidRPr="002D5149">
        <w:rPr>
          <w:rFonts w:ascii="Tahoma" w:hAnsi="Tahoma" w:cs="Tahoma"/>
          <w:sz w:val="20"/>
          <w:u w:val="single"/>
        </w:rPr>
        <w:t xml:space="preserve">Mienie </w:t>
      </w:r>
      <w:r w:rsidR="002E0531" w:rsidRPr="002D5149">
        <w:rPr>
          <w:rFonts w:ascii="Tahoma" w:hAnsi="Tahoma" w:cs="Tahoma"/>
          <w:sz w:val="20"/>
          <w:u w:val="single"/>
        </w:rPr>
        <w:t>osób trzecich</w:t>
      </w:r>
      <w:r w:rsidRPr="002D5149">
        <w:rPr>
          <w:rFonts w:ascii="Tahoma" w:hAnsi="Tahoma" w:cs="Tahoma"/>
          <w:sz w:val="20"/>
          <w:u w:val="single"/>
        </w:rPr>
        <w:t xml:space="preserve"> </w:t>
      </w:r>
      <w:r w:rsidRPr="002D5149">
        <w:rPr>
          <w:rFonts w:ascii="Tahoma" w:hAnsi="Tahoma" w:cs="Tahoma"/>
          <w:snapToGrid/>
          <w:sz w:val="20"/>
        </w:rPr>
        <w:t>- wg wartości odtworzeniowej.</w:t>
      </w:r>
    </w:p>
    <w:p w:rsidR="00703BBE" w:rsidRPr="005A76A8" w:rsidRDefault="00703BBE" w:rsidP="00400821">
      <w:pPr>
        <w:pStyle w:val="BodyText21"/>
        <w:widowControl/>
        <w:numPr>
          <w:ilvl w:val="0"/>
          <w:numId w:val="7"/>
        </w:numPr>
        <w:rPr>
          <w:rFonts w:ascii="Tahoma" w:hAnsi="Tahoma" w:cs="Tahoma"/>
          <w:snapToGrid/>
          <w:sz w:val="20"/>
        </w:rPr>
      </w:pPr>
      <w:r w:rsidRPr="002D5149">
        <w:rPr>
          <w:rFonts w:ascii="Tahoma" w:hAnsi="Tahoma" w:cs="Tahoma"/>
          <w:sz w:val="20"/>
          <w:u w:val="single"/>
        </w:rPr>
        <w:t xml:space="preserve">Mienie pracownicze </w:t>
      </w:r>
      <w:r w:rsidRPr="002D5149">
        <w:rPr>
          <w:rFonts w:ascii="Tahoma" w:hAnsi="Tahoma" w:cs="Tahoma"/>
          <w:snapToGrid/>
          <w:sz w:val="20"/>
        </w:rPr>
        <w:t xml:space="preserve">- wg </w:t>
      </w:r>
      <w:r w:rsidRPr="002D5149">
        <w:rPr>
          <w:rFonts w:ascii="Tahoma" w:hAnsi="Tahoma" w:cs="Tahoma"/>
          <w:sz w:val="20"/>
        </w:rPr>
        <w:t xml:space="preserve">cen nabycia </w:t>
      </w:r>
      <w:r w:rsidRPr="00C44D2B">
        <w:rPr>
          <w:rFonts w:ascii="Tahoma" w:hAnsi="Tahoma" w:cs="Tahoma"/>
          <w:sz w:val="20"/>
        </w:rPr>
        <w:t>lub kosztó</w:t>
      </w:r>
      <w:r w:rsidRPr="005A76A8">
        <w:rPr>
          <w:rFonts w:ascii="Tahoma" w:hAnsi="Tahoma" w:cs="Tahoma"/>
          <w:sz w:val="20"/>
        </w:rPr>
        <w:t xml:space="preserve">w </w:t>
      </w:r>
      <w:r w:rsidR="005A76A8" w:rsidRPr="005A76A8">
        <w:rPr>
          <w:rFonts w:ascii="Tahoma" w:hAnsi="Tahoma" w:cs="Tahoma"/>
          <w:sz w:val="20"/>
        </w:rPr>
        <w:t>wytworzenia</w:t>
      </w:r>
      <w:r w:rsidR="00C44D2B" w:rsidRPr="005A76A8">
        <w:rPr>
          <w:rFonts w:ascii="Tahoma" w:hAnsi="Tahoma" w:cs="Tahoma"/>
          <w:sz w:val="20"/>
        </w:rPr>
        <w:t xml:space="preserve"> (limit</w:t>
      </w:r>
      <w:r w:rsidR="005A76A8" w:rsidRPr="005A76A8">
        <w:rPr>
          <w:rFonts w:ascii="Tahoma" w:hAnsi="Tahoma" w:cs="Tahoma"/>
          <w:sz w:val="20"/>
        </w:rPr>
        <w:t xml:space="preserve"> 500 zł</w:t>
      </w:r>
      <w:r w:rsidR="00C44D2B" w:rsidRPr="005A76A8">
        <w:rPr>
          <w:rFonts w:ascii="Tahoma" w:hAnsi="Tahoma" w:cs="Tahoma"/>
          <w:sz w:val="20"/>
        </w:rPr>
        <w:t xml:space="preserve"> na pracownika)</w:t>
      </w:r>
      <w:r w:rsidR="005A76A8" w:rsidRPr="005A76A8">
        <w:rPr>
          <w:rFonts w:ascii="Tahoma" w:hAnsi="Tahoma" w:cs="Tahoma"/>
          <w:sz w:val="20"/>
        </w:rPr>
        <w:t>.</w:t>
      </w:r>
    </w:p>
    <w:p w:rsidR="00CD0A70" w:rsidRPr="00C44D2B" w:rsidRDefault="00CD0A70" w:rsidP="00400821">
      <w:pPr>
        <w:pStyle w:val="BodyText21"/>
        <w:widowControl/>
        <w:numPr>
          <w:ilvl w:val="0"/>
          <w:numId w:val="7"/>
        </w:numPr>
        <w:rPr>
          <w:rFonts w:ascii="Tahoma" w:hAnsi="Tahoma" w:cs="Tahoma"/>
          <w:sz w:val="20"/>
        </w:rPr>
      </w:pPr>
      <w:r w:rsidRPr="00C44D2B">
        <w:rPr>
          <w:rFonts w:ascii="Tahoma" w:hAnsi="Tahoma" w:cs="Tahoma"/>
          <w:sz w:val="20"/>
          <w:u w:val="single"/>
        </w:rPr>
        <w:t>Środki obrotowe</w:t>
      </w:r>
      <w:r w:rsidRPr="00C44D2B">
        <w:rPr>
          <w:rFonts w:ascii="Tahoma" w:hAnsi="Tahoma" w:cs="Tahoma"/>
          <w:sz w:val="20"/>
        </w:rPr>
        <w:t xml:space="preserve"> - wg cen nabycia lub kosztów wytworzenia.</w:t>
      </w:r>
    </w:p>
    <w:p w:rsidR="00CD0A70" w:rsidRPr="00C44D2B" w:rsidRDefault="00CD0A70" w:rsidP="00400821">
      <w:pPr>
        <w:pStyle w:val="BodyText21"/>
        <w:widowControl/>
        <w:numPr>
          <w:ilvl w:val="0"/>
          <w:numId w:val="7"/>
        </w:numPr>
        <w:rPr>
          <w:rFonts w:ascii="Tahoma" w:hAnsi="Tahoma" w:cs="Tahoma"/>
          <w:snapToGrid/>
          <w:sz w:val="20"/>
        </w:rPr>
      </w:pPr>
      <w:r w:rsidRPr="00C44D2B">
        <w:rPr>
          <w:rFonts w:ascii="Tahoma" w:hAnsi="Tahoma" w:cs="Tahoma"/>
          <w:sz w:val="20"/>
          <w:u w:val="single"/>
        </w:rPr>
        <w:t>Księgozbiory</w:t>
      </w:r>
      <w:r w:rsidRPr="00C44D2B">
        <w:rPr>
          <w:rFonts w:ascii="Tahoma" w:hAnsi="Tahoma" w:cs="Tahoma"/>
          <w:sz w:val="20"/>
        </w:rPr>
        <w:t xml:space="preserve"> - </w:t>
      </w:r>
      <w:r w:rsidR="00AE281A">
        <w:rPr>
          <w:rFonts w:ascii="Tahoma" w:hAnsi="Tahoma" w:cs="Tahoma"/>
          <w:snapToGrid/>
          <w:sz w:val="20"/>
        </w:rPr>
        <w:t>wartości odtworzeniowej.</w:t>
      </w:r>
      <w:r w:rsidR="005B34EA">
        <w:rPr>
          <w:rFonts w:ascii="Tahoma" w:hAnsi="Tahoma" w:cs="Tahoma"/>
          <w:snapToGrid/>
          <w:sz w:val="20"/>
        </w:rPr>
        <w:t xml:space="preserve"> 20zł/wolumen</w:t>
      </w:r>
    </w:p>
    <w:p w:rsidR="00475D81" w:rsidRPr="00C44D2B" w:rsidRDefault="00CD0A70" w:rsidP="007F498F">
      <w:pPr>
        <w:pStyle w:val="BodyText21"/>
        <w:widowControl/>
        <w:numPr>
          <w:ilvl w:val="0"/>
          <w:numId w:val="7"/>
        </w:numPr>
        <w:ind w:hanging="340"/>
        <w:rPr>
          <w:rFonts w:ascii="Tahoma" w:hAnsi="Tahoma" w:cs="Tahoma"/>
          <w:sz w:val="20"/>
        </w:rPr>
      </w:pPr>
      <w:r w:rsidRPr="00C44D2B">
        <w:rPr>
          <w:rFonts w:ascii="Tahoma" w:hAnsi="Tahoma" w:cs="Tahoma"/>
          <w:sz w:val="20"/>
          <w:u w:val="single"/>
        </w:rPr>
        <w:t>Gotówka</w:t>
      </w:r>
      <w:r w:rsidRPr="00C44D2B">
        <w:rPr>
          <w:rFonts w:ascii="Tahoma" w:hAnsi="Tahoma" w:cs="Tahoma"/>
          <w:sz w:val="20"/>
        </w:rPr>
        <w:t xml:space="preserve"> – wg wartości nominalnej.</w:t>
      </w:r>
    </w:p>
    <w:p w:rsidR="00CC0843" w:rsidRPr="00C44D2B" w:rsidRDefault="00CC0843" w:rsidP="00400821">
      <w:pPr>
        <w:pStyle w:val="BodyText21"/>
        <w:widowControl/>
        <w:numPr>
          <w:ilvl w:val="0"/>
          <w:numId w:val="7"/>
        </w:numPr>
        <w:tabs>
          <w:tab w:val="left" w:pos="567"/>
        </w:tabs>
        <w:spacing w:before="60"/>
        <w:ind w:hanging="340"/>
        <w:rPr>
          <w:rFonts w:ascii="Tahoma" w:hAnsi="Tahoma" w:cs="Tahoma"/>
          <w:sz w:val="20"/>
        </w:rPr>
      </w:pPr>
      <w:r w:rsidRPr="00C44D2B">
        <w:rPr>
          <w:rFonts w:ascii="Tahoma" w:hAnsi="Tahoma" w:cs="Tahoma"/>
          <w:sz w:val="20"/>
          <w:u w:val="single"/>
        </w:rPr>
        <w:t>Kradzież z włamaniem, rabunek, dewastacja, kradzież zwykła, szyby i inne przedmioty szklane od stłuczenia</w:t>
      </w:r>
      <w:r w:rsidRPr="00C44D2B">
        <w:rPr>
          <w:rFonts w:ascii="Tahoma" w:hAnsi="Tahoma" w:cs="Tahoma"/>
          <w:sz w:val="20"/>
        </w:rPr>
        <w:t xml:space="preserve"> - </w:t>
      </w:r>
      <w:r w:rsidRPr="00C44D2B">
        <w:rPr>
          <w:rFonts w:ascii="Tahoma" w:hAnsi="Tahoma" w:cs="Tahoma"/>
          <w:snapToGrid/>
          <w:sz w:val="20"/>
        </w:rPr>
        <w:t>wg wartości odtworzeniowej.</w:t>
      </w:r>
    </w:p>
    <w:p w:rsidR="00CC0843" w:rsidRPr="00C44D2B" w:rsidRDefault="00CC0843" w:rsidP="00D86F04">
      <w:pPr>
        <w:pStyle w:val="BodyText21"/>
        <w:widowControl/>
        <w:ind w:left="340" w:hanging="340"/>
        <w:rPr>
          <w:rFonts w:ascii="Tahoma" w:hAnsi="Tahoma" w:cs="Tahoma"/>
          <w:sz w:val="20"/>
        </w:rPr>
      </w:pPr>
    </w:p>
    <w:p w:rsidR="00CD0A70" w:rsidRPr="00C44D2B" w:rsidRDefault="00CD0A70">
      <w:pPr>
        <w:spacing w:before="100" w:beforeAutospacing="1"/>
        <w:jc w:val="both"/>
        <w:rPr>
          <w:rFonts w:ascii="Tahoma" w:hAnsi="Tahoma" w:cs="Tahoma"/>
          <w:sz w:val="20"/>
          <w:szCs w:val="20"/>
        </w:rPr>
      </w:pPr>
      <w:r w:rsidRPr="00C44D2B">
        <w:rPr>
          <w:rFonts w:ascii="Tahoma" w:hAnsi="Tahoma" w:cs="Tahoma"/>
          <w:b/>
          <w:sz w:val="20"/>
          <w:szCs w:val="20"/>
        </w:rPr>
        <w:t>/H/ Franszyza  integralna/ redukcyjna/udział własny</w:t>
      </w:r>
      <w:r w:rsidRPr="00C44D2B">
        <w:rPr>
          <w:rFonts w:ascii="Tahoma" w:hAnsi="Tahoma" w:cs="Tahoma"/>
          <w:sz w:val="20"/>
          <w:szCs w:val="20"/>
        </w:rPr>
        <w:t xml:space="preserve"> – brak</w:t>
      </w:r>
      <w:r w:rsidR="00FA36B8" w:rsidRPr="00C44D2B">
        <w:rPr>
          <w:rFonts w:ascii="Tahoma" w:hAnsi="Tahoma" w:cs="Tahoma"/>
          <w:sz w:val="20"/>
          <w:szCs w:val="20"/>
        </w:rPr>
        <w:t>.</w:t>
      </w:r>
    </w:p>
    <w:p w:rsidR="00B2795A" w:rsidRPr="00C44D2B" w:rsidRDefault="00B2795A" w:rsidP="00B2795A">
      <w:pPr>
        <w:pStyle w:val="Tekstpodstawowy3"/>
        <w:spacing w:before="100" w:beforeAutospacing="1"/>
        <w:rPr>
          <w:rFonts w:ascii="Tahoma" w:hAnsi="Tahoma" w:cs="Tahoma"/>
          <w:sz w:val="20"/>
          <w:szCs w:val="20"/>
        </w:rPr>
      </w:pPr>
      <w:r w:rsidRPr="00C44D2B">
        <w:rPr>
          <w:rFonts w:ascii="Tahoma" w:hAnsi="Tahoma" w:cs="Tahoma"/>
          <w:b/>
          <w:sz w:val="20"/>
          <w:szCs w:val="20"/>
        </w:rPr>
        <w:t>/I/ Przedmiot  i  suma  ubezpieczenia</w:t>
      </w:r>
      <w:r w:rsidRPr="00C44D2B">
        <w:rPr>
          <w:rFonts w:ascii="Tahoma" w:hAnsi="Tahoma" w:cs="Tahoma"/>
          <w:sz w:val="20"/>
          <w:szCs w:val="20"/>
        </w:rPr>
        <w:t xml:space="preserve">: </w:t>
      </w:r>
    </w:p>
    <w:p w:rsidR="008A6D9C" w:rsidRPr="00C44D2B" w:rsidRDefault="008A6D9C" w:rsidP="000654D9">
      <w:pPr>
        <w:numPr>
          <w:ilvl w:val="0"/>
          <w:numId w:val="31"/>
        </w:numPr>
        <w:spacing w:before="100" w:beforeAutospacing="1" w:after="120"/>
        <w:rPr>
          <w:rFonts w:ascii="Tahoma" w:hAnsi="Tahoma" w:cs="Tahoma"/>
          <w:sz w:val="20"/>
          <w:szCs w:val="20"/>
        </w:rPr>
      </w:pPr>
      <w:r w:rsidRPr="00C44D2B">
        <w:rPr>
          <w:rFonts w:ascii="Tahoma" w:hAnsi="Tahoma" w:cs="Tahoma"/>
          <w:b/>
          <w:sz w:val="20"/>
          <w:szCs w:val="20"/>
        </w:rPr>
        <w:t xml:space="preserve">Tabela 1. </w:t>
      </w:r>
    </w:p>
    <w:tbl>
      <w:tblPr>
        <w:tblW w:w="8978" w:type="dxa"/>
        <w:tblInd w:w="147" w:type="dxa"/>
        <w:tblLayout w:type="fixed"/>
        <w:tblCellMar>
          <w:left w:w="0" w:type="dxa"/>
          <w:right w:w="0" w:type="dxa"/>
        </w:tblCellMar>
        <w:tblLook w:val="0000" w:firstRow="0" w:lastRow="0" w:firstColumn="0" w:lastColumn="0" w:noHBand="0" w:noVBand="0"/>
      </w:tblPr>
      <w:tblGrid>
        <w:gridCol w:w="425"/>
        <w:gridCol w:w="5812"/>
        <w:gridCol w:w="2741"/>
      </w:tblGrid>
      <w:tr w:rsidR="00C20AA0" w:rsidRPr="00C44D2B" w:rsidTr="00C20AA0">
        <w:trPr>
          <w:trHeight w:val="303"/>
          <w:tblHeader/>
        </w:trPr>
        <w:tc>
          <w:tcPr>
            <w:tcW w:w="425" w:type="dxa"/>
            <w:tcBorders>
              <w:top w:val="single" w:sz="4" w:space="0" w:color="000000"/>
              <w:left w:val="single" w:sz="4" w:space="0" w:color="000000"/>
              <w:bottom w:val="single" w:sz="4" w:space="0" w:color="000000"/>
            </w:tcBorders>
            <w:vAlign w:val="center"/>
          </w:tcPr>
          <w:p w:rsidR="00C20AA0" w:rsidRPr="00C44D2B" w:rsidRDefault="00C20AA0" w:rsidP="008A6D9C">
            <w:pPr>
              <w:snapToGrid w:val="0"/>
              <w:jc w:val="center"/>
              <w:rPr>
                <w:rFonts w:ascii="Tahoma" w:hAnsi="Tahoma" w:cs="Tahoma"/>
                <w:b/>
                <w:sz w:val="20"/>
                <w:szCs w:val="20"/>
              </w:rPr>
            </w:pPr>
            <w:r w:rsidRPr="00C44D2B">
              <w:rPr>
                <w:rFonts w:ascii="Tahoma" w:hAnsi="Tahoma" w:cs="Tahoma"/>
                <w:b/>
                <w:sz w:val="20"/>
                <w:szCs w:val="20"/>
              </w:rPr>
              <w:t>l.p.</w:t>
            </w:r>
          </w:p>
        </w:tc>
        <w:tc>
          <w:tcPr>
            <w:tcW w:w="5812" w:type="dxa"/>
            <w:tcBorders>
              <w:top w:val="single" w:sz="4" w:space="0" w:color="000000"/>
              <w:left w:val="single" w:sz="4" w:space="0" w:color="000000"/>
              <w:bottom w:val="single" w:sz="4" w:space="0" w:color="000000"/>
              <w:right w:val="single" w:sz="4" w:space="0" w:color="auto"/>
            </w:tcBorders>
            <w:vAlign w:val="center"/>
          </w:tcPr>
          <w:p w:rsidR="00C20AA0" w:rsidRPr="00C44D2B" w:rsidRDefault="00C20AA0" w:rsidP="008A6D9C">
            <w:pPr>
              <w:snapToGrid w:val="0"/>
              <w:ind w:left="142"/>
              <w:rPr>
                <w:rFonts w:ascii="Tahoma" w:hAnsi="Tahoma" w:cs="Tahoma"/>
                <w:b/>
                <w:sz w:val="20"/>
                <w:szCs w:val="20"/>
              </w:rPr>
            </w:pPr>
            <w:r w:rsidRPr="00C44D2B">
              <w:rPr>
                <w:rFonts w:ascii="Tahoma" w:hAnsi="Tahoma" w:cs="Tahoma"/>
                <w:b/>
                <w:sz w:val="20"/>
                <w:szCs w:val="20"/>
              </w:rPr>
              <w:t>Przedmiot ubezpieczenia</w:t>
            </w:r>
          </w:p>
        </w:tc>
        <w:tc>
          <w:tcPr>
            <w:tcW w:w="2741" w:type="dxa"/>
            <w:tcBorders>
              <w:top w:val="single" w:sz="4" w:space="0" w:color="auto"/>
              <w:left w:val="single" w:sz="4" w:space="0" w:color="auto"/>
              <w:bottom w:val="single" w:sz="4" w:space="0" w:color="000000"/>
              <w:right w:val="single" w:sz="4" w:space="0" w:color="auto"/>
            </w:tcBorders>
          </w:tcPr>
          <w:p w:rsidR="00C44D2B" w:rsidRPr="00C44D2B" w:rsidRDefault="00C20AA0" w:rsidP="00B93C66">
            <w:pPr>
              <w:snapToGrid w:val="0"/>
              <w:jc w:val="center"/>
              <w:rPr>
                <w:rFonts w:ascii="Tahoma" w:hAnsi="Tahoma" w:cs="Tahoma"/>
                <w:b/>
                <w:sz w:val="20"/>
                <w:szCs w:val="20"/>
              </w:rPr>
            </w:pPr>
            <w:r w:rsidRPr="00C44D2B">
              <w:rPr>
                <w:rFonts w:ascii="Tahoma" w:hAnsi="Tahoma" w:cs="Tahoma"/>
                <w:b/>
                <w:sz w:val="20"/>
                <w:szCs w:val="20"/>
              </w:rPr>
              <w:t>Suma ubezpieczenia (w zł)</w:t>
            </w:r>
          </w:p>
        </w:tc>
      </w:tr>
      <w:tr w:rsidR="00C20AA0" w:rsidRPr="0048507A" w:rsidTr="00C20AA0">
        <w:trPr>
          <w:trHeight w:val="381"/>
        </w:trPr>
        <w:tc>
          <w:tcPr>
            <w:tcW w:w="425" w:type="dxa"/>
            <w:tcBorders>
              <w:left w:val="single" w:sz="4" w:space="0" w:color="000000"/>
              <w:bottom w:val="single" w:sz="4" w:space="0" w:color="000000"/>
            </w:tcBorders>
            <w:vAlign w:val="center"/>
          </w:tcPr>
          <w:p w:rsidR="00C20AA0" w:rsidRPr="00C44D2B" w:rsidRDefault="00C20AA0" w:rsidP="008A6D9C">
            <w:pPr>
              <w:snapToGrid w:val="0"/>
              <w:jc w:val="center"/>
              <w:rPr>
                <w:rFonts w:ascii="Tahoma" w:hAnsi="Tahoma" w:cs="Tahoma"/>
                <w:sz w:val="20"/>
                <w:szCs w:val="20"/>
              </w:rPr>
            </w:pPr>
            <w:r w:rsidRPr="00C44D2B">
              <w:rPr>
                <w:rFonts w:ascii="Tahoma" w:hAnsi="Tahoma" w:cs="Tahoma"/>
                <w:sz w:val="20"/>
                <w:szCs w:val="20"/>
              </w:rPr>
              <w:t>1</w:t>
            </w:r>
          </w:p>
        </w:tc>
        <w:tc>
          <w:tcPr>
            <w:tcW w:w="5812" w:type="dxa"/>
            <w:tcBorders>
              <w:left w:val="single" w:sz="4" w:space="0" w:color="000000"/>
              <w:bottom w:val="single" w:sz="4" w:space="0" w:color="000000"/>
              <w:right w:val="single" w:sz="4" w:space="0" w:color="auto"/>
            </w:tcBorders>
            <w:vAlign w:val="center"/>
          </w:tcPr>
          <w:p w:rsidR="00C20AA0" w:rsidRPr="0048507A" w:rsidRDefault="00C20AA0" w:rsidP="008A6D9C">
            <w:pPr>
              <w:snapToGrid w:val="0"/>
              <w:ind w:left="142"/>
              <w:rPr>
                <w:rFonts w:ascii="Tahoma" w:hAnsi="Tahoma" w:cs="Tahoma"/>
                <w:sz w:val="20"/>
                <w:szCs w:val="20"/>
                <w:highlight w:val="yellow"/>
              </w:rPr>
            </w:pPr>
            <w:r w:rsidRPr="00B9318B">
              <w:rPr>
                <w:rFonts w:ascii="Tahoma" w:hAnsi="Tahoma" w:cs="Tahoma"/>
                <w:sz w:val="20"/>
                <w:szCs w:val="20"/>
              </w:rPr>
              <w:t xml:space="preserve">Budynki (gr I wg KŚT) zgodnie z załącznikiem B do SIWZ </w:t>
            </w:r>
          </w:p>
        </w:tc>
        <w:tc>
          <w:tcPr>
            <w:tcW w:w="2741" w:type="dxa"/>
            <w:tcBorders>
              <w:left w:val="single" w:sz="4" w:space="0" w:color="auto"/>
              <w:bottom w:val="single" w:sz="4" w:space="0" w:color="000000"/>
              <w:right w:val="single" w:sz="4" w:space="0" w:color="auto"/>
            </w:tcBorders>
            <w:vAlign w:val="center"/>
          </w:tcPr>
          <w:p w:rsidR="00C20AA0" w:rsidRPr="0048507A" w:rsidRDefault="00234F00" w:rsidP="00B9318B">
            <w:pPr>
              <w:ind w:firstLine="101"/>
              <w:jc w:val="center"/>
              <w:rPr>
                <w:rFonts w:ascii="Tahoma" w:hAnsi="Tahoma" w:cs="Tahoma"/>
                <w:bCs/>
                <w:sz w:val="20"/>
                <w:szCs w:val="20"/>
                <w:highlight w:val="yellow"/>
              </w:rPr>
            </w:pPr>
            <w:r w:rsidRPr="00234F00">
              <w:rPr>
                <w:rFonts w:ascii="Tahoma" w:hAnsi="Tahoma" w:cs="Tahoma"/>
                <w:bCs/>
                <w:sz w:val="20"/>
                <w:szCs w:val="20"/>
              </w:rPr>
              <w:t>206 852 362,75</w:t>
            </w:r>
          </w:p>
        </w:tc>
      </w:tr>
      <w:tr w:rsidR="00C20AA0" w:rsidRPr="0048507A" w:rsidTr="00C20AA0">
        <w:trPr>
          <w:trHeight w:val="416"/>
        </w:trPr>
        <w:tc>
          <w:tcPr>
            <w:tcW w:w="425" w:type="dxa"/>
            <w:tcBorders>
              <w:left w:val="single" w:sz="4" w:space="0" w:color="000000"/>
              <w:bottom w:val="single" w:sz="4" w:space="0" w:color="000000"/>
            </w:tcBorders>
            <w:vAlign w:val="center"/>
          </w:tcPr>
          <w:p w:rsidR="00C20AA0" w:rsidRPr="00C44D2B" w:rsidRDefault="00C20AA0" w:rsidP="008A6D9C">
            <w:pPr>
              <w:snapToGrid w:val="0"/>
              <w:jc w:val="center"/>
              <w:rPr>
                <w:rFonts w:ascii="Tahoma" w:hAnsi="Tahoma" w:cs="Tahoma"/>
                <w:sz w:val="20"/>
                <w:szCs w:val="20"/>
              </w:rPr>
            </w:pPr>
            <w:r w:rsidRPr="00C44D2B">
              <w:rPr>
                <w:rFonts w:ascii="Tahoma" w:hAnsi="Tahoma" w:cs="Tahoma"/>
                <w:sz w:val="20"/>
                <w:szCs w:val="20"/>
              </w:rPr>
              <w:t>2</w:t>
            </w:r>
          </w:p>
        </w:tc>
        <w:tc>
          <w:tcPr>
            <w:tcW w:w="5812" w:type="dxa"/>
            <w:tcBorders>
              <w:left w:val="single" w:sz="4" w:space="0" w:color="000000"/>
              <w:bottom w:val="single" w:sz="4" w:space="0" w:color="000000"/>
              <w:right w:val="single" w:sz="4" w:space="0" w:color="auto"/>
            </w:tcBorders>
            <w:vAlign w:val="center"/>
          </w:tcPr>
          <w:p w:rsidR="00C20AA0" w:rsidRPr="00B9318B" w:rsidRDefault="00C20AA0" w:rsidP="00B11025">
            <w:pPr>
              <w:snapToGrid w:val="0"/>
              <w:ind w:left="142"/>
              <w:rPr>
                <w:rFonts w:ascii="Tahoma" w:hAnsi="Tahoma" w:cs="Tahoma"/>
                <w:sz w:val="20"/>
                <w:szCs w:val="20"/>
              </w:rPr>
            </w:pPr>
            <w:r w:rsidRPr="00B9318B">
              <w:rPr>
                <w:rFonts w:ascii="Tahoma" w:hAnsi="Tahoma" w:cs="Tahoma"/>
                <w:sz w:val="20"/>
                <w:szCs w:val="20"/>
              </w:rPr>
              <w:t xml:space="preserve">Budowle (II </w:t>
            </w:r>
            <w:r w:rsidR="00A47658" w:rsidRPr="00B9318B">
              <w:rPr>
                <w:rFonts w:ascii="Tahoma" w:hAnsi="Tahoma" w:cs="Tahoma"/>
                <w:sz w:val="20"/>
                <w:szCs w:val="20"/>
              </w:rPr>
              <w:t xml:space="preserve">gr </w:t>
            </w:r>
            <w:r w:rsidRPr="00B9318B">
              <w:rPr>
                <w:rFonts w:ascii="Tahoma" w:hAnsi="Tahoma" w:cs="Tahoma"/>
                <w:sz w:val="20"/>
                <w:szCs w:val="20"/>
              </w:rPr>
              <w:t>wg KŚT)</w:t>
            </w:r>
          </w:p>
        </w:tc>
        <w:tc>
          <w:tcPr>
            <w:tcW w:w="2741" w:type="dxa"/>
            <w:tcBorders>
              <w:left w:val="single" w:sz="4" w:space="0" w:color="auto"/>
              <w:bottom w:val="single" w:sz="4" w:space="0" w:color="000000"/>
              <w:right w:val="single" w:sz="4" w:space="0" w:color="auto"/>
            </w:tcBorders>
            <w:vAlign w:val="center"/>
          </w:tcPr>
          <w:p w:rsidR="00C20AA0" w:rsidRPr="007C21F6" w:rsidRDefault="00B9318B" w:rsidP="00B9318B">
            <w:pPr>
              <w:ind w:firstLine="101"/>
              <w:jc w:val="center"/>
              <w:rPr>
                <w:rFonts w:ascii="Tahoma" w:hAnsi="Tahoma" w:cs="Tahoma"/>
                <w:bCs/>
                <w:sz w:val="20"/>
                <w:szCs w:val="20"/>
                <w:highlight w:val="yellow"/>
              </w:rPr>
            </w:pPr>
            <w:r w:rsidRPr="00234F00">
              <w:rPr>
                <w:rFonts w:ascii="Tahoma" w:hAnsi="Tahoma" w:cs="Tahoma"/>
                <w:bCs/>
                <w:sz w:val="20"/>
                <w:szCs w:val="20"/>
              </w:rPr>
              <w:t>6 046 689,04</w:t>
            </w:r>
          </w:p>
        </w:tc>
      </w:tr>
      <w:tr w:rsidR="00C20AA0" w:rsidRPr="0048507A" w:rsidTr="00C20AA0">
        <w:trPr>
          <w:trHeight w:val="505"/>
        </w:trPr>
        <w:tc>
          <w:tcPr>
            <w:tcW w:w="425" w:type="dxa"/>
            <w:tcBorders>
              <w:left w:val="single" w:sz="4" w:space="0" w:color="000000"/>
              <w:bottom w:val="single" w:sz="4" w:space="0" w:color="000000"/>
            </w:tcBorders>
            <w:vAlign w:val="center"/>
          </w:tcPr>
          <w:p w:rsidR="00C20AA0" w:rsidRPr="00C44D2B" w:rsidRDefault="00C20AA0" w:rsidP="008A6D9C">
            <w:pPr>
              <w:snapToGrid w:val="0"/>
              <w:jc w:val="center"/>
              <w:rPr>
                <w:rFonts w:ascii="Tahoma" w:hAnsi="Tahoma" w:cs="Tahoma"/>
                <w:sz w:val="20"/>
                <w:szCs w:val="20"/>
              </w:rPr>
            </w:pPr>
            <w:r w:rsidRPr="00C44D2B">
              <w:rPr>
                <w:rFonts w:ascii="Tahoma" w:hAnsi="Tahoma" w:cs="Tahoma"/>
                <w:sz w:val="20"/>
                <w:szCs w:val="20"/>
              </w:rPr>
              <w:t>3</w:t>
            </w:r>
          </w:p>
        </w:tc>
        <w:tc>
          <w:tcPr>
            <w:tcW w:w="5812" w:type="dxa"/>
            <w:tcBorders>
              <w:left w:val="single" w:sz="4" w:space="0" w:color="000000"/>
              <w:bottom w:val="single" w:sz="4" w:space="0" w:color="000000"/>
              <w:right w:val="single" w:sz="4" w:space="0" w:color="auto"/>
            </w:tcBorders>
            <w:vAlign w:val="center"/>
          </w:tcPr>
          <w:p w:rsidR="00C20AA0" w:rsidRPr="00B9318B" w:rsidRDefault="00C20AA0" w:rsidP="008A6D9C">
            <w:pPr>
              <w:snapToGrid w:val="0"/>
              <w:ind w:left="142"/>
              <w:rPr>
                <w:rFonts w:ascii="Tahoma" w:hAnsi="Tahoma" w:cs="Tahoma"/>
                <w:sz w:val="20"/>
                <w:szCs w:val="20"/>
              </w:rPr>
            </w:pPr>
            <w:r w:rsidRPr="00B9318B">
              <w:rPr>
                <w:rFonts w:ascii="Tahoma" w:hAnsi="Tahoma" w:cs="Tahoma"/>
                <w:sz w:val="20"/>
                <w:szCs w:val="20"/>
              </w:rPr>
              <w:t>Środki trwałe (gr III – VIII wg KŚT, w tym elektronika i środki transportu)</w:t>
            </w:r>
          </w:p>
        </w:tc>
        <w:tc>
          <w:tcPr>
            <w:tcW w:w="2741" w:type="dxa"/>
            <w:tcBorders>
              <w:left w:val="single" w:sz="4" w:space="0" w:color="auto"/>
              <w:bottom w:val="single" w:sz="4" w:space="0" w:color="000000"/>
              <w:right w:val="single" w:sz="4" w:space="0" w:color="auto"/>
            </w:tcBorders>
            <w:vAlign w:val="center"/>
          </w:tcPr>
          <w:p w:rsidR="00C20AA0" w:rsidRPr="00886537" w:rsidRDefault="00886537" w:rsidP="00573B69">
            <w:pPr>
              <w:ind w:left="142" w:hanging="41"/>
              <w:jc w:val="center"/>
              <w:rPr>
                <w:rFonts w:ascii="Tahoma" w:hAnsi="Tahoma" w:cs="Tahoma"/>
                <w:bCs/>
                <w:sz w:val="20"/>
                <w:szCs w:val="20"/>
                <w:highlight w:val="yellow"/>
              </w:rPr>
            </w:pPr>
            <w:r w:rsidRPr="00886537">
              <w:rPr>
                <w:rFonts w:ascii="Tahoma" w:hAnsi="Tahoma" w:cs="Tahoma"/>
                <w:bCs/>
                <w:sz w:val="20"/>
                <w:szCs w:val="20"/>
                <w:highlight w:val="yellow"/>
              </w:rPr>
              <w:t>10 3</w:t>
            </w:r>
            <w:r w:rsidR="00573B69">
              <w:rPr>
                <w:rFonts w:ascii="Tahoma" w:hAnsi="Tahoma" w:cs="Tahoma"/>
                <w:bCs/>
                <w:sz w:val="20"/>
                <w:szCs w:val="20"/>
                <w:highlight w:val="yellow"/>
              </w:rPr>
              <w:t>42</w:t>
            </w:r>
            <w:r w:rsidRPr="00886537">
              <w:rPr>
                <w:rFonts w:ascii="Tahoma" w:hAnsi="Tahoma" w:cs="Tahoma"/>
                <w:bCs/>
                <w:sz w:val="20"/>
                <w:szCs w:val="20"/>
                <w:highlight w:val="yellow"/>
              </w:rPr>
              <w:t xml:space="preserve"> </w:t>
            </w:r>
            <w:r w:rsidR="00573B69">
              <w:rPr>
                <w:rFonts w:ascii="Tahoma" w:hAnsi="Tahoma" w:cs="Tahoma"/>
                <w:bCs/>
                <w:sz w:val="20"/>
                <w:szCs w:val="20"/>
                <w:highlight w:val="yellow"/>
              </w:rPr>
              <w:t>153,33</w:t>
            </w:r>
          </w:p>
        </w:tc>
      </w:tr>
      <w:tr w:rsidR="00C20AA0" w:rsidRPr="0048507A" w:rsidTr="00C20AA0">
        <w:tc>
          <w:tcPr>
            <w:tcW w:w="425" w:type="dxa"/>
            <w:tcBorders>
              <w:left w:val="single" w:sz="4" w:space="0" w:color="000000"/>
              <w:bottom w:val="single" w:sz="4" w:space="0" w:color="000000"/>
            </w:tcBorders>
            <w:vAlign w:val="center"/>
          </w:tcPr>
          <w:p w:rsidR="00C20AA0" w:rsidRPr="00C44D2B" w:rsidRDefault="00C20AA0" w:rsidP="008A6D9C">
            <w:pPr>
              <w:snapToGrid w:val="0"/>
              <w:jc w:val="center"/>
              <w:rPr>
                <w:rFonts w:ascii="Tahoma" w:hAnsi="Tahoma" w:cs="Tahoma"/>
                <w:sz w:val="20"/>
                <w:szCs w:val="20"/>
              </w:rPr>
            </w:pPr>
            <w:r w:rsidRPr="00C44D2B">
              <w:rPr>
                <w:rFonts w:ascii="Tahoma" w:hAnsi="Tahoma" w:cs="Tahoma"/>
                <w:sz w:val="20"/>
                <w:szCs w:val="20"/>
              </w:rPr>
              <w:t>4</w:t>
            </w:r>
          </w:p>
        </w:tc>
        <w:tc>
          <w:tcPr>
            <w:tcW w:w="5812" w:type="dxa"/>
            <w:tcBorders>
              <w:left w:val="single" w:sz="4" w:space="0" w:color="000000"/>
              <w:bottom w:val="single" w:sz="4" w:space="0" w:color="000000"/>
              <w:right w:val="single" w:sz="4" w:space="0" w:color="auto"/>
            </w:tcBorders>
            <w:vAlign w:val="center"/>
          </w:tcPr>
          <w:p w:rsidR="00C20AA0" w:rsidRPr="0048507A" w:rsidRDefault="00C20AA0" w:rsidP="008A6D9C">
            <w:pPr>
              <w:snapToGrid w:val="0"/>
              <w:ind w:left="142"/>
              <w:rPr>
                <w:rFonts w:ascii="Tahoma" w:hAnsi="Tahoma" w:cs="Tahoma"/>
                <w:sz w:val="20"/>
                <w:szCs w:val="20"/>
                <w:highlight w:val="yellow"/>
              </w:rPr>
            </w:pPr>
            <w:r w:rsidRPr="00C44D2B">
              <w:rPr>
                <w:rFonts w:ascii="Tahoma" w:hAnsi="Tahoma" w:cs="Tahoma"/>
                <w:sz w:val="20"/>
                <w:szCs w:val="20"/>
              </w:rPr>
              <w:t>Pozostałe środki nie ujęte w ewidencji środk</w:t>
            </w:r>
            <w:r w:rsidR="00B023DB" w:rsidRPr="00C44D2B">
              <w:rPr>
                <w:rFonts w:ascii="Tahoma" w:hAnsi="Tahoma" w:cs="Tahoma"/>
                <w:sz w:val="20"/>
                <w:szCs w:val="20"/>
              </w:rPr>
              <w:t xml:space="preserve">ów </w:t>
            </w:r>
            <w:r w:rsidR="00B023DB" w:rsidRPr="00502A7B">
              <w:rPr>
                <w:rFonts w:ascii="Tahoma" w:hAnsi="Tahoma" w:cs="Tahoma"/>
                <w:sz w:val="20"/>
                <w:szCs w:val="20"/>
              </w:rPr>
              <w:t xml:space="preserve">trwałych, </w:t>
            </w:r>
            <w:r w:rsidRPr="00502A7B">
              <w:rPr>
                <w:rFonts w:ascii="Tahoma" w:hAnsi="Tahoma" w:cs="Tahoma"/>
                <w:sz w:val="20"/>
                <w:szCs w:val="20"/>
              </w:rPr>
              <w:t xml:space="preserve">w tym </w:t>
            </w:r>
            <w:proofErr w:type="spellStart"/>
            <w:r w:rsidRPr="00502A7B">
              <w:rPr>
                <w:rFonts w:ascii="Tahoma" w:hAnsi="Tahoma" w:cs="Tahoma"/>
                <w:sz w:val="20"/>
                <w:szCs w:val="20"/>
              </w:rPr>
              <w:t>niskocenne</w:t>
            </w:r>
            <w:proofErr w:type="spellEnd"/>
          </w:p>
        </w:tc>
        <w:tc>
          <w:tcPr>
            <w:tcW w:w="2741" w:type="dxa"/>
            <w:tcBorders>
              <w:left w:val="single" w:sz="4" w:space="0" w:color="auto"/>
              <w:bottom w:val="single" w:sz="4" w:space="0" w:color="000000"/>
              <w:right w:val="single" w:sz="4" w:space="0" w:color="auto"/>
            </w:tcBorders>
          </w:tcPr>
          <w:p w:rsidR="00C20AA0" w:rsidRPr="00886537" w:rsidRDefault="00886537" w:rsidP="00886537">
            <w:pPr>
              <w:snapToGrid w:val="0"/>
              <w:ind w:left="142" w:hanging="41"/>
              <w:jc w:val="center"/>
              <w:rPr>
                <w:rFonts w:ascii="Tahoma" w:hAnsi="Tahoma" w:cs="Tahoma"/>
                <w:sz w:val="20"/>
                <w:szCs w:val="20"/>
                <w:highlight w:val="yellow"/>
              </w:rPr>
            </w:pPr>
            <w:r w:rsidRPr="00886537">
              <w:rPr>
                <w:rFonts w:ascii="Tahoma" w:hAnsi="Tahoma" w:cs="Tahoma"/>
                <w:sz w:val="20"/>
                <w:szCs w:val="20"/>
                <w:highlight w:val="yellow"/>
              </w:rPr>
              <w:t>8 209 973,16</w:t>
            </w:r>
          </w:p>
        </w:tc>
      </w:tr>
      <w:tr w:rsidR="00B023DB" w:rsidRPr="0048507A" w:rsidTr="00C20AA0">
        <w:trPr>
          <w:trHeight w:val="421"/>
        </w:trPr>
        <w:tc>
          <w:tcPr>
            <w:tcW w:w="425" w:type="dxa"/>
            <w:tcBorders>
              <w:left w:val="single" w:sz="4" w:space="0" w:color="000000"/>
              <w:bottom w:val="single" w:sz="4" w:space="0" w:color="000000"/>
            </w:tcBorders>
            <w:vAlign w:val="center"/>
          </w:tcPr>
          <w:p w:rsidR="00B023DB" w:rsidRPr="00C44D2B" w:rsidRDefault="00B023DB" w:rsidP="008A6D9C">
            <w:pPr>
              <w:snapToGrid w:val="0"/>
              <w:jc w:val="center"/>
              <w:rPr>
                <w:rFonts w:ascii="Tahoma" w:hAnsi="Tahoma" w:cs="Tahoma"/>
                <w:sz w:val="20"/>
                <w:szCs w:val="20"/>
              </w:rPr>
            </w:pPr>
            <w:r w:rsidRPr="00C44D2B">
              <w:rPr>
                <w:rFonts w:ascii="Tahoma" w:hAnsi="Tahoma" w:cs="Tahoma"/>
                <w:sz w:val="20"/>
                <w:szCs w:val="20"/>
              </w:rPr>
              <w:t>5</w:t>
            </w:r>
          </w:p>
        </w:tc>
        <w:tc>
          <w:tcPr>
            <w:tcW w:w="5812" w:type="dxa"/>
            <w:tcBorders>
              <w:left w:val="single" w:sz="4" w:space="0" w:color="000000"/>
              <w:bottom w:val="single" w:sz="4" w:space="0" w:color="000000"/>
              <w:right w:val="single" w:sz="4" w:space="0" w:color="auto"/>
            </w:tcBorders>
            <w:vAlign w:val="center"/>
          </w:tcPr>
          <w:p w:rsidR="00B023DB" w:rsidRPr="0048507A" w:rsidRDefault="00B023DB" w:rsidP="00A02E56">
            <w:pPr>
              <w:snapToGrid w:val="0"/>
              <w:ind w:left="142"/>
              <w:rPr>
                <w:rFonts w:ascii="Tahoma" w:hAnsi="Tahoma" w:cs="Tahoma"/>
                <w:sz w:val="20"/>
                <w:szCs w:val="20"/>
                <w:highlight w:val="yellow"/>
              </w:rPr>
            </w:pPr>
            <w:r w:rsidRPr="00014BC1">
              <w:rPr>
                <w:rFonts w:ascii="Tahoma" w:hAnsi="Tahoma" w:cs="Tahoma"/>
                <w:sz w:val="20"/>
                <w:szCs w:val="20"/>
              </w:rPr>
              <w:t xml:space="preserve">Mienie osób trzecich (mienie podopiecznych DPS </w:t>
            </w:r>
            <w:r w:rsidR="005F35D3" w:rsidRPr="00014BC1">
              <w:rPr>
                <w:rFonts w:ascii="Tahoma" w:hAnsi="Tahoma" w:cs="Tahoma"/>
                <w:sz w:val="20"/>
                <w:szCs w:val="20"/>
              </w:rPr>
              <w:t>w</w:t>
            </w:r>
            <w:r w:rsidRPr="00014BC1">
              <w:rPr>
                <w:rFonts w:ascii="Tahoma" w:hAnsi="Tahoma" w:cs="Tahoma"/>
                <w:sz w:val="20"/>
                <w:szCs w:val="20"/>
              </w:rPr>
              <w:t xml:space="preserve"> Nowogardzie)</w:t>
            </w:r>
          </w:p>
        </w:tc>
        <w:tc>
          <w:tcPr>
            <w:tcW w:w="2741" w:type="dxa"/>
            <w:tcBorders>
              <w:left w:val="single" w:sz="4" w:space="0" w:color="auto"/>
              <w:bottom w:val="single" w:sz="4" w:space="0" w:color="000000"/>
              <w:right w:val="single" w:sz="4" w:space="0" w:color="auto"/>
            </w:tcBorders>
          </w:tcPr>
          <w:p w:rsidR="00B023DB" w:rsidRPr="007C21F6" w:rsidRDefault="00AD0E3E" w:rsidP="00695E5D">
            <w:pPr>
              <w:snapToGrid w:val="0"/>
              <w:ind w:left="142" w:hanging="41"/>
              <w:jc w:val="center"/>
              <w:rPr>
                <w:rFonts w:ascii="Tahoma" w:hAnsi="Tahoma" w:cs="Tahoma"/>
                <w:bCs/>
                <w:sz w:val="20"/>
                <w:szCs w:val="20"/>
                <w:highlight w:val="yellow"/>
              </w:rPr>
            </w:pPr>
            <w:r w:rsidRPr="007C21F6">
              <w:rPr>
                <w:rFonts w:ascii="Tahoma" w:hAnsi="Tahoma" w:cs="Tahoma"/>
                <w:bCs/>
                <w:sz w:val="20"/>
                <w:szCs w:val="20"/>
              </w:rPr>
              <w:t>5</w:t>
            </w:r>
            <w:r w:rsidR="00695E5D" w:rsidRPr="007C21F6">
              <w:rPr>
                <w:rFonts w:ascii="Tahoma" w:hAnsi="Tahoma" w:cs="Tahoma"/>
                <w:bCs/>
                <w:sz w:val="20"/>
                <w:szCs w:val="20"/>
              </w:rPr>
              <w:t>50</w:t>
            </w:r>
            <w:r w:rsidRPr="007C21F6">
              <w:rPr>
                <w:rFonts w:ascii="Tahoma" w:hAnsi="Tahoma" w:cs="Tahoma"/>
                <w:bCs/>
                <w:sz w:val="20"/>
                <w:szCs w:val="20"/>
              </w:rPr>
              <w:t> </w:t>
            </w:r>
            <w:r w:rsidR="00695E5D" w:rsidRPr="007C21F6">
              <w:rPr>
                <w:rFonts w:ascii="Tahoma" w:hAnsi="Tahoma" w:cs="Tahoma"/>
                <w:bCs/>
                <w:sz w:val="20"/>
                <w:szCs w:val="20"/>
              </w:rPr>
              <w:t>000</w:t>
            </w:r>
            <w:r w:rsidRPr="007C21F6">
              <w:rPr>
                <w:rFonts w:ascii="Tahoma" w:hAnsi="Tahoma" w:cs="Tahoma"/>
                <w:bCs/>
                <w:sz w:val="20"/>
                <w:szCs w:val="20"/>
              </w:rPr>
              <w:t>,00</w:t>
            </w:r>
          </w:p>
        </w:tc>
      </w:tr>
      <w:tr w:rsidR="00B023DB" w:rsidRPr="0048507A" w:rsidTr="00C20AA0">
        <w:trPr>
          <w:trHeight w:val="421"/>
        </w:trPr>
        <w:tc>
          <w:tcPr>
            <w:tcW w:w="425" w:type="dxa"/>
            <w:tcBorders>
              <w:left w:val="single" w:sz="4" w:space="0" w:color="000000"/>
              <w:bottom w:val="single" w:sz="4" w:space="0" w:color="000000"/>
            </w:tcBorders>
            <w:vAlign w:val="center"/>
          </w:tcPr>
          <w:p w:rsidR="00B023DB" w:rsidRPr="00C44D2B" w:rsidRDefault="00B023DB" w:rsidP="00A02E56">
            <w:pPr>
              <w:snapToGrid w:val="0"/>
              <w:jc w:val="center"/>
              <w:rPr>
                <w:rFonts w:ascii="Tahoma" w:hAnsi="Tahoma" w:cs="Tahoma"/>
                <w:sz w:val="20"/>
                <w:szCs w:val="20"/>
              </w:rPr>
            </w:pPr>
            <w:r w:rsidRPr="00C44D2B">
              <w:rPr>
                <w:rFonts w:ascii="Tahoma" w:hAnsi="Tahoma" w:cs="Tahoma"/>
                <w:sz w:val="20"/>
                <w:szCs w:val="20"/>
              </w:rPr>
              <w:t>6</w:t>
            </w:r>
          </w:p>
        </w:tc>
        <w:tc>
          <w:tcPr>
            <w:tcW w:w="5812" w:type="dxa"/>
            <w:tcBorders>
              <w:left w:val="single" w:sz="4" w:space="0" w:color="000000"/>
              <w:bottom w:val="single" w:sz="4" w:space="0" w:color="000000"/>
              <w:right w:val="single" w:sz="4" w:space="0" w:color="auto"/>
            </w:tcBorders>
            <w:vAlign w:val="center"/>
          </w:tcPr>
          <w:p w:rsidR="00B023DB" w:rsidRPr="0048507A" w:rsidRDefault="00B023DB" w:rsidP="00A02E56">
            <w:pPr>
              <w:snapToGrid w:val="0"/>
              <w:ind w:left="142"/>
              <w:rPr>
                <w:rFonts w:ascii="Tahoma" w:hAnsi="Tahoma" w:cs="Tahoma"/>
                <w:sz w:val="20"/>
                <w:szCs w:val="20"/>
                <w:highlight w:val="yellow"/>
              </w:rPr>
            </w:pPr>
            <w:r w:rsidRPr="00C44D2B">
              <w:rPr>
                <w:rFonts w:ascii="Tahoma" w:hAnsi="Tahoma" w:cs="Tahoma"/>
                <w:sz w:val="20"/>
                <w:szCs w:val="20"/>
              </w:rPr>
              <w:t>Mienie pracownicze</w:t>
            </w:r>
          </w:p>
        </w:tc>
        <w:tc>
          <w:tcPr>
            <w:tcW w:w="2741" w:type="dxa"/>
            <w:tcBorders>
              <w:left w:val="single" w:sz="4" w:space="0" w:color="auto"/>
              <w:bottom w:val="single" w:sz="4" w:space="0" w:color="000000"/>
              <w:right w:val="single" w:sz="4" w:space="0" w:color="auto"/>
            </w:tcBorders>
          </w:tcPr>
          <w:p w:rsidR="00B023DB" w:rsidRPr="0048507A" w:rsidRDefault="00E87994" w:rsidP="007F3CCA">
            <w:pPr>
              <w:snapToGrid w:val="0"/>
              <w:ind w:left="142" w:hanging="41"/>
              <w:jc w:val="center"/>
              <w:rPr>
                <w:rFonts w:ascii="Tahoma" w:hAnsi="Tahoma" w:cs="Tahoma"/>
                <w:sz w:val="20"/>
                <w:szCs w:val="20"/>
                <w:highlight w:val="yellow"/>
              </w:rPr>
            </w:pPr>
            <w:r w:rsidRPr="007F3CCA">
              <w:rPr>
                <w:rFonts w:ascii="Tahoma" w:hAnsi="Tahoma" w:cs="Tahoma"/>
                <w:bCs/>
                <w:sz w:val="20"/>
                <w:szCs w:val="20"/>
              </w:rPr>
              <w:t>4</w:t>
            </w:r>
            <w:r w:rsidR="007F3CCA" w:rsidRPr="007F3CCA">
              <w:rPr>
                <w:rFonts w:ascii="Tahoma" w:hAnsi="Tahoma" w:cs="Tahoma"/>
                <w:bCs/>
                <w:sz w:val="20"/>
                <w:szCs w:val="20"/>
              </w:rPr>
              <w:t>35</w:t>
            </w:r>
            <w:r w:rsidRPr="007F3CCA">
              <w:rPr>
                <w:rFonts w:ascii="Tahoma" w:hAnsi="Tahoma" w:cs="Tahoma"/>
                <w:bCs/>
                <w:sz w:val="20"/>
                <w:szCs w:val="20"/>
              </w:rPr>
              <w:t xml:space="preserve"> 000,00</w:t>
            </w:r>
          </w:p>
        </w:tc>
      </w:tr>
      <w:tr w:rsidR="00B023DB" w:rsidRPr="0048507A" w:rsidTr="00C20AA0">
        <w:trPr>
          <w:trHeight w:val="413"/>
        </w:trPr>
        <w:tc>
          <w:tcPr>
            <w:tcW w:w="425" w:type="dxa"/>
            <w:tcBorders>
              <w:left w:val="single" w:sz="4" w:space="0" w:color="000000"/>
              <w:bottom w:val="single" w:sz="4" w:space="0" w:color="000000"/>
            </w:tcBorders>
            <w:vAlign w:val="center"/>
          </w:tcPr>
          <w:p w:rsidR="00B023DB" w:rsidRPr="00C44D2B" w:rsidRDefault="00B023DB" w:rsidP="00A02E56">
            <w:pPr>
              <w:snapToGrid w:val="0"/>
              <w:jc w:val="center"/>
              <w:rPr>
                <w:rFonts w:ascii="Tahoma" w:hAnsi="Tahoma" w:cs="Tahoma"/>
                <w:sz w:val="20"/>
                <w:szCs w:val="20"/>
              </w:rPr>
            </w:pPr>
            <w:r w:rsidRPr="00C44D2B">
              <w:rPr>
                <w:rFonts w:ascii="Tahoma" w:hAnsi="Tahoma" w:cs="Tahoma"/>
                <w:sz w:val="20"/>
                <w:szCs w:val="20"/>
              </w:rPr>
              <w:t>7</w:t>
            </w:r>
          </w:p>
        </w:tc>
        <w:tc>
          <w:tcPr>
            <w:tcW w:w="5812" w:type="dxa"/>
            <w:tcBorders>
              <w:left w:val="single" w:sz="4" w:space="0" w:color="000000"/>
              <w:bottom w:val="single" w:sz="4" w:space="0" w:color="000000"/>
              <w:right w:val="single" w:sz="4" w:space="0" w:color="auto"/>
            </w:tcBorders>
            <w:vAlign w:val="center"/>
          </w:tcPr>
          <w:p w:rsidR="00B023DB" w:rsidRPr="0048507A" w:rsidRDefault="00B023DB" w:rsidP="00A02E56">
            <w:pPr>
              <w:snapToGrid w:val="0"/>
              <w:ind w:left="142"/>
              <w:rPr>
                <w:rFonts w:ascii="Tahoma" w:hAnsi="Tahoma" w:cs="Tahoma"/>
                <w:sz w:val="20"/>
                <w:szCs w:val="20"/>
                <w:highlight w:val="yellow"/>
              </w:rPr>
            </w:pPr>
            <w:r w:rsidRPr="00C44D2B">
              <w:rPr>
                <w:rFonts w:ascii="Tahoma" w:hAnsi="Tahoma" w:cs="Tahoma"/>
                <w:sz w:val="20"/>
                <w:szCs w:val="20"/>
              </w:rPr>
              <w:t xml:space="preserve">Środki obrotowe </w:t>
            </w:r>
          </w:p>
        </w:tc>
        <w:tc>
          <w:tcPr>
            <w:tcW w:w="2741" w:type="dxa"/>
            <w:tcBorders>
              <w:left w:val="single" w:sz="4" w:space="0" w:color="auto"/>
              <w:bottom w:val="single" w:sz="4" w:space="0" w:color="000000"/>
              <w:right w:val="single" w:sz="4" w:space="0" w:color="auto"/>
            </w:tcBorders>
          </w:tcPr>
          <w:p w:rsidR="00B023DB" w:rsidRPr="007F3CCA" w:rsidRDefault="00FA10A2" w:rsidP="00573B69">
            <w:pPr>
              <w:snapToGrid w:val="0"/>
              <w:ind w:left="142" w:hanging="41"/>
              <w:jc w:val="center"/>
              <w:rPr>
                <w:rFonts w:ascii="Tahoma" w:hAnsi="Tahoma" w:cs="Tahoma"/>
                <w:sz w:val="20"/>
                <w:szCs w:val="20"/>
              </w:rPr>
            </w:pPr>
            <w:r>
              <w:rPr>
                <w:rFonts w:ascii="Tahoma" w:hAnsi="Tahoma" w:cs="Tahoma"/>
                <w:bCs/>
                <w:sz w:val="20"/>
                <w:szCs w:val="20"/>
              </w:rPr>
              <w:t>29</w:t>
            </w:r>
            <w:r w:rsidR="00573B69">
              <w:rPr>
                <w:rFonts w:ascii="Tahoma" w:hAnsi="Tahoma" w:cs="Tahoma"/>
                <w:bCs/>
                <w:sz w:val="20"/>
                <w:szCs w:val="20"/>
              </w:rPr>
              <w:t>0</w:t>
            </w:r>
            <w:r>
              <w:rPr>
                <w:rFonts w:ascii="Tahoma" w:hAnsi="Tahoma" w:cs="Tahoma"/>
                <w:bCs/>
                <w:sz w:val="20"/>
                <w:szCs w:val="20"/>
              </w:rPr>
              <w:t xml:space="preserve"> </w:t>
            </w:r>
            <w:r w:rsidR="00573B69">
              <w:rPr>
                <w:rFonts w:ascii="Tahoma" w:hAnsi="Tahoma" w:cs="Tahoma"/>
                <w:bCs/>
                <w:sz w:val="20"/>
                <w:szCs w:val="20"/>
              </w:rPr>
              <w:t>0</w:t>
            </w:r>
            <w:r>
              <w:rPr>
                <w:rFonts w:ascii="Tahoma" w:hAnsi="Tahoma" w:cs="Tahoma"/>
                <w:bCs/>
                <w:sz w:val="20"/>
                <w:szCs w:val="20"/>
              </w:rPr>
              <w:t>00,00</w:t>
            </w:r>
          </w:p>
        </w:tc>
      </w:tr>
      <w:tr w:rsidR="00B023DB" w:rsidRPr="0048507A" w:rsidTr="0024182C">
        <w:trPr>
          <w:trHeight w:val="431"/>
        </w:trPr>
        <w:tc>
          <w:tcPr>
            <w:tcW w:w="425" w:type="dxa"/>
            <w:tcBorders>
              <w:left w:val="single" w:sz="4" w:space="0" w:color="000000"/>
              <w:bottom w:val="single" w:sz="4" w:space="0" w:color="000000"/>
            </w:tcBorders>
            <w:vAlign w:val="center"/>
          </w:tcPr>
          <w:p w:rsidR="00B023DB" w:rsidRPr="00C44D2B" w:rsidRDefault="00B023DB" w:rsidP="00A02E56">
            <w:pPr>
              <w:snapToGrid w:val="0"/>
              <w:jc w:val="center"/>
              <w:rPr>
                <w:rFonts w:ascii="Tahoma" w:hAnsi="Tahoma" w:cs="Tahoma"/>
                <w:sz w:val="20"/>
                <w:szCs w:val="20"/>
              </w:rPr>
            </w:pPr>
            <w:r w:rsidRPr="00C44D2B">
              <w:rPr>
                <w:rFonts w:ascii="Tahoma" w:hAnsi="Tahoma" w:cs="Tahoma"/>
                <w:sz w:val="20"/>
                <w:szCs w:val="20"/>
              </w:rPr>
              <w:t>8</w:t>
            </w:r>
          </w:p>
        </w:tc>
        <w:tc>
          <w:tcPr>
            <w:tcW w:w="5812" w:type="dxa"/>
            <w:tcBorders>
              <w:left w:val="single" w:sz="4" w:space="0" w:color="000000"/>
              <w:bottom w:val="single" w:sz="4" w:space="0" w:color="000000"/>
              <w:right w:val="single" w:sz="4" w:space="0" w:color="auto"/>
            </w:tcBorders>
            <w:vAlign w:val="center"/>
          </w:tcPr>
          <w:p w:rsidR="00B023DB" w:rsidRPr="005A76A8" w:rsidRDefault="00B023DB" w:rsidP="005B34EA">
            <w:pPr>
              <w:snapToGrid w:val="0"/>
              <w:ind w:left="142"/>
              <w:rPr>
                <w:rFonts w:ascii="Tahoma" w:hAnsi="Tahoma" w:cs="Tahoma"/>
                <w:sz w:val="20"/>
                <w:szCs w:val="20"/>
              </w:rPr>
            </w:pPr>
            <w:r w:rsidRPr="005A76A8">
              <w:rPr>
                <w:rFonts w:ascii="Tahoma" w:hAnsi="Tahoma" w:cs="Tahoma"/>
                <w:sz w:val="20"/>
                <w:szCs w:val="20"/>
              </w:rPr>
              <w:t>Księgozbiory</w:t>
            </w:r>
            <w:r w:rsidR="00AE281A" w:rsidRPr="005A76A8">
              <w:rPr>
                <w:rFonts w:ascii="Tahoma" w:hAnsi="Tahoma" w:cs="Tahoma"/>
                <w:sz w:val="20"/>
                <w:szCs w:val="20"/>
              </w:rPr>
              <w:t xml:space="preserve"> (suma ubezpiecz</w:t>
            </w:r>
            <w:r w:rsidR="005B34EA" w:rsidRPr="005A76A8">
              <w:rPr>
                <w:rFonts w:ascii="Tahoma" w:hAnsi="Tahoma" w:cs="Tahoma"/>
                <w:sz w:val="20"/>
                <w:szCs w:val="20"/>
              </w:rPr>
              <w:t>e</w:t>
            </w:r>
            <w:r w:rsidR="00AE281A" w:rsidRPr="005A76A8">
              <w:rPr>
                <w:rFonts w:ascii="Tahoma" w:hAnsi="Tahoma" w:cs="Tahoma"/>
                <w:sz w:val="20"/>
                <w:szCs w:val="20"/>
              </w:rPr>
              <w:t>nia</w:t>
            </w:r>
            <w:r w:rsidR="00AE281A" w:rsidRPr="005A76A8">
              <w:rPr>
                <w:rFonts w:ascii="Tahoma" w:hAnsi="Tahoma" w:cs="Tahoma"/>
                <w:b/>
                <w:sz w:val="20"/>
                <w:szCs w:val="20"/>
              </w:rPr>
              <w:t xml:space="preserve"> </w:t>
            </w:r>
            <w:r w:rsidR="00AE281A" w:rsidRPr="005A76A8">
              <w:rPr>
                <w:rFonts w:ascii="Tahoma" w:hAnsi="Tahoma" w:cs="Tahoma"/>
                <w:bCs/>
                <w:sz w:val="20"/>
                <w:szCs w:val="20"/>
              </w:rPr>
              <w:t>wspóln</w:t>
            </w:r>
            <w:r w:rsidR="005B34EA" w:rsidRPr="005A76A8">
              <w:rPr>
                <w:rFonts w:ascii="Tahoma" w:hAnsi="Tahoma" w:cs="Tahoma"/>
                <w:bCs/>
                <w:sz w:val="20"/>
                <w:szCs w:val="20"/>
              </w:rPr>
              <w:t>a</w:t>
            </w:r>
            <w:r w:rsidR="00AE281A" w:rsidRPr="005A76A8">
              <w:rPr>
                <w:rFonts w:ascii="Tahoma" w:hAnsi="Tahoma" w:cs="Tahoma"/>
                <w:bCs/>
                <w:sz w:val="20"/>
                <w:szCs w:val="20"/>
              </w:rPr>
              <w:t xml:space="preserve"> dla wszystkich ubezpieczanych jednostek</w:t>
            </w:r>
            <w:r w:rsidR="005B34EA" w:rsidRPr="005A76A8">
              <w:rPr>
                <w:rFonts w:ascii="Tahoma" w:hAnsi="Tahoma" w:cs="Tahoma"/>
                <w:bCs/>
                <w:sz w:val="20"/>
                <w:szCs w:val="20"/>
              </w:rPr>
              <w:t>)</w:t>
            </w:r>
          </w:p>
        </w:tc>
        <w:tc>
          <w:tcPr>
            <w:tcW w:w="2741" w:type="dxa"/>
            <w:tcBorders>
              <w:left w:val="single" w:sz="4" w:space="0" w:color="auto"/>
              <w:bottom w:val="single" w:sz="4" w:space="0" w:color="000000"/>
              <w:right w:val="single" w:sz="4" w:space="0" w:color="auto"/>
            </w:tcBorders>
          </w:tcPr>
          <w:p w:rsidR="00B023DB" w:rsidRPr="007F3CCA" w:rsidRDefault="00B023DB" w:rsidP="007F3CCA">
            <w:pPr>
              <w:ind w:firstLine="101"/>
              <w:jc w:val="center"/>
              <w:rPr>
                <w:rFonts w:ascii="Tahoma" w:hAnsi="Tahoma" w:cs="Tahoma"/>
                <w:bCs/>
                <w:sz w:val="20"/>
                <w:szCs w:val="20"/>
              </w:rPr>
            </w:pPr>
            <w:r w:rsidRPr="007F3CCA">
              <w:rPr>
                <w:rFonts w:ascii="Tahoma" w:hAnsi="Tahoma" w:cs="Tahoma"/>
                <w:bCs/>
                <w:sz w:val="20"/>
                <w:szCs w:val="20"/>
              </w:rPr>
              <w:t>1</w:t>
            </w:r>
            <w:r w:rsidR="005F35D3" w:rsidRPr="007F3CCA">
              <w:rPr>
                <w:rFonts w:ascii="Tahoma" w:hAnsi="Tahoma" w:cs="Tahoma"/>
                <w:bCs/>
                <w:sz w:val="20"/>
                <w:szCs w:val="20"/>
              </w:rPr>
              <w:t> </w:t>
            </w:r>
            <w:r w:rsidR="007F3CCA" w:rsidRPr="007F3CCA">
              <w:rPr>
                <w:rFonts w:ascii="Tahoma" w:hAnsi="Tahoma" w:cs="Tahoma"/>
                <w:bCs/>
                <w:sz w:val="20"/>
                <w:szCs w:val="20"/>
              </w:rPr>
              <w:t>000</w:t>
            </w:r>
            <w:r w:rsidR="005F35D3" w:rsidRPr="007F3CCA">
              <w:rPr>
                <w:rFonts w:ascii="Tahoma" w:hAnsi="Tahoma" w:cs="Tahoma"/>
                <w:bCs/>
                <w:sz w:val="20"/>
                <w:szCs w:val="20"/>
              </w:rPr>
              <w:t xml:space="preserve"> </w:t>
            </w:r>
            <w:r w:rsidR="007F3CCA" w:rsidRPr="007F3CCA">
              <w:rPr>
                <w:rFonts w:ascii="Tahoma" w:hAnsi="Tahoma" w:cs="Tahoma"/>
                <w:bCs/>
                <w:sz w:val="20"/>
                <w:szCs w:val="20"/>
              </w:rPr>
              <w:t>000</w:t>
            </w:r>
            <w:r w:rsidRPr="007F3CCA">
              <w:rPr>
                <w:rFonts w:ascii="Tahoma" w:hAnsi="Tahoma" w:cs="Tahoma"/>
                <w:bCs/>
                <w:sz w:val="20"/>
                <w:szCs w:val="20"/>
              </w:rPr>
              <w:t>,00</w:t>
            </w:r>
          </w:p>
        </w:tc>
      </w:tr>
      <w:tr w:rsidR="00B023DB" w:rsidRPr="0048507A" w:rsidTr="00C20AA0">
        <w:trPr>
          <w:trHeight w:val="412"/>
        </w:trPr>
        <w:tc>
          <w:tcPr>
            <w:tcW w:w="425" w:type="dxa"/>
            <w:tcBorders>
              <w:top w:val="single" w:sz="4" w:space="0" w:color="auto"/>
              <w:left w:val="single" w:sz="4" w:space="0" w:color="000000"/>
              <w:bottom w:val="single" w:sz="4" w:space="0" w:color="auto"/>
            </w:tcBorders>
            <w:vAlign w:val="center"/>
          </w:tcPr>
          <w:p w:rsidR="00B023DB" w:rsidRPr="00C44D2B" w:rsidRDefault="00B023DB" w:rsidP="00A02E56">
            <w:pPr>
              <w:snapToGrid w:val="0"/>
              <w:jc w:val="center"/>
              <w:rPr>
                <w:rFonts w:ascii="Tahoma" w:hAnsi="Tahoma" w:cs="Tahoma"/>
                <w:sz w:val="20"/>
                <w:szCs w:val="20"/>
              </w:rPr>
            </w:pPr>
            <w:r w:rsidRPr="00C44D2B">
              <w:rPr>
                <w:rFonts w:ascii="Tahoma" w:hAnsi="Tahoma" w:cs="Tahoma"/>
                <w:sz w:val="20"/>
                <w:szCs w:val="20"/>
              </w:rPr>
              <w:t>9</w:t>
            </w:r>
          </w:p>
        </w:tc>
        <w:tc>
          <w:tcPr>
            <w:tcW w:w="5812" w:type="dxa"/>
            <w:tcBorders>
              <w:top w:val="single" w:sz="4" w:space="0" w:color="auto"/>
              <w:left w:val="single" w:sz="4" w:space="0" w:color="000000"/>
              <w:bottom w:val="single" w:sz="4" w:space="0" w:color="auto"/>
              <w:right w:val="single" w:sz="4" w:space="0" w:color="auto"/>
            </w:tcBorders>
            <w:vAlign w:val="center"/>
          </w:tcPr>
          <w:p w:rsidR="00B023DB" w:rsidRPr="00C44D2B" w:rsidRDefault="00B023DB" w:rsidP="00A02E56">
            <w:pPr>
              <w:snapToGrid w:val="0"/>
              <w:ind w:left="142"/>
              <w:rPr>
                <w:rFonts w:ascii="Tahoma" w:hAnsi="Tahoma" w:cs="Tahoma"/>
                <w:sz w:val="20"/>
                <w:szCs w:val="20"/>
              </w:rPr>
            </w:pPr>
            <w:r w:rsidRPr="00C44D2B">
              <w:rPr>
                <w:rFonts w:ascii="Tahoma" w:hAnsi="Tahoma" w:cs="Tahoma"/>
                <w:sz w:val="20"/>
                <w:szCs w:val="20"/>
              </w:rPr>
              <w:t>Gotówka</w:t>
            </w:r>
          </w:p>
        </w:tc>
        <w:tc>
          <w:tcPr>
            <w:tcW w:w="2741" w:type="dxa"/>
            <w:tcBorders>
              <w:left w:val="single" w:sz="4" w:space="0" w:color="auto"/>
              <w:bottom w:val="single" w:sz="4" w:space="0" w:color="auto"/>
              <w:right w:val="single" w:sz="4" w:space="0" w:color="auto"/>
            </w:tcBorders>
          </w:tcPr>
          <w:p w:rsidR="00B023DB" w:rsidRPr="0048507A" w:rsidRDefault="00B9318B" w:rsidP="00A02E56">
            <w:pPr>
              <w:ind w:firstLine="101"/>
              <w:jc w:val="center"/>
              <w:rPr>
                <w:rFonts w:ascii="Tahoma" w:hAnsi="Tahoma" w:cs="Tahoma"/>
                <w:bCs/>
                <w:sz w:val="20"/>
                <w:szCs w:val="20"/>
                <w:highlight w:val="yellow"/>
              </w:rPr>
            </w:pPr>
            <w:r>
              <w:rPr>
                <w:rFonts w:ascii="Tahoma" w:hAnsi="Tahoma" w:cs="Tahoma"/>
                <w:bCs/>
                <w:sz w:val="20"/>
                <w:szCs w:val="20"/>
              </w:rPr>
              <w:t>122 400,00</w:t>
            </w:r>
          </w:p>
        </w:tc>
      </w:tr>
      <w:tr w:rsidR="00B023DB" w:rsidRPr="0048507A" w:rsidTr="00523D6C">
        <w:trPr>
          <w:trHeight w:val="318"/>
        </w:trPr>
        <w:tc>
          <w:tcPr>
            <w:tcW w:w="425" w:type="dxa"/>
            <w:tcBorders>
              <w:top w:val="single" w:sz="4" w:space="0" w:color="auto"/>
              <w:left w:val="single" w:sz="4" w:space="0" w:color="000000"/>
              <w:bottom w:val="single" w:sz="4" w:space="0" w:color="000000"/>
            </w:tcBorders>
            <w:vAlign w:val="center"/>
          </w:tcPr>
          <w:p w:rsidR="00B023DB" w:rsidRPr="00C44D2B" w:rsidRDefault="00B023DB" w:rsidP="008A6D9C">
            <w:pPr>
              <w:snapToGrid w:val="0"/>
              <w:jc w:val="center"/>
              <w:rPr>
                <w:rFonts w:ascii="Tahoma" w:hAnsi="Tahoma" w:cs="Tahoma"/>
                <w:sz w:val="20"/>
                <w:szCs w:val="20"/>
              </w:rPr>
            </w:pPr>
            <w:r w:rsidRPr="00C44D2B">
              <w:rPr>
                <w:rFonts w:ascii="Tahoma" w:hAnsi="Tahoma" w:cs="Tahoma"/>
                <w:sz w:val="20"/>
                <w:szCs w:val="20"/>
              </w:rPr>
              <w:t>10</w:t>
            </w:r>
          </w:p>
        </w:tc>
        <w:tc>
          <w:tcPr>
            <w:tcW w:w="5812" w:type="dxa"/>
            <w:tcBorders>
              <w:top w:val="single" w:sz="4" w:space="0" w:color="auto"/>
              <w:left w:val="single" w:sz="4" w:space="0" w:color="000000"/>
              <w:bottom w:val="single" w:sz="4" w:space="0" w:color="000000"/>
              <w:right w:val="single" w:sz="4" w:space="0" w:color="auto"/>
            </w:tcBorders>
            <w:vAlign w:val="center"/>
          </w:tcPr>
          <w:p w:rsidR="00B023DB" w:rsidRPr="00C44D2B" w:rsidRDefault="00B023DB" w:rsidP="008A6D9C">
            <w:pPr>
              <w:snapToGrid w:val="0"/>
              <w:jc w:val="right"/>
              <w:rPr>
                <w:rFonts w:ascii="Tahoma" w:hAnsi="Tahoma" w:cs="Tahoma"/>
                <w:b/>
                <w:sz w:val="20"/>
                <w:szCs w:val="20"/>
              </w:rPr>
            </w:pPr>
            <w:r w:rsidRPr="00C44D2B">
              <w:rPr>
                <w:rFonts w:ascii="Tahoma" w:hAnsi="Tahoma" w:cs="Tahoma"/>
                <w:b/>
                <w:sz w:val="20"/>
                <w:szCs w:val="20"/>
              </w:rPr>
              <w:t>razem</w:t>
            </w:r>
          </w:p>
        </w:tc>
        <w:tc>
          <w:tcPr>
            <w:tcW w:w="2741" w:type="dxa"/>
            <w:tcBorders>
              <w:top w:val="single" w:sz="4" w:space="0" w:color="auto"/>
              <w:left w:val="single" w:sz="4" w:space="0" w:color="auto"/>
              <w:bottom w:val="single" w:sz="4" w:space="0" w:color="auto"/>
              <w:right w:val="single" w:sz="4" w:space="0" w:color="auto"/>
            </w:tcBorders>
          </w:tcPr>
          <w:p w:rsidR="00B023DB" w:rsidRPr="0048507A" w:rsidRDefault="00234F00" w:rsidP="00573B69">
            <w:pPr>
              <w:jc w:val="center"/>
              <w:rPr>
                <w:rFonts w:ascii="Tahoma" w:hAnsi="Tahoma" w:cs="Tahoma"/>
                <w:b/>
                <w:sz w:val="20"/>
                <w:szCs w:val="20"/>
                <w:highlight w:val="yellow"/>
              </w:rPr>
            </w:pPr>
            <w:r w:rsidRPr="00234F00">
              <w:rPr>
                <w:rFonts w:ascii="Tahoma" w:hAnsi="Tahoma" w:cs="Tahoma"/>
                <w:b/>
                <w:sz w:val="20"/>
                <w:szCs w:val="20"/>
                <w:highlight w:val="yellow"/>
              </w:rPr>
              <w:t>233 8</w:t>
            </w:r>
            <w:r w:rsidR="00573B69">
              <w:rPr>
                <w:rFonts w:ascii="Tahoma" w:hAnsi="Tahoma" w:cs="Tahoma"/>
                <w:b/>
                <w:sz w:val="20"/>
                <w:szCs w:val="20"/>
                <w:highlight w:val="yellow"/>
              </w:rPr>
              <w:t>4</w:t>
            </w:r>
            <w:r w:rsidRPr="00234F00">
              <w:rPr>
                <w:rFonts w:ascii="Tahoma" w:hAnsi="Tahoma" w:cs="Tahoma"/>
                <w:b/>
                <w:sz w:val="20"/>
                <w:szCs w:val="20"/>
                <w:highlight w:val="yellow"/>
              </w:rPr>
              <w:t>8 5</w:t>
            </w:r>
            <w:r w:rsidR="00573B69">
              <w:rPr>
                <w:rFonts w:ascii="Tahoma" w:hAnsi="Tahoma" w:cs="Tahoma"/>
                <w:b/>
                <w:sz w:val="20"/>
                <w:szCs w:val="20"/>
                <w:highlight w:val="yellow"/>
              </w:rPr>
              <w:t>78</w:t>
            </w:r>
            <w:r w:rsidRPr="00234F00">
              <w:rPr>
                <w:rFonts w:ascii="Tahoma" w:hAnsi="Tahoma" w:cs="Tahoma"/>
                <w:b/>
                <w:sz w:val="20"/>
                <w:szCs w:val="20"/>
                <w:highlight w:val="yellow"/>
              </w:rPr>
              <w:t>,</w:t>
            </w:r>
            <w:r w:rsidR="00573B69">
              <w:rPr>
                <w:rFonts w:ascii="Tahoma" w:hAnsi="Tahoma" w:cs="Tahoma"/>
                <w:b/>
                <w:sz w:val="20"/>
                <w:szCs w:val="20"/>
                <w:highlight w:val="yellow"/>
              </w:rPr>
              <w:t>28</w:t>
            </w:r>
          </w:p>
        </w:tc>
      </w:tr>
    </w:tbl>
    <w:p w:rsidR="008A6D9C" w:rsidRPr="009E3D8B" w:rsidRDefault="008A6D9C" w:rsidP="008A6D9C">
      <w:pPr>
        <w:spacing w:before="100" w:beforeAutospacing="1" w:after="120"/>
        <w:rPr>
          <w:rFonts w:ascii="Tahoma" w:hAnsi="Tahoma" w:cs="Tahoma"/>
          <w:sz w:val="20"/>
          <w:szCs w:val="20"/>
        </w:rPr>
      </w:pPr>
      <w:r w:rsidRPr="00C44D2B">
        <w:rPr>
          <w:rFonts w:ascii="Tahoma" w:hAnsi="Tahoma" w:cs="Tahoma"/>
          <w:sz w:val="20"/>
          <w:szCs w:val="20"/>
        </w:rPr>
        <w:t xml:space="preserve">Szczegółowe sumy  ubezpieczenia mienia w systemie </w:t>
      </w:r>
      <w:r w:rsidRPr="009E3D8B">
        <w:rPr>
          <w:rFonts w:ascii="Tahoma" w:hAnsi="Tahoma" w:cs="Tahoma"/>
          <w:sz w:val="20"/>
          <w:szCs w:val="20"/>
        </w:rPr>
        <w:t xml:space="preserve">sum stałych: zgodnie z </w:t>
      </w:r>
      <w:r w:rsidRPr="009E3D8B">
        <w:rPr>
          <w:rFonts w:ascii="Tahoma" w:hAnsi="Tahoma" w:cs="Tahoma"/>
          <w:b/>
          <w:sz w:val="20"/>
          <w:szCs w:val="20"/>
        </w:rPr>
        <w:t>załącznikiem A</w:t>
      </w:r>
      <w:r w:rsidRPr="009E3D8B">
        <w:rPr>
          <w:rFonts w:ascii="Tahoma" w:hAnsi="Tahoma" w:cs="Tahoma"/>
          <w:sz w:val="20"/>
          <w:szCs w:val="20"/>
        </w:rPr>
        <w:t xml:space="preserve"> do SIWZ.</w:t>
      </w:r>
    </w:p>
    <w:p w:rsidR="008A6D9C" w:rsidRPr="009E3D8B" w:rsidRDefault="008A6D9C" w:rsidP="008A6D9C">
      <w:pPr>
        <w:spacing w:after="120"/>
        <w:jc w:val="both"/>
        <w:rPr>
          <w:rFonts w:ascii="Tahoma" w:hAnsi="Tahoma" w:cs="Tahoma"/>
          <w:sz w:val="20"/>
          <w:szCs w:val="20"/>
        </w:rPr>
      </w:pPr>
      <w:r w:rsidRPr="009E3D8B">
        <w:rPr>
          <w:rFonts w:ascii="Tahoma" w:hAnsi="Tahoma" w:cs="Tahoma"/>
          <w:sz w:val="20"/>
          <w:szCs w:val="20"/>
        </w:rPr>
        <w:t>Sumy ubezpieczenia mogą ulegać zmianie w trakcie trwania umowy ubezpieczenia, a w szczególności w związku z obowiązywaniem klauzuli automatycznego pokrycia i automatycznego zmniejszenia sumy ubezpieczenia.</w:t>
      </w:r>
    </w:p>
    <w:p w:rsidR="008A6D9C" w:rsidRDefault="008A6D9C" w:rsidP="008A6D9C">
      <w:pPr>
        <w:spacing w:after="120"/>
        <w:rPr>
          <w:rFonts w:ascii="Tahoma" w:hAnsi="Tahoma" w:cs="Tahoma"/>
          <w:sz w:val="20"/>
          <w:szCs w:val="20"/>
        </w:rPr>
      </w:pPr>
      <w:r w:rsidRPr="009E3D8B">
        <w:rPr>
          <w:rFonts w:ascii="Tahoma" w:hAnsi="Tahoma" w:cs="Tahoma"/>
          <w:sz w:val="20"/>
          <w:szCs w:val="20"/>
        </w:rPr>
        <w:t xml:space="preserve">Wykaz budynków wraz z opisem stanowi </w:t>
      </w:r>
      <w:r w:rsidRPr="009E3D8B">
        <w:rPr>
          <w:rFonts w:ascii="Tahoma" w:hAnsi="Tahoma" w:cs="Tahoma"/>
          <w:b/>
          <w:sz w:val="20"/>
          <w:szCs w:val="20"/>
        </w:rPr>
        <w:t>załącznik B</w:t>
      </w:r>
      <w:r w:rsidRPr="009E3D8B">
        <w:rPr>
          <w:rFonts w:ascii="Tahoma" w:hAnsi="Tahoma" w:cs="Tahoma"/>
          <w:sz w:val="20"/>
          <w:szCs w:val="20"/>
        </w:rPr>
        <w:t xml:space="preserve"> do SIWZ</w:t>
      </w:r>
      <w:r w:rsidRPr="00C44D2B">
        <w:rPr>
          <w:rFonts w:ascii="Tahoma" w:hAnsi="Tahoma" w:cs="Tahoma"/>
          <w:sz w:val="20"/>
          <w:szCs w:val="20"/>
        </w:rPr>
        <w:t>.</w:t>
      </w:r>
    </w:p>
    <w:p w:rsidR="001550E8" w:rsidRPr="0048507A" w:rsidRDefault="001550E8" w:rsidP="008A6D9C">
      <w:pPr>
        <w:spacing w:after="120"/>
        <w:rPr>
          <w:rFonts w:ascii="Tahoma" w:hAnsi="Tahoma" w:cs="Tahoma"/>
          <w:sz w:val="20"/>
          <w:szCs w:val="20"/>
          <w:highlight w:val="yellow"/>
        </w:rPr>
      </w:pPr>
    </w:p>
    <w:p w:rsidR="001508C5" w:rsidRPr="00C44D2B" w:rsidRDefault="008A6D9C" w:rsidP="000654D9">
      <w:pPr>
        <w:numPr>
          <w:ilvl w:val="1"/>
          <w:numId w:val="14"/>
        </w:numPr>
        <w:tabs>
          <w:tab w:val="clear" w:pos="1440"/>
          <w:tab w:val="num" w:pos="284"/>
          <w:tab w:val="num" w:pos="1582"/>
        </w:tabs>
        <w:spacing w:before="120"/>
        <w:ind w:left="284" w:hanging="284"/>
        <w:jc w:val="both"/>
        <w:rPr>
          <w:rFonts w:ascii="Tahoma" w:hAnsi="Tahoma" w:cs="Tahoma"/>
          <w:b/>
          <w:sz w:val="20"/>
          <w:szCs w:val="20"/>
        </w:rPr>
      </w:pPr>
      <w:r w:rsidRPr="00C44D2B">
        <w:rPr>
          <w:rFonts w:ascii="Tahoma" w:hAnsi="Tahoma" w:cs="Tahoma"/>
          <w:b/>
          <w:sz w:val="20"/>
          <w:szCs w:val="20"/>
          <w:u w:val="single"/>
        </w:rPr>
        <w:lastRenderedPageBreak/>
        <w:t>Limity odpowiedzialności w ubezpieczeniu mienia od kradzieży z włamaniem, rabunku, dewastacji, kradzieży zwykłej oraz szyb i innych przedmiotów szklanych od stłuczenia</w:t>
      </w:r>
    </w:p>
    <w:p w:rsidR="008A6D9C" w:rsidRPr="00C44D2B" w:rsidRDefault="001508C5" w:rsidP="001508C5">
      <w:pPr>
        <w:tabs>
          <w:tab w:val="left" w:pos="240"/>
        </w:tabs>
        <w:spacing w:before="120"/>
        <w:ind w:left="240" w:hanging="240"/>
        <w:jc w:val="both"/>
        <w:rPr>
          <w:rFonts w:ascii="Tahoma" w:hAnsi="Tahoma" w:cs="Tahoma"/>
          <w:b/>
          <w:sz w:val="20"/>
          <w:szCs w:val="20"/>
        </w:rPr>
      </w:pPr>
      <w:r w:rsidRPr="00C44D2B">
        <w:rPr>
          <w:rFonts w:ascii="Tahoma" w:hAnsi="Tahoma" w:cs="Tahoma"/>
          <w:sz w:val="20"/>
          <w:szCs w:val="20"/>
        </w:rPr>
        <w:t xml:space="preserve"> </w:t>
      </w:r>
      <w:r w:rsidRPr="00C44D2B">
        <w:rPr>
          <w:rFonts w:ascii="Tahoma" w:hAnsi="Tahoma" w:cs="Tahoma"/>
          <w:sz w:val="20"/>
          <w:szCs w:val="20"/>
        </w:rPr>
        <w:tab/>
        <w:t>L</w:t>
      </w:r>
      <w:r w:rsidR="008A6D9C" w:rsidRPr="00C44D2B">
        <w:rPr>
          <w:rFonts w:ascii="Tahoma" w:hAnsi="Tahoma" w:cs="Tahoma"/>
          <w:sz w:val="20"/>
          <w:szCs w:val="20"/>
        </w:rPr>
        <w:t xml:space="preserve">imity </w:t>
      </w:r>
      <w:r w:rsidRPr="00C44D2B">
        <w:rPr>
          <w:rFonts w:ascii="Tahoma" w:hAnsi="Tahoma" w:cs="Tahoma"/>
          <w:sz w:val="20"/>
          <w:szCs w:val="20"/>
        </w:rPr>
        <w:t>odpowiedzialności są</w:t>
      </w:r>
      <w:r w:rsidRPr="00C44D2B">
        <w:rPr>
          <w:rFonts w:ascii="Tahoma" w:hAnsi="Tahoma" w:cs="Tahoma"/>
          <w:b/>
          <w:sz w:val="20"/>
          <w:szCs w:val="20"/>
        </w:rPr>
        <w:t xml:space="preserve"> </w:t>
      </w:r>
      <w:r w:rsidR="008A6D9C" w:rsidRPr="00C44D2B">
        <w:rPr>
          <w:rFonts w:ascii="Tahoma" w:hAnsi="Tahoma" w:cs="Tahoma"/>
          <w:bCs/>
          <w:sz w:val="20"/>
          <w:szCs w:val="20"/>
        </w:rPr>
        <w:t xml:space="preserve">wspólne dla wszystkich ubezpieczanych jednostek, w systemie </w:t>
      </w:r>
      <w:r w:rsidRPr="00C44D2B">
        <w:rPr>
          <w:rFonts w:ascii="Tahoma" w:hAnsi="Tahoma" w:cs="Tahoma"/>
          <w:sz w:val="20"/>
          <w:szCs w:val="20"/>
        </w:rPr>
        <w:t>pierwszego ryzyko</w:t>
      </w:r>
      <w:r w:rsidR="008A6D9C" w:rsidRPr="00C44D2B">
        <w:rPr>
          <w:rFonts w:ascii="Tahoma" w:hAnsi="Tahoma" w:cs="Tahoma"/>
          <w:b/>
          <w:sz w:val="20"/>
          <w:szCs w:val="20"/>
        </w:rPr>
        <w:t>.</w:t>
      </w:r>
    </w:p>
    <w:p w:rsidR="008A6D9C" w:rsidRPr="00C44D2B" w:rsidRDefault="008A6D9C" w:rsidP="008A6D9C">
      <w:pPr>
        <w:numPr>
          <w:ilvl w:val="12"/>
          <w:numId w:val="0"/>
        </w:numPr>
        <w:spacing w:before="120"/>
        <w:jc w:val="both"/>
        <w:rPr>
          <w:rFonts w:ascii="Tahoma" w:hAnsi="Tahoma" w:cs="Tahoma"/>
          <w:sz w:val="20"/>
          <w:szCs w:val="20"/>
        </w:rPr>
      </w:pPr>
      <w:r w:rsidRPr="00C44D2B">
        <w:rPr>
          <w:rFonts w:ascii="Tahoma" w:hAnsi="Tahoma" w:cs="Tahoma"/>
          <w:b/>
          <w:sz w:val="20"/>
          <w:szCs w:val="20"/>
        </w:rPr>
        <w:t>Tabela 2.</w:t>
      </w:r>
    </w:p>
    <w:tbl>
      <w:tblPr>
        <w:tblW w:w="8930" w:type="dxa"/>
        <w:tblInd w:w="147" w:type="dxa"/>
        <w:tblLayout w:type="fixed"/>
        <w:tblCellMar>
          <w:left w:w="0" w:type="dxa"/>
          <w:right w:w="0" w:type="dxa"/>
        </w:tblCellMar>
        <w:tblLook w:val="0000" w:firstRow="0" w:lastRow="0" w:firstColumn="0" w:lastColumn="0" w:noHBand="0" w:noVBand="0"/>
      </w:tblPr>
      <w:tblGrid>
        <w:gridCol w:w="425"/>
        <w:gridCol w:w="5812"/>
        <w:gridCol w:w="2693"/>
      </w:tblGrid>
      <w:tr w:rsidR="008A6D9C" w:rsidRPr="0048507A" w:rsidTr="00EB3921">
        <w:trPr>
          <w:trHeight w:val="410"/>
          <w:tblHeader/>
        </w:trPr>
        <w:tc>
          <w:tcPr>
            <w:tcW w:w="425" w:type="dxa"/>
            <w:tcBorders>
              <w:top w:val="single" w:sz="4" w:space="0" w:color="000000"/>
              <w:left w:val="single" w:sz="4" w:space="0" w:color="000000"/>
              <w:bottom w:val="single" w:sz="4" w:space="0" w:color="000000"/>
            </w:tcBorders>
          </w:tcPr>
          <w:p w:rsidR="008A6D9C" w:rsidRPr="00C44D2B" w:rsidRDefault="008A6D9C" w:rsidP="008A6D9C">
            <w:pPr>
              <w:snapToGrid w:val="0"/>
              <w:jc w:val="center"/>
              <w:rPr>
                <w:rFonts w:ascii="Tahoma" w:hAnsi="Tahoma" w:cs="Tahoma"/>
                <w:b/>
                <w:sz w:val="20"/>
                <w:szCs w:val="20"/>
              </w:rPr>
            </w:pPr>
            <w:r w:rsidRPr="00C44D2B">
              <w:rPr>
                <w:rFonts w:ascii="Tahoma" w:hAnsi="Tahoma" w:cs="Tahoma"/>
                <w:b/>
                <w:sz w:val="20"/>
                <w:szCs w:val="20"/>
              </w:rPr>
              <w:t>l.p.</w:t>
            </w:r>
          </w:p>
        </w:tc>
        <w:tc>
          <w:tcPr>
            <w:tcW w:w="5812" w:type="dxa"/>
            <w:tcBorders>
              <w:top w:val="single" w:sz="4" w:space="0" w:color="000000"/>
              <w:left w:val="single" w:sz="4" w:space="0" w:color="000000"/>
              <w:bottom w:val="single" w:sz="4" w:space="0" w:color="000000"/>
            </w:tcBorders>
            <w:vAlign w:val="center"/>
          </w:tcPr>
          <w:p w:rsidR="008A6D9C" w:rsidRPr="00C44D2B" w:rsidRDefault="008A6D9C" w:rsidP="008A6D9C">
            <w:pPr>
              <w:snapToGrid w:val="0"/>
              <w:ind w:left="147"/>
              <w:rPr>
                <w:rFonts w:ascii="Tahoma" w:hAnsi="Tahoma" w:cs="Tahoma"/>
                <w:b/>
                <w:sz w:val="20"/>
                <w:szCs w:val="20"/>
              </w:rPr>
            </w:pPr>
            <w:r w:rsidRPr="00C44D2B">
              <w:rPr>
                <w:rFonts w:ascii="Tahoma" w:hAnsi="Tahoma" w:cs="Tahoma"/>
                <w:b/>
                <w:sz w:val="20"/>
                <w:szCs w:val="20"/>
              </w:rPr>
              <w:t>Przedmiot ubezpieczenia</w:t>
            </w:r>
          </w:p>
        </w:tc>
        <w:tc>
          <w:tcPr>
            <w:tcW w:w="2693" w:type="dxa"/>
            <w:tcBorders>
              <w:top w:val="single" w:sz="4" w:space="0" w:color="000000"/>
              <w:left w:val="single" w:sz="4" w:space="0" w:color="000000"/>
              <w:bottom w:val="single" w:sz="4" w:space="0" w:color="000000"/>
              <w:right w:val="single" w:sz="4" w:space="0" w:color="000000"/>
            </w:tcBorders>
            <w:vAlign w:val="center"/>
          </w:tcPr>
          <w:p w:rsidR="008A6D9C" w:rsidRPr="00C44D2B" w:rsidRDefault="008A6D9C" w:rsidP="008A6D9C">
            <w:pPr>
              <w:snapToGrid w:val="0"/>
              <w:jc w:val="center"/>
              <w:rPr>
                <w:rFonts w:ascii="Tahoma" w:hAnsi="Tahoma" w:cs="Tahoma"/>
                <w:b/>
                <w:sz w:val="20"/>
                <w:szCs w:val="20"/>
              </w:rPr>
            </w:pPr>
            <w:r w:rsidRPr="00C44D2B">
              <w:rPr>
                <w:rFonts w:ascii="Tahoma" w:hAnsi="Tahoma" w:cs="Tahoma"/>
                <w:b/>
                <w:sz w:val="20"/>
                <w:szCs w:val="20"/>
              </w:rPr>
              <w:t>Limit odpowiedzialności (w zł)</w:t>
            </w:r>
          </w:p>
        </w:tc>
      </w:tr>
      <w:tr w:rsidR="001508C5" w:rsidRPr="0048507A" w:rsidTr="00EB3921">
        <w:trPr>
          <w:trHeight w:val="414"/>
        </w:trPr>
        <w:tc>
          <w:tcPr>
            <w:tcW w:w="425" w:type="dxa"/>
            <w:tcBorders>
              <w:left w:val="single" w:sz="4" w:space="0" w:color="000000"/>
              <w:bottom w:val="single" w:sz="4" w:space="0" w:color="000000"/>
            </w:tcBorders>
          </w:tcPr>
          <w:p w:rsidR="001508C5" w:rsidRPr="00C44D2B" w:rsidRDefault="001508C5" w:rsidP="008A6D9C">
            <w:pPr>
              <w:snapToGrid w:val="0"/>
              <w:jc w:val="center"/>
              <w:rPr>
                <w:rFonts w:ascii="Tahoma" w:hAnsi="Tahoma" w:cs="Tahoma"/>
                <w:sz w:val="20"/>
                <w:szCs w:val="20"/>
              </w:rPr>
            </w:pPr>
            <w:r w:rsidRPr="00C44D2B">
              <w:rPr>
                <w:rFonts w:ascii="Tahoma" w:hAnsi="Tahoma" w:cs="Tahoma"/>
                <w:sz w:val="20"/>
                <w:szCs w:val="20"/>
              </w:rPr>
              <w:t>1</w:t>
            </w:r>
          </w:p>
        </w:tc>
        <w:tc>
          <w:tcPr>
            <w:tcW w:w="5812" w:type="dxa"/>
            <w:tcBorders>
              <w:left w:val="single" w:sz="4" w:space="0" w:color="000000"/>
              <w:bottom w:val="single" w:sz="4" w:space="0" w:color="000000"/>
            </w:tcBorders>
            <w:vAlign w:val="center"/>
          </w:tcPr>
          <w:p w:rsidR="001508C5" w:rsidRPr="0048507A" w:rsidRDefault="001508C5" w:rsidP="008A6D9C">
            <w:pPr>
              <w:snapToGrid w:val="0"/>
              <w:ind w:left="147" w:right="142"/>
              <w:rPr>
                <w:rFonts w:ascii="Tahoma" w:hAnsi="Tahoma" w:cs="Tahoma"/>
                <w:sz w:val="20"/>
                <w:szCs w:val="20"/>
                <w:highlight w:val="yellow"/>
              </w:rPr>
            </w:pPr>
            <w:r w:rsidRPr="00C44D2B">
              <w:rPr>
                <w:rFonts w:ascii="Tahoma" w:hAnsi="Tahoma" w:cs="Tahoma"/>
                <w:snapToGrid w:val="0"/>
                <w:sz w:val="20"/>
                <w:szCs w:val="20"/>
              </w:rPr>
              <w:t xml:space="preserve">Elementy budynków i budowli, środki trwałe i pozostałe środki </w:t>
            </w:r>
            <w:r w:rsidRPr="00C44D2B">
              <w:rPr>
                <w:rFonts w:ascii="Tahoma" w:hAnsi="Tahoma" w:cs="Tahoma"/>
                <w:sz w:val="20"/>
                <w:szCs w:val="20"/>
              </w:rPr>
              <w:t>nie ujęte w ewidencji środków trwałych,</w:t>
            </w:r>
            <w:r w:rsidRPr="00C44D2B">
              <w:rPr>
                <w:rFonts w:ascii="Tahoma" w:hAnsi="Tahoma" w:cs="Tahoma"/>
                <w:snapToGrid w:val="0"/>
                <w:sz w:val="20"/>
                <w:szCs w:val="20"/>
              </w:rPr>
              <w:t xml:space="preserve"> </w:t>
            </w:r>
            <w:r w:rsidRPr="00502A7B">
              <w:rPr>
                <w:rFonts w:ascii="Tahoma" w:hAnsi="Tahoma" w:cs="Tahoma"/>
                <w:snapToGrid w:val="0"/>
                <w:sz w:val="20"/>
                <w:szCs w:val="20"/>
              </w:rPr>
              <w:t xml:space="preserve">w tym </w:t>
            </w:r>
            <w:proofErr w:type="spellStart"/>
            <w:r w:rsidRPr="009E3D8B">
              <w:rPr>
                <w:rFonts w:ascii="Tahoma" w:hAnsi="Tahoma" w:cs="Tahoma"/>
                <w:snapToGrid w:val="0"/>
                <w:sz w:val="20"/>
                <w:szCs w:val="20"/>
              </w:rPr>
              <w:t>niskocenne</w:t>
            </w:r>
            <w:proofErr w:type="spellEnd"/>
            <w:r w:rsidR="002902AB" w:rsidRPr="009E3D8B">
              <w:rPr>
                <w:rFonts w:ascii="Tahoma" w:hAnsi="Tahoma" w:cs="Tahoma"/>
                <w:snapToGrid w:val="0"/>
                <w:sz w:val="20"/>
                <w:szCs w:val="20"/>
              </w:rPr>
              <w:t xml:space="preserve">, </w:t>
            </w:r>
            <w:r w:rsidR="002902AB" w:rsidRPr="009E3D8B">
              <w:rPr>
                <w:rFonts w:ascii="Tahoma" w:hAnsi="Tahoma" w:cs="Tahoma"/>
                <w:sz w:val="20"/>
                <w:szCs w:val="20"/>
              </w:rPr>
              <w:t>mienie osób trzecich</w:t>
            </w:r>
            <w:r w:rsidRPr="009E3D8B">
              <w:rPr>
                <w:rFonts w:ascii="Tahoma" w:hAnsi="Tahoma" w:cs="Tahoma"/>
                <w:snapToGrid w:val="0"/>
                <w:sz w:val="20"/>
                <w:szCs w:val="20"/>
              </w:rPr>
              <w:t xml:space="preserve"> - w zakresie kradzieży z włamaniem i</w:t>
            </w:r>
            <w:r w:rsidRPr="00C44D2B">
              <w:rPr>
                <w:rFonts w:ascii="Tahoma" w:hAnsi="Tahoma" w:cs="Tahoma"/>
                <w:snapToGrid w:val="0"/>
                <w:sz w:val="20"/>
                <w:szCs w:val="20"/>
              </w:rPr>
              <w:t xml:space="preserve"> rabunku</w:t>
            </w:r>
          </w:p>
        </w:tc>
        <w:tc>
          <w:tcPr>
            <w:tcW w:w="2693" w:type="dxa"/>
            <w:tcBorders>
              <w:left w:val="single" w:sz="4" w:space="0" w:color="000000"/>
              <w:bottom w:val="single" w:sz="4" w:space="0" w:color="000000"/>
              <w:right w:val="single" w:sz="4" w:space="0" w:color="000000"/>
            </w:tcBorders>
            <w:vAlign w:val="center"/>
          </w:tcPr>
          <w:p w:rsidR="002E0531" w:rsidRPr="00BA5EC8" w:rsidRDefault="001508C5" w:rsidP="00B27DEA">
            <w:pPr>
              <w:snapToGrid w:val="0"/>
              <w:jc w:val="center"/>
              <w:rPr>
                <w:rFonts w:ascii="Tahoma" w:hAnsi="Tahoma" w:cs="Tahoma"/>
                <w:sz w:val="20"/>
                <w:szCs w:val="20"/>
              </w:rPr>
            </w:pPr>
            <w:r w:rsidRPr="00BA5EC8">
              <w:rPr>
                <w:rFonts w:ascii="Tahoma" w:hAnsi="Tahoma" w:cs="Tahoma"/>
                <w:sz w:val="20"/>
                <w:szCs w:val="20"/>
              </w:rPr>
              <w:t>100 000,00</w:t>
            </w:r>
          </w:p>
        </w:tc>
      </w:tr>
      <w:tr w:rsidR="008A6D9C" w:rsidRPr="0048507A" w:rsidTr="00EB3921">
        <w:trPr>
          <w:trHeight w:val="414"/>
        </w:trPr>
        <w:tc>
          <w:tcPr>
            <w:tcW w:w="425" w:type="dxa"/>
            <w:tcBorders>
              <w:left w:val="single" w:sz="4" w:space="0" w:color="000000"/>
              <w:bottom w:val="single" w:sz="4" w:space="0" w:color="000000"/>
            </w:tcBorders>
          </w:tcPr>
          <w:p w:rsidR="008A6D9C" w:rsidRPr="00C44D2B" w:rsidRDefault="008A6D9C" w:rsidP="008A6D9C">
            <w:pPr>
              <w:snapToGrid w:val="0"/>
              <w:jc w:val="center"/>
              <w:rPr>
                <w:rFonts w:ascii="Tahoma" w:hAnsi="Tahoma" w:cs="Tahoma"/>
                <w:sz w:val="20"/>
                <w:szCs w:val="20"/>
              </w:rPr>
            </w:pPr>
            <w:r w:rsidRPr="00C44D2B">
              <w:rPr>
                <w:rFonts w:ascii="Tahoma" w:hAnsi="Tahoma" w:cs="Tahoma"/>
                <w:sz w:val="20"/>
                <w:szCs w:val="20"/>
              </w:rPr>
              <w:t>2</w:t>
            </w:r>
          </w:p>
        </w:tc>
        <w:tc>
          <w:tcPr>
            <w:tcW w:w="5812" w:type="dxa"/>
            <w:tcBorders>
              <w:left w:val="single" w:sz="4" w:space="0" w:color="000000"/>
              <w:bottom w:val="single" w:sz="4" w:space="0" w:color="000000"/>
            </w:tcBorders>
            <w:vAlign w:val="center"/>
          </w:tcPr>
          <w:p w:rsidR="008A6D9C" w:rsidRPr="0048507A" w:rsidRDefault="008A6D9C" w:rsidP="008A6D9C">
            <w:pPr>
              <w:snapToGrid w:val="0"/>
              <w:ind w:left="147" w:right="142"/>
              <w:rPr>
                <w:rFonts w:ascii="Tahoma" w:hAnsi="Tahoma" w:cs="Tahoma"/>
                <w:sz w:val="20"/>
                <w:szCs w:val="20"/>
                <w:highlight w:val="yellow"/>
              </w:rPr>
            </w:pPr>
            <w:r w:rsidRPr="00C44D2B">
              <w:rPr>
                <w:rFonts w:ascii="Tahoma" w:hAnsi="Tahoma" w:cs="Tahoma"/>
                <w:sz w:val="20"/>
                <w:szCs w:val="20"/>
              </w:rPr>
              <w:t>Środki obrotowe w zakresie kradzieży z włamaniem i rabunku</w:t>
            </w:r>
          </w:p>
        </w:tc>
        <w:tc>
          <w:tcPr>
            <w:tcW w:w="2693" w:type="dxa"/>
            <w:tcBorders>
              <w:left w:val="single" w:sz="4" w:space="0" w:color="000000"/>
              <w:bottom w:val="single" w:sz="4" w:space="0" w:color="000000"/>
              <w:right w:val="single" w:sz="4" w:space="0" w:color="000000"/>
            </w:tcBorders>
            <w:vAlign w:val="center"/>
          </w:tcPr>
          <w:p w:rsidR="002E0531" w:rsidRPr="00BA5EC8" w:rsidRDefault="002E0531" w:rsidP="008A6D9C">
            <w:pPr>
              <w:snapToGrid w:val="0"/>
              <w:jc w:val="center"/>
              <w:rPr>
                <w:rFonts w:ascii="Tahoma" w:hAnsi="Tahoma" w:cs="Tahoma"/>
                <w:sz w:val="20"/>
                <w:szCs w:val="20"/>
              </w:rPr>
            </w:pPr>
            <w:r w:rsidRPr="00BA5EC8">
              <w:rPr>
                <w:rFonts w:ascii="Tahoma" w:hAnsi="Tahoma" w:cs="Tahoma"/>
                <w:sz w:val="20"/>
                <w:szCs w:val="20"/>
              </w:rPr>
              <w:t>5 000,00</w:t>
            </w:r>
          </w:p>
        </w:tc>
      </w:tr>
      <w:tr w:rsidR="008A6D9C" w:rsidRPr="0048507A" w:rsidTr="00EB3921">
        <w:trPr>
          <w:trHeight w:val="561"/>
        </w:trPr>
        <w:tc>
          <w:tcPr>
            <w:tcW w:w="425" w:type="dxa"/>
            <w:tcBorders>
              <w:left w:val="single" w:sz="4" w:space="0" w:color="000000"/>
              <w:bottom w:val="single" w:sz="4" w:space="0" w:color="000000"/>
            </w:tcBorders>
          </w:tcPr>
          <w:p w:rsidR="008A6D9C" w:rsidRPr="00C44D2B" w:rsidRDefault="008A6D9C" w:rsidP="008A6D9C">
            <w:pPr>
              <w:snapToGrid w:val="0"/>
              <w:jc w:val="center"/>
              <w:rPr>
                <w:rFonts w:ascii="Tahoma" w:hAnsi="Tahoma" w:cs="Tahoma"/>
                <w:sz w:val="20"/>
                <w:szCs w:val="20"/>
              </w:rPr>
            </w:pPr>
            <w:r w:rsidRPr="00C44D2B">
              <w:rPr>
                <w:rFonts w:ascii="Tahoma" w:hAnsi="Tahoma" w:cs="Tahoma"/>
                <w:sz w:val="20"/>
                <w:szCs w:val="20"/>
              </w:rPr>
              <w:t>3</w:t>
            </w:r>
          </w:p>
        </w:tc>
        <w:tc>
          <w:tcPr>
            <w:tcW w:w="5812" w:type="dxa"/>
            <w:tcBorders>
              <w:left w:val="single" w:sz="4" w:space="0" w:color="000000"/>
              <w:bottom w:val="single" w:sz="4" w:space="0" w:color="000000"/>
            </w:tcBorders>
            <w:vAlign w:val="center"/>
          </w:tcPr>
          <w:p w:rsidR="008A6D9C" w:rsidRPr="00C44D2B" w:rsidRDefault="008A6D9C" w:rsidP="008A6D9C">
            <w:pPr>
              <w:snapToGrid w:val="0"/>
              <w:ind w:left="147"/>
              <w:rPr>
                <w:rFonts w:ascii="Tahoma" w:hAnsi="Tahoma" w:cs="Tahoma"/>
                <w:sz w:val="20"/>
                <w:szCs w:val="20"/>
              </w:rPr>
            </w:pPr>
            <w:r w:rsidRPr="00C44D2B">
              <w:rPr>
                <w:rFonts w:ascii="Tahoma" w:hAnsi="Tahoma" w:cs="Tahoma"/>
                <w:sz w:val="20"/>
                <w:szCs w:val="20"/>
              </w:rPr>
              <w:t>Księgozbiory – w zakresie kradzieży z włamaniem i rabunku oraz wandalizmu w związku z tymi zdarzeniami</w:t>
            </w:r>
          </w:p>
        </w:tc>
        <w:tc>
          <w:tcPr>
            <w:tcW w:w="2693" w:type="dxa"/>
            <w:tcBorders>
              <w:left w:val="single" w:sz="4" w:space="0" w:color="000000"/>
              <w:bottom w:val="single" w:sz="4" w:space="0" w:color="000000"/>
              <w:right w:val="single" w:sz="4" w:space="0" w:color="000000"/>
            </w:tcBorders>
            <w:vAlign w:val="center"/>
          </w:tcPr>
          <w:p w:rsidR="002E0531" w:rsidRPr="00BA5EC8" w:rsidRDefault="002E0531" w:rsidP="008A6D9C">
            <w:pPr>
              <w:snapToGrid w:val="0"/>
              <w:jc w:val="center"/>
              <w:rPr>
                <w:rFonts w:ascii="Tahoma" w:hAnsi="Tahoma" w:cs="Tahoma"/>
                <w:sz w:val="20"/>
                <w:szCs w:val="20"/>
              </w:rPr>
            </w:pPr>
            <w:r w:rsidRPr="00BA5EC8">
              <w:rPr>
                <w:rFonts w:ascii="Tahoma" w:hAnsi="Tahoma" w:cs="Tahoma"/>
                <w:sz w:val="20"/>
                <w:szCs w:val="20"/>
              </w:rPr>
              <w:t>5 000,00</w:t>
            </w:r>
          </w:p>
        </w:tc>
      </w:tr>
      <w:tr w:rsidR="008A6D9C" w:rsidRPr="0048507A" w:rsidTr="00EB3921">
        <w:trPr>
          <w:trHeight w:val="1311"/>
        </w:trPr>
        <w:tc>
          <w:tcPr>
            <w:tcW w:w="425" w:type="dxa"/>
            <w:tcBorders>
              <w:left w:val="single" w:sz="4" w:space="0" w:color="000000"/>
              <w:bottom w:val="single" w:sz="4" w:space="0" w:color="000000"/>
            </w:tcBorders>
          </w:tcPr>
          <w:p w:rsidR="008A6D9C" w:rsidRPr="00C44D2B" w:rsidRDefault="00E060AE" w:rsidP="008A6D9C">
            <w:pPr>
              <w:snapToGrid w:val="0"/>
              <w:jc w:val="center"/>
              <w:rPr>
                <w:rFonts w:ascii="Tahoma" w:hAnsi="Tahoma" w:cs="Tahoma"/>
                <w:sz w:val="20"/>
                <w:szCs w:val="20"/>
              </w:rPr>
            </w:pPr>
            <w:r w:rsidRPr="00C44D2B">
              <w:rPr>
                <w:rFonts w:ascii="Tahoma" w:hAnsi="Tahoma" w:cs="Tahoma"/>
                <w:sz w:val="20"/>
                <w:szCs w:val="20"/>
              </w:rPr>
              <w:t>4</w:t>
            </w:r>
          </w:p>
        </w:tc>
        <w:tc>
          <w:tcPr>
            <w:tcW w:w="5812" w:type="dxa"/>
            <w:tcBorders>
              <w:left w:val="single" w:sz="4" w:space="0" w:color="000000"/>
              <w:bottom w:val="single" w:sz="4" w:space="0" w:color="000000"/>
            </w:tcBorders>
            <w:vAlign w:val="center"/>
          </w:tcPr>
          <w:p w:rsidR="008A6D9C" w:rsidRPr="0048507A" w:rsidRDefault="008A6D9C" w:rsidP="009E3D8B">
            <w:pPr>
              <w:snapToGrid w:val="0"/>
              <w:ind w:left="147" w:right="159"/>
              <w:rPr>
                <w:rFonts w:ascii="Tahoma" w:hAnsi="Tahoma" w:cs="Tahoma"/>
                <w:sz w:val="20"/>
                <w:szCs w:val="20"/>
                <w:highlight w:val="yellow"/>
              </w:rPr>
            </w:pPr>
            <w:r w:rsidRPr="00C44D2B">
              <w:rPr>
                <w:rFonts w:ascii="Tahoma" w:hAnsi="Tahoma" w:cs="Tahoma"/>
                <w:sz w:val="20"/>
                <w:szCs w:val="20"/>
              </w:rPr>
              <w:t xml:space="preserve">Dewastacja (w tym graffiti oraz koszt naprawy zabezpieczeń) - łącznie dla elementów budynków i budowli (na zewnątrz i wewnątrz), środków trwałych i pozostałych środków nie ujętych w ewidencji środków trwałych, w tym </w:t>
            </w:r>
            <w:proofErr w:type="spellStart"/>
            <w:r w:rsidRPr="00C44D2B">
              <w:rPr>
                <w:rFonts w:ascii="Tahoma" w:hAnsi="Tahoma" w:cs="Tahoma"/>
                <w:sz w:val="20"/>
                <w:szCs w:val="20"/>
              </w:rPr>
              <w:t>niskocennych</w:t>
            </w:r>
            <w:proofErr w:type="spellEnd"/>
            <w:r w:rsidRPr="00C44D2B">
              <w:rPr>
                <w:rFonts w:ascii="Tahoma" w:hAnsi="Tahoma" w:cs="Tahoma"/>
                <w:sz w:val="20"/>
                <w:szCs w:val="20"/>
              </w:rPr>
              <w:t xml:space="preserve"> (w tym pozostających poza budynkami), środków obrotowych, mieni</w:t>
            </w:r>
            <w:r w:rsidR="002E0531" w:rsidRPr="00C44D2B">
              <w:rPr>
                <w:rFonts w:ascii="Tahoma" w:hAnsi="Tahoma" w:cs="Tahoma"/>
                <w:sz w:val="20"/>
                <w:szCs w:val="20"/>
              </w:rPr>
              <w:t>a</w:t>
            </w:r>
            <w:r w:rsidRPr="00C44D2B">
              <w:rPr>
                <w:rFonts w:ascii="Tahoma" w:hAnsi="Tahoma" w:cs="Tahoma"/>
                <w:sz w:val="20"/>
                <w:szCs w:val="20"/>
              </w:rPr>
              <w:t xml:space="preserve"> osób trzecich</w:t>
            </w:r>
          </w:p>
        </w:tc>
        <w:tc>
          <w:tcPr>
            <w:tcW w:w="2693" w:type="dxa"/>
            <w:tcBorders>
              <w:left w:val="single" w:sz="4" w:space="0" w:color="000000"/>
              <w:bottom w:val="single" w:sz="4" w:space="0" w:color="000000"/>
              <w:right w:val="single" w:sz="4" w:space="0" w:color="000000"/>
            </w:tcBorders>
            <w:vAlign w:val="center"/>
          </w:tcPr>
          <w:p w:rsidR="008A6D9C" w:rsidRPr="00BA5EC8" w:rsidRDefault="002E0531" w:rsidP="008A6D9C">
            <w:pPr>
              <w:snapToGrid w:val="0"/>
              <w:jc w:val="center"/>
              <w:rPr>
                <w:rFonts w:ascii="Tahoma" w:hAnsi="Tahoma" w:cs="Tahoma"/>
                <w:sz w:val="20"/>
                <w:szCs w:val="20"/>
              </w:rPr>
            </w:pPr>
            <w:r w:rsidRPr="00BA5EC8">
              <w:rPr>
                <w:rFonts w:ascii="Tahoma" w:hAnsi="Tahoma" w:cs="Tahoma"/>
                <w:sz w:val="20"/>
                <w:szCs w:val="20"/>
              </w:rPr>
              <w:t>100</w:t>
            </w:r>
            <w:r w:rsidR="005A76A8">
              <w:rPr>
                <w:rFonts w:ascii="Tahoma" w:hAnsi="Tahoma" w:cs="Tahoma"/>
                <w:sz w:val="20"/>
                <w:szCs w:val="20"/>
              </w:rPr>
              <w:t> </w:t>
            </w:r>
            <w:r w:rsidRPr="00BA5EC8">
              <w:rPr>
                <w:rFonts w:ascii="Tahoma" w:hAnsi="Tahoma" w:cs="Tahoma"/>
                <w:sz w:val="20"/>
                <w:szCs w:val="20"/>
              </w:rPr>
              <w:t>000</w:t>
            </w:r>
            <w:r w:rsidR="005A76A8">
              <w:rPr>
                <w:rFonts w:ascii="Tahoma" w:hAnsi="Tahoma" w:cs="Tahoma"/>
                <w:sz w:val="20"/>
                <w:szCs w:val="20"/>
              </w:rPr>
              <w:t>,00</w:t>
            </w:r>
          </w:p>
          <w:p w:rsidR="00B27DEA" w:rsidRPr="00BA5EC8" w:rsidRDefault="00B27DEA" w:rsidP="008A6D9C">
            <w:pPr>
              <w:snapToGrid w:val="0"/>
              <w:jc w:val="center"/>
              <w:rPr>
                <w:rFonts w:ascii="Tahoma" w:hAnsi="Tahoma" w:cs="Tahoma"/>
                <w:sz w:val="20"/>
                <w:szCs w:val="20"/>
              </w:rPr>
            </w:pPr>
          </w:p>
          <w:p w:rsidR="008A6D9C" w:rsidRPr="0048507A" w:rsidRDefault="008A6D9C" w:rsidP="00BA5EC8">
            <w:pPr>
              <w:snapToGrid w:val="0"/>
              <w:jc w:val="center"/>
              <w:rPr>
                <w:rFonts w:ascii="Tahoma" w:hAnsi="Tahoma" w:cs="Tahoma"/>
                <w:sz w:val="20"/>
                <w:szCs w:val="20"/>
                <w:highlight w:val="yellow"/>
              </w:rPr>
            </w:pPr>
            <w:r w:rsidRPr="00BA5EC8">
              <w:rPr>
                <w:rFonts w:ascii="Tahoma" w:hAnsi="Tahoma" w:cs="Tahoma"/>
                <w:sz w:val="20"/>
                <w:szCs w:val="20"/>
              </w:rPr>
              <w:t xml:space="preserve"> w tym limit na szkody w wyniku graffiti – </w:t>
            </w:r>
            <w:r w:rsidR="00BA5EC8" w:rsidRPr="00BA5EC8">
              <w:rPr>
                <w:rFonts w:ascii="Tahoma" w:hAnsi="Tahoma" w:cs="Tahoma"/>
                <w:sz w:val="20"/>
                <w:szCs w:val="20"/>
              </w:rPr>
              <w:t>2</w:t>
            </w:r>
            <w:r w:rsidRPr="00BA5EC8">
              <w:rPr>
                <w:rFonts w:ascii="Tahoma" w:hAnsi="Tahoma" w:cs="Tahoma"/>
                <w:sz w:val="20"/>
                <w:szCs w:val="20"/>
              </w:rPr>
              <w:t>0 000,00</w:t>
            </w:r>
          </w:p>
        </w:tc>
      </w:tr>
      <w:tr w:rsidR="008A6D9C" w:rsidRPr="0048507A" w:rsidTr="00EB3921">
        <w:trPr>
          <w:trHeight w:val="988"/>
        </w:trPr>
        <w:tc>
          <w:tcPr>
            <w:tcW w:w="425" w:type="dxa"/>
            <w:tcBorders>
              <w:left w:val="single" w:sz="4" w:space="0" w:color="000000"/>
              <w:bottom w:val="single" w:sz="4" w:space="0" w:color="000000"/>
            </w:tcBorders>
          </w:tcPr>
          <w:p w:rsidR="008A6D9C" w:rsidRPr="00C44D2B" w:rsidRDefault="00E060AE" w:rsidP="008A6D9C">
            <w:pPr>
              <w:snapToGrid w:val="0"/>
              <w:jc w:val="center"/>
              <w:rPr>
                <w:rFonts w:ascii="Tahoma" w:hAnsi="Tahoma" w:cs="Tahoma"/>
                <w:sz w:val="20"/>
                <w:szCs w:val="20"/>
              </w:rPr>
            </w:pPr>
            <w:r w:rsidRPr="00C44D2B">
              <w:rPr>
                <w:rFonts w:ascii="Tahoma" w:hAnsi="Tahoma" w:cs="Tahoma"/>
                <w:sz w:val="20"/>
                <w:szCs w:val="20"/>
              </w:rPr>
              <w:t>5</w:t>
            </w:r>
          </w:p>
        </w:tc>
        <w:tc>
          <w:tcPr>
            <w:tcW w:w="5812" w:type="dxa"/>
            <w:tcBorders>
              <w:left w:val="single" w:sz="4" w:space="0" w:color="000000"/>
              <w:bottom w:val="single" w:sz="4" w:space="0" w:color="000000"/>
            </w:tcBorders>
            <w:vAlign w:val="center"/>
          </w:tcPr>
          <w:p w:rsidR="008A6D9C" w:rsidRPr="00C44D2B" w:rsidRDefault="008A6D9C" w:rsidP="009E3D8B">
            <w:pPr>
              <w:snapToGrid w:val="0"/>
              <w:ind w:left="147" w:right="159"/>
              <w:rPr>
                <w:rFonts w:ascii="Tahoma" w:hAnsi="Tahoma" w:cs="Tahoma"/>
                <w:sz w:val="20"/>
                <w:szCs w:val="20"/>
              </w:rPr>
            </w:pPr>
            <w:r w:rsidRPr="00C44D2B">
              <w:rPr>
                <w:rFonts w:ascii="Tahoma" w:hAnsi="Tahoma" w:cs="Tahoma"/>
                <w:sz w:val="20"/>
                <w:szCs w:val="20"/>
              </w:rPr>
              <w:t xml:space="preserve">Kradzież zwykła - łącznie dla elementów budynków i budowli (na zewnątrz i wewnątrz), środków trwałych i pozostałych środków nie ujętych w ewidencji środków trwałych, w tym </w:t>
            </w:r>
            <w:proofErr w:type="spellStart"/>
            <w:r w:rsidRPr="00C44D2B">
              <w:rPr>
                <w:rFonts w:ascii="Tahoma" w:hAnsi="Tahoma" w:cs="Tahoma"/>
                <w:sz w:val="20"/>
                <w:szCs w:val="20"/>
              </w:rPr>
              <w:t>niskocennych</w:t>
            </w:r>
            <w:proofErr w:type="spellEnd"/>
            <w:r w:rsidRPr="00C44D2B">
              <w:rPr>
                <w:rFonts w:ascii="Tahoma" w:hAnsi="Tahoma" w:cs="Tahoma"/>
                <w:sz w:val="20"/>
                <w:szCs w:val="20"/>
              </w:rPr>
              <w:t xml:space="preserve"> (w tym pozostających poza budynkami), środków obrotowych</w:t>
            </w:r>
            <w:r w:rsidR="002E0531" w:rsidRPr="00C44D2B">
              <w:rPr>
                <w:rFonts w:ascii="Tahoma" w:hAnsi="Tahoma" w:cs="Tahoma"/>
                <w:sz w:val="20"/>
                <w:szCs w:val="20"/>
              </w:rPr>
              <w:t>, mienia osób trzecich</w:t>
            </w:r>
          </w:p>
        </w:tc>
        <w:tc>
          <w:tcPr>
            <w:tcW w:w="2693" w:type="dxa"/>
            <w:tcBorders>
              <w:left w:val="single" w:sz="4" w:space="0" w:color="000000"/>
              <w:bottom w:val="single" w:sz="4" w:space="0" w:color="000000"/>
              <w:right w:val="single" w:sz="4" w:space="0" w:color="000000"/>
            </w:tcBorders>
            <w:vAlign w:val="center"/>
          </w:tcPr>
          <w:p w:rsidR="002E0531" w:rsidRPr="0048507A" w:rsidRDefault="004626EA" w:rsidP="008A6D9C">
            <w:pPr>
              <w:snapToGrid w:val="0"/>
              <w:jc w:val="center"/>
              <w:rPr>
                <w:rFonts w:ascii="Tahoma" w:hAnsi="Tahoma" w:cs="Tahoma"/>
                <w:sz w:val="20"/>
                <w:szCs w:val="20"/>
                <w:highlight w:val="yellow"/>
              </w:rPr>
            </w:pPr>
            <w:r w:rsidRPr="00BA5EC8">
              <w:rPr>
                <w:rFonts w:ascii="Tahoma" w:hAnsi="Tahoma" w:cs="Tahoma"/>
                <w:sz w:val="20"/>
                <w:szCs w:val="20"/>
              </w:rPr>
              <w:t>20 0</w:t>
            </w:r>
            <w:r w:rsidR="002E0531" w:rsidRPr="00BA5EC8">
              <w:rPr>
                <w:rFonts w:ascii="Tahoma" w:hAnsi="Tahoma" w:cs="Tahoma"/>
                <w:sz w:val="20"/>
                <w:szCs w:val="20"/>
              </w:rPr>
              <w:t>00,00</w:t>
            </w:r>
          </w:p>
        </w:tc>
      </w:tr>
      <w:tr w:rsidR="008A6D9C" w:rsidRPr="0048507A" w:rsidTr="00EB3921">
        <w:tc>
          <w:tcPr>
            <w:tcW w:w="425" w:type="dxa"/>
            <w:tcBorders>
              <w:left w:val="single" w:sz="4" w:space="0" w:color="000000"/>
              <w:bottom w:val="single" w:sz="4" w:space="0" w:color="000000"/>
            </w:tcBorders>
          </w:tcPr>
          <w:p w:rsidR="008A6D9C" w:rsidRPr="00C44D2B" w:rsidRDefault="00E060AE" w:rsidP="008A6D9C">
            <w:pPr>
              <w:snapToGrid w:val="0"/>
              <w:jc w:val="center"/>
              <w:rPr>
                <w:rFonts w:ascii="Tahoma" w:hAnsi="Tahoma" w:cs="Tahoma"/>
                <w:sz w:val="20"/>
                <w:szCs w:val="20"/>
              </w:rPr>
            </w:pPr>
            <w:r w:rsidRPr="00C44D2B">
              <w:rPr>
                <w:rFonts w:ascii="Tahoma" w:hAnsi="Tahoma" w:cs="Tahoma"/>
                <w:sz w:val="20"/>
                <w:szCs w:val="20"/>
              </w:rPr>
              <w:t>6</w:t>
            </w:r>
          </w:p>
        </w:tc>
        <w:tc>
          <w:tcPr>
            <w:tcW w:w="5812" w:type="dxa"/>
            <w:tcBorders>
              <w:left w:val="single" w:sz="4" w:space="0" w:color="000000"/>
              <w:bottom w:val="single" w:sz="4" w:space="0" w:color="000000"/>
            </w:tcBorders>
            <w:vAlign w:val="center"/>
          </w:tcPr>
          <w:p w:rsidR="008A6D9C" w:rsidRPr="00C44D2B" w:rsidRDefault="008A6D9C" w:rsidP="008A6D9C">
            <w:pPr>
              <w:snapToGrid w:val="0"/>
              <w:ind w:left="147"/>
              <w:rPr>
                <w:rFonts w:ascii="Tahoma" w:hAnsi="Tahoma" w:cs="Tahoma"/>
                <w:sz w:val="20"/>
                <w:szCs w:val="20"/>
              </w:rPr>
            </w:pPr>
            <w:r w:rsidRPr="00C44D2B">
              <w:rPr>
                <w:rFonts w:ascii="Tahoma" w:hAnsi="Tahoma" w:cs="Tahoma"/>
                <w:sz w:val="20"/>
                <w:szCs w:val="20"/>
              </w:rPr>
              <w:t xml:space="preserve">Gotówka od kradzieży z włamaniem </w:t>
            </w:r>
          </w:p>
        </w:tc>
        <w:tc>
          <w:tcPr>
            <w:tcW w:w="2693" w:type="dxa"/>
            <w:tcBorders>
              <w:left w:val="single" w:sz="4" w:space="0" w:color="000000"/>
              <w:bottom w:val="single" w:sz="4" w:space="0" w:color="000000"/>
              <w:right w:val="single" w:sz="4" w:space="0" w:color="000000"/>
            </w:tcBorders>
            <w:vAlign w:val="center"/>
          </w:tcPr>
          <w:p w:rsidR="008A6D9C" w:rsidRPr="00BA5EC8" w:rsidRDefault="002E0531" w:rsidP="00BA5EC8">
            <w:pPr>
              <w:snapToGrid w:val="0"/>
              <w:jc w:val="center"/>
              <w:rPr>
                <w:rFonts w:ascii="Tahoma" w:hAnsi="Tahoma" w:cs="Tahoma"/>
                <w:sz w:val="20"/>
                <w:szCs w:val="20"/>
              </w:rPr>
            </w:pPr>
            <w:r w:rsidRPr="00BA5EC8">
              <w:rPr>
                <w:rFonts w:ascii="Tahoma" w:hAnsi="Tahoma" w:cs="Tahoma"/>
                <w:sz w:val="20"/>
                <w:szCs w:val="20"/>
              </w:rPr>
              <w:t>3</w:t>
            </w:r>
            <w:r w:rsidR="00BA5EC8" w:rsidRPr="00BA5EC8">
              <w:rPr>
                <w:rFonts w:ascii="Tahoma" w:hAnsi="Tahoma" w:cs="Tahoma"/>
                <w:sz w:val="20"/>
                <w:szCs w:val="20"/>
              </w:rPr>
              <w:t>2</w:t>
            </w:r>
            <w:r w:rsidR="008A6D9C" w:rsidRPr="00BA5EC8">
              <w:rPr>
                <w:rFonts w:ascii="Tahoma" w:hAnsi="Tahoma" w:cs="Tahoma"/>
                <w:sz w:val="20"/>
                <w:szCs w:val="20"/>
              </w:rPr>
              <w:t> 000,00</w:t>
            </w:r>
          </w:p>
        </w:tc>
      </w:tr>
      <w:tr w:rsidR="008A6D9C" w:rsidRPr="0048507A" w:rsidTr="00EB3921">
        <w:tc>
          <w:tcPr>
            <w:tcW w:w="425" w:type="dxa"/>
            <w:tcBorders>
              <w:left w:val="single" w:sz="4" w:space="0" w:color="000000"/>
              <w:bottom w:val="single" w:sz="4" w:space="0" w:color="000000"/>
            </w:tcBorders>
          </w:tcPr>
          <w:p w:rsidR="008A6D9C" w:rsidRPr="00C44D2B" w:rsidRDefault="00E060AE" w:rsidP="008A6D9C">
            <w:pPr>
              <w:snapToGrid w:val="0"/>
              <w:jc w:val="center"/>
              <w:rPr>
                <w:rFonts w:ascii="Tahoma" w:hAnsi="Tahoma" w:cs="Tahoma"/>
                <w:sz w:val="20"/>
                <w:szCs w:val="20"/>
              </w:rPr>
            </w:pPr>
            <w:r w:rsidRPr="00C44D2B">
              <w:rPr>
                <w:rFonts w:ascii="Tahoma" w:hAnsi="Tahoma" w:cs="Tahoma"/>
                <w:sz w:val="20"/>
                <w:szCs w:val="20"/>
              </w:rPr>
              <w:t>7</w:t>
            </w:r>
          </w:p>
        </w:tc>
        <w:tc>
          <w:tcPr>
            <w:tcW w:w="5812" w:type="dxa"/>
            <w:tcBorders>
              <w:left w:val="single" w:sz="4" w:space="0" w:color="000000"/>
              <w:bottom w:val="single" w:sz="4" w:space="0" w:color="000000"/>
            </w:tcBorders>
            <w:vAlign w:val="center"/>
          </w:tcPr>
          <w:p w:rsidR="008A6D9C" w:rsidRPr="00C44D2B" w:rsidRDefault="008A6D9C" w:rsidP="008A6D9C">
            <w:pPr>
              <w:snapToGrid w:val="0"/>
              <w:ind w:left="147"/>
              <w:rPr>
                <w:rFonts w:ascii="Tahoma" w:hAnsi="Tahoma" w:cs="Tahoma"/>
                <w:sz w:val="20"/>
                <w:szCs w:val="20"/>
              </w:rPr>
            </w:pPr>
            <w:r w:rsidRPr="00C44D2B">
              <w:rPr>
                <w:rFonts w:ascii="Tahoma" w:hAnsi="Tahoma" w:cs="Tahoma"/>
                <w:sz w:val="20"/>
                <w:szCs w:val="20"/>
              </w:rPr>
              <w:t>Gotówka od rabunku</w:t>
            </w:r>
          </w:p>
        </w:tc>
        <w:tc>
          <w:tcPr>
            <w:tcW w:w="2693" w:type="dxa"/>
            <w:tcBorders>
              <w:left w:val="single" w:sz="4" w:space="0" w:color="000000"/>
              <w:bottom w:val="single" w:sz="4" w:space="0" w:color="000000"/>
              <w:right w:val="single" w:sz="4" w:space="0" w:color="000000"/>
            </w:tcBorders>
            <w:vAlign w:val="center"/>
          </w:tcPr>
          <w:p w:rsidR="008A6D9C" w:rsidRPr="00BA5EC8" w:rsidRDefault="002E0531" w:rsidP="008A6D9C">
            <w:pPr>
              <w:snapToGrid w:val="0"/>
              <w:jc w:val="center"/>
              <w:rPr>
                <w:rFonts w:ascii="Tahoma" w:hAnsi="Tahoma" w:cs="Tahoma"/>
                <w:sz w:val="20"/>
                <w:szCs w:val="20"/>
              </w:rPr>
            </w:pPr>
            <w:r w:rsidRPr="00BA5EC8">
              <w:rPr>
                <w:rFonts w:ascii="Tahoma" w:hAnsi="Tahoma" w:cs="Tahoma"/>
                <w:sz w:val="20"/>
                <w:szCs w:val="20"/>
              </w:rPr>
              <w:t>5</w:t>
            </w:r>
            <w:r w:rsidR="008A6D9C" w:rsidRPr="00BA5EC8">
              <w:rPr>
                <w:rFonts w:ascii="Tahoma" w:hAnsi="Tahoma" w:cs="Tahoma"/>
                <w:sz w:val="20"/>
                <w:szCs w:val="20"/>
              </w:rPr>
              <w:t>0 000,00</w:t>
            </w:r>
          </w:p>
        </w:tc>
      </w:tr>
      <w:tr w:rsidR="008A6D9C" w:rsidRPr="0048507A" w:rsidTr="00EB3921">
        <w:tc>
          <w:tcPr>
            <w:tcW w:w="425" w:type="dxa"/>
            <w:tcBorders>
              <w:left w:val="single" w:sz="4" w:space="0" w:color="000000"/>
              <w:bottom w:val="single" w:sz="4" w:space="0" w:color="000000"/>
            </w:tcBorders>
          </w:tcPr>
          <w:p w:rsidR="008A6D9C" w:rsidRPr="00C44D2B" w:rsidRDefault="00E060AE" w:rsidP="008A6D9C">
            <w:pPr>
              <w:snapToGrid w:val="0"/>
              <w:jc w:val="center"/>
              <w:rPr>
                <w:rFonts w:ascii="Tahoma" w:hAnsi="Tahoma" w:cs="Tahoma"/>
                <w:sz w:val="20"/>
                <w:szCs w:val="20"/>
              </w:rPr>
            </w:pPr>
            <w:r w:rsidRPr="00C44D2B">
              <w:rPr>
                <w:rFonts w:ascii="Tahoma" w:hAnsi="Tahoma" w:cs="Tahoma"/>
                <w:sz w:val="20"/>
                <w:szCs w:val="20"/>
              </w:rPr>
              <w:t>8</w:t>
            </w:r>
          </w:p>
        </w:tc>
        <w:tc>
          <w:tcPr>
            <w:tcW w:w="5812" w:type="dxa"/>
            <w:tcBorders>
              <w:left w:val="single" w:sz="4" w:space="0" w:color="000000"/>
              <w:bottom w:val="single" w:sz="4" w:space="0" w:color="000000"/>
            </w:tcBorders>
            <w:vAlign w:val="center"/>
          </w:tcPr>
          <w:p w:rsidR="008A6D9C" w:rsidRPr="00C44D2B" w:rsidRDefault="008A6D9C" w:rsidP="008A6D9C">
            <w:pPr>
              <w:snapToGrid w:val="0"/>
              <w:ind w:left="147"/>
              <w:rPr>
                <w:rFonts w:ascii="Tahoma" w:hAnsi="Tahoma" w:cs="Tahoma"/>
                <w:sz w:val="20"/>
                <w:szCs w:val="20"/>
              </w:rPr>
            </w:pPr>
            <w:r w:rsidRPr="00C44D2B">
              <w:rPr>
                <w:rFonts w:ascii="Tahoma" w:hAnsi="Tahoma" w:cs="Tahoma"/>
                <w:sz w:val="20"/>
                <w:szCs w:val="20"/>
              </w:rPr>
              <w:t>Gotówka w transporcie</w:t>
            </w:r>
          </w:p>
        </w:tc>
        <w:tc>
          <w:tcPr>
            <w:tcW w:w="2693" w:type="dxa"/>
            <w:tcBorders>
              <w:left w:val="single" w:sz="4" w:space="0" w:color="000000"/>
              <w:bottom w:val="single" w:sz="4" w:space="0" w:color="000000"/>
              <w:right w:val="single" w:sz="4" w:space="0" w:color="000000"/>
            </w:tcBorders>
            <w:vAlign w:val="center"/>
          </w:tcPr>
          <w:p w:rsidR="008A6D9C" w:rsidRPr="00BA5EC8" w:rsidRDefault="002E0531" w:rsidP="008A6D9C">
            <w:pPr>
              <w:snapToGrid w:val="0"/>
              <w:jc w:val="center"/>
              <w:rPr>
                <w:rFonts w:ascii="Tahoma" w:hAnsi="Tahoma" w:cs="Tahoma"/>
                <w:sz w:val="20"/>
                <w:szCs w:val="20"/>
              </w:rPr>
            </w:pPr>
            <w:r w:rsidRPr="00BA5EC8">
              <w:rPr>
                <w:rFonts w:ascii="Tahoma" w:hAnsi="Tahoma" w:cs="Tahoma"/>
                <w:sz w:val="20"/>
                <w:szCs w:val="20"/>
              </w:rPr>
              <w:t>5</w:t>
            </w:r>
            <w:r w:rsidR="008A6D9C" w:rsidRPr="00BA5EC8">
              <w:rPr>
                <w:rFonts w:ascii="Tahoma" w:hAnsi="Tahoma" w:cs="Tahoma"/>
                <w:sz w:val="20"/>
                <w:szCs w:val="20"/>
              </w:rPr>
              <w:t>0 000,00</w:t>
            </w:r>
          </w:p>
        </w:tc>
      </w:tr>
      <w:tr w:rsidR="008A6D9C" w:rsidRPr="0048507A" w:rsidTr="00EB3921">
        <w:tc>
          <w:tcPr>
            <w:tcW w:w="425" w:type="dxa"/>
            <w:tcBorders>
              <w:left w:val="single" w:sz="4" w:space="0" w:color="000000"/>
              <w:bottom w:val="single" w:sz="4" w:space="0" w:color="000000"/>
            </w:tcBorders>
          </w:tcPr>
          <w:p w:rsidR="008A6D9C" w:rsidRPr="0048507A" w:rsidRDefault="00E060AE" w:rsidP="008A6D9C">
            <w:pPr>
              <w:snapToGrid w:val="0"/>
              <w:jc w:val="center"/>
              <w:rPr>
                <w:rFonts w:ascii="Tahoma" w:hAnsi="Tahoma" w:cs="Tahoma"/>
                <w:sz w:val="20"/>
                <w:szCs w:val="20"/>
                <w:highlight w:val="yellow"/>
              </w:rPr>
            </w:pPr>
            <w:r w:rsidRPr="00C44D2B">
              <w:rPr>
                <w:rFonts w:ascii="Tahoma" w:hAnsi="Tahoma" w:cs="Tahoma"/>
                <w:sz w:val="20"/>
                <w:szCs w:val="20"/>
              </w:rPr>
              <w:t>9</w:t>
            </w:r>
          </w:p>
        </w:tc>
        <w:tc>
          <w:tcPr>
            <w:tcW w:w="5812" w:type="dxa"/>
            <w:tcBorders>
              <w:left w:val="single" w:sz="4" w:space="0" w:color="000000"/>
              <w:bottom w:val="single" w:sz="4" w:space="0" w:color="000000"/>
            </w:tcBorders>
            <w:vAlign w:val="center"/>
          </w:tcPr>
          <w:p w:rsidR="00E5435E" w:rsidRPr="0048507A" w:rsidRDefault="008A6D9C" w:rsidP="00E5435E">
            <w:pPr>
              <w:snapToGrid w:val="0"/>
              <w:ind w:left="142"/>
              <w:rPr>
                <w:rFonts w:ascii="Tahoma" w:hAnsi="Tahoma" w:cs="Tahoma"/>
                <w:sz w:val="20"/>
                <w:szCs w:val="20"/>
                <w:highlight w:val="yellow"/>
              </w:rPr>
            </w:pPr>
            <w:r w:rsidRPr="00C44D2B">
              <w:rPr>
                <w:rFonts w:ascii="Tahoma" w:hAnsi="Tahoma" w:cs="Tahoma"/>
                <w:sz w:val="20"/>
                <w:szCs w:val="20"/>
              </w:rPr>
              <w:t xml:space="preserve">Szyby i inne </w:t>
            </w:r>
            <w:r w:rsidRPr="00E5435E">
              <w:rPr>
                <w:rFonts w:ascii="Tahoma" w:hAnsi="Tahoma" w:cs="Tahoma"/>
                <w:sz w:val="20"/>
                <w:szCs w:val="20"/>
              </w:rPr>
              <w:t xml:space="preserve">przedmioty szklane stanowiące </w:t>
            </w:r>
            <w:r w:rsidR="00C44D2B" w:rsidRPr="00E5435E">
              <w:rPr>
                <w:rFonts w:ascii="Tahoma" w:hAnsi="Tahoma" w:cs="Tahoma"/>
                <w:sz w:val="20"/>
                <w:szCs w:val="20"/>
              </w:rPr>
              <w:t xml:space="preserve">w </w:t>
            </w:r>
            <w:r w:rsidR="00E5435E" w:rsidRPr="00E5435E">
              <w:rPr>
                <w:rFonts w:ascii="Tahoma" w:hAnsi="Tahoma" w:cs="Tahoma"/>
                <w:sz w:val="20"/>
              </w:rPr>
              <w:t xml:space="preserve">szczególności wyposażenie budynków, lokali oraz innych pomieszczeń, w szczególności: szyby okienne i drzwiowe (w tym </w:t>
            </w:r>
            <w:r w:rsidR="00E5435E" w:rsidRPr="00E5435E">
              <w:rPr>
                <w:rFonts w:ascii="Tahoma" w:hAnsi="Tahoma" w:cs="Tahoma"/>
                <w:bCs/>
                <w:sz w:val="20"/>
              </w:rPr>
              <w:t>antywłamaniowe)</w:t>
            </w:r>
            <w:r w:rsidR="00E5435E" w:rsidRPr="00E5435E">
              <w:rPr>
                <w:rFonts w:ascii="Tahoma" w:hAnsi="Tahoma" w:cs="Tahoma"/>
                <w:sz w:val="20"/>
              </w:rPr>
              <w:t xml:space="preserve">, oszklenia ścian i dachów, oszklenie balustrad a także oświetlenie wewnętrzne i zewnętrzne, oszklenie gablot reklamowych i innych gablot (zewnętrznych i wewnętrznych), oszklenie tablicy informacyjnej, szaf, lustra, </w:t>
            </w:r>
            <w:proofErr w:type="spellStart"/>
            <w:r w:rsidR="00E5435E" w:rsidRPr="00E5435E">
              <w:rPr>
                <w:rFonts w:ascii="Tahoma" w:hAnsi="Tahoma" w:cs="Tahoma"/>
                <w:sz w:val="20"/>
              </w:rPr>
              <w:t>tabla</w:t>
            </w:r>
            <w:proofErr w:type="spellEnd"/>
            <w:r w:rsidR="00E5435E" w:rsidRPr="00E5435E">
              <w:rPr>
                <w:rFonts w:ascii="Tahoma" w:hAnsi="Tahoma" w:cs="Tahoma"/>
                <w:sz w:val="20"/>
              </w:rPr>
              <w:t>.</w:t>
            </w:r>
          </w:p>
        </w:tc>
        <w:tc>
          <w:tcPr>
            <w:tcW w:w="2693" w:type="dxa"/>
            <w:tcBorders>
              <w:left w:val="single" w:sz="4" w:space="0" w:color="000000"/>
              <w:bottom w:val="single" w:sz="4" w:space="0" w:color="000000"/>
              <w:right w:val="single" w:sz="4" w:space="0" w:color="000000"/>
            </w:tcBorders>
            <w:vAlign w:val="center"/>
          </w:tcPr>
          <w:p w:rsidR="008D2AF8" w:rsidRPr="0048507A" w:rsidRDefault="008D2AF8" w:rsidP="008A6D9C">
            <w:pPr>
              <w:snapToGrid w:val="0"/>
              <w:jc w:val="center"/>
              <w:rPr>
                <w:rFonts w:ascii="Tahoma" w:hAnsi="Tahoma" w:cs="Tahoma"/>
                <w:sz w:val="20"/>
                <w:szCs w:val="20"/>
                <w:highlight w:val="yellow"/>
              </w:rPr>
            </w:pPr>
            <w:r w:rsidRPr="00BA5EC8">
              <w:rPr>
                <w:rFonts w:ascii="Tahoma" w:hAnsi="Tahoma" w:cs="Tahoma"/>
                <w:sz w:val="20"/>
                <w:szCs w:val="20"/>
              </w:rPr>
              <w:t>30</w:t>
            </w:r>
            <w:r w:rsidR="005A76A8">
              <w:rPr>
                <w:rFonts w:ascii="Tahoma" w:hAnsi="Tahoma" w:cs="Tahoma"/>
                <w:sz w:val="20"/>
                <w:szCs w:val="20"/>
              </w:rPr>
              <w:t> </w:t>
            </w:r>
            <w:r w:rsidRPr="00BA5EC8">
              <w:rPr>
                <w:rFonts w:ascii="Tahoma" w:hAnsi="Tahoma" w:cs="Tahoma"/>
                <w:sz w:val="20"/>
                <w:szCs w:val="20"/>
              </w:rPr>
              <w:t>000</w:t>
            </w:r>
            <w:r w:rsidR="005A76A8">
              <w:rPr>
                <w:rFonts w:ascii="Tahoma" w:hAnsi="Tahoma" w:cs="Tahoma"/>
                <w:sz w:val="20"/>
                <w:szCs w:val="20"/>
              </w:rPr>
              <w:t>,00</w:t>
            </w:r>
          </w:p>
        </w:tc>
      </w:tr>
      <w:tr w:rsidR="008A6D9C" w:rsidRPr="0048507A" w:rsidTr="00EB3921">
        <w:trPr>
          <w:trHeight w:val="60"/>
        </w:trPr>
        <w:tc>
          <w:tcPr>
            <w:tcW w:w="425" w:type="dxa"/>
            <w:tcBorders>
              <w:left w:val="single" w:sz="4" w:space="0" w:color="000000"/>
              <w:bottom w:val="single" w:sz="4" w:space="0" w:color="000000"/>
            </w:tcBorders>
          </w:tcPr>
          <w:p w:rsidR="008A6D9C" w:rsidRPr="0048507A" w:rsidRDefault="008A6D9C" w:rsidP="008A6D9C">
            <w:pPr>
              <w:snapToGrid w:val="0"/>
              <w:jc w:val="center"/>
              <w:rPr>
                <w:rFonts w:ascii="Tahoma" w:hAnsi="Tahoma" w:cs="Tahoma"/>
                <w:sz w:val="20"/>
                <w:szCs w:val="20"/>
                <w:highlight w:val="yellow"/>
              </w:rPr>
            </w:pPr>
            <w:r w:rsidRPr="00C44D2B">
              <w:rPr>
                <w:rFonts w:ascii="Tahoma" w:hAnsi="Tahoma" w:cs="Tahoma"/>
                <w:sz w:val="20"/>
                <w:szCs w:val="20"/>
              </w:rPr>
              <w:t>9</w:t>
            </w:r>
          </w:p>
        </w:tc>
        <w:tc>
          <w:tcPr>
            <w:tcW w:w="5812" w:type="dxa"/>
            <w:tcBorders>
              <w:left w:val="single" w:sz="4" w:space="0" w:color="000000"/>
              <w:bottom w:val="single" w:sz="4" w:space="0" w:color="000000"/>
            </w:tcBorders>
          </w:tcPr>
          <w:p w:rsidR="008A6D9C" w:rsidRPr="0048507A" w:rsidRDefault="008A6D9C" w:rsidP="008A6D9C">
            <w:pPr>
              <w:snapToGrid w:val="0"/>
              <w:jc w:val="right"/>
              <w:rPr>
                <w:rFonts w:ascii="Tahoma" w:hAnsi="Tahoma" w:cs="Tahoma"/>
                <w:b/>
                <w:sz w:val="20"/>
                <w:szCs w:val="20"/>
                <w:highlight w:val="yellow"/>
              </w:rPr>
            </w:pPr>
            <w:r w:rsidRPr="005A76A8">
              <w:rPr>
                <w:rFonts w:ascii="Tahoma" w:hAnsi="Tahoma" w:cs="Tahoma"/>
                <w:b/>
                <w:sz w:val="20"/>
                <w:szCs w:val="20"/>
              </w:rPr>
              <w:t>razem</w:t>
            </w:r>
          </w:p>
        </w:tc>
        <w:tc>
          <w:tcPr>
            <w:tcW w:w="2693" w:type="dxa"/>
            <w:tcBorders>
              <w:left w:val="single" w:sz="4" w:space="0" w:color="000000"/>
              <w:bottom w:val="single" w:sz="4" w:space="0" w:color="000000"/>
              <w:right w:val="single" w:sz="4" w:space="0" w:color="000000"/>
            </w:tcBorders>
            <w:vAlign w:val="center"/>
          </w:tcPr>
          <w:p w:rsidR="008A6D9C" w:rsidRPr="0048507A" w:rsidRDefault="004626EA" w:rsidP="005A76A8">
            <w:pPr>
              <w:snapToGrid w:val="0"/>
              <w:jc w:val="center"/>
              <w:rPr>
                <w:rFonts w:ascii="Tahoma" w:hAnsi="Tahoma" w:cs="Tahoma"/>
                <w:b/>
                <w:sz w:val="20"/>
                <w:szCs w:val="20"/>
                <w:highlight w:val="yellow"/>
              </w:rPr>
            </w:pPr>
            <w:r w:rsidRPr="005A76A8">
              <w:rPr>
                <w:rFonts w:ascii="Tahoma" w:hAnsi="Tahoma" w:cs="Tahoma"/>
                <w:b/>
                <w:sz w:val="20"/>
                <w:szCs w:val="20"/>
              </w:rPr>
              <w:t>39</w:t>
            </w:r>
            <w:r w:rsidR="005A76A8" w:rsidRPr="005A76A8">
              <w:rPr>
                <w:rFonts w:ascii="Tahoma" w:hAnsi="Tahoma" w:cs="Tahoma"/>
                <w:b/>
                <w:sz w:val="20"/>
                <w:szCs w:val="20"/>
              </w:rPr>
              <w:t>2</w:t>
            </w:r>
            <w:r w:rsidRPr="005A76A8">
              <w:rPr>
                <w:rFonts w:ascii="Tahoma" w:hAnsi="Tahoma" w:cs="Tahoma"/>
                <w:b/>
                <w:sz w:val="20"/>
                <w:szCs w:val="20"/>
              </w:rPr>
              <w:t xml:space="preserve"> 000,00</w:t>
            </w:r>
          </w:p>
        </w:tc>
      </w:tr>
    </w:tbl>
    <w:p w:rsidR="008A6D9C" w:rsidRPr="00C44D2B" w:rsidRDefault="008A6D9C">
      <w:pPr>
        <w:pStyle w:val="Tekstpodstawowy3"/>
        <w:rPr>
          <w:rFonts w:ascii="Tahoma" w:hAnsi="Tahoma" w:cs="Tahoma"/>
          <w:b/>
          <w:sz w:val="20"/>
          <w:szCs w:val="20"/>
          <w:lang w:val="pl-PL"/>
        </w:rPr>
      </w:pPr>
    </w:p>
    <w:p w:rsidR="008A6D9C" w:rsidRPr="00C44D2B" w:rsidRDefault="008A6D9C" w:rsidP="000654D9">
      <w:pPr>
        <w:pStyle w:val="Tekstpodstawowywcity"/>
        <w:numPr>
          <w:ilvl w:val="1"/>
          <w:numId w:val="14"/>
        </w:numPr>
        <w:tabs>
          <w:tab w:val="clear" w:pos="1440"/>
          <w:tab w:val="num" w:pos="284"/>
          <w:tab w:val="num" w:pos="1193"/>
        </w:tabs>
        <w:spacing w:before="120"/>
        <w:ind w:left="284" w:hanging="284"/>
        <w:jc w:val="both"/>
        <w:rPr>
          <w:rFonts w:ascii="Tahoma" w:hAnsi="Tahoma" w:cs="Tahoma"/>
          <w:b w:val="0"/>
          <w:bCs/>
          <w:sz w:val="20"/>
        </w:rPr>
      </w:pPr>
      <w:r w:rsidRPr="00C44D2B">
        <w:rPr>
          <w:rFonts w:ascii="Tahoma" w:hAnsi="Tahoma" w:cs="Tahoma"/>
          <w:b w:val="0"/>
          <w:bCs/>
          <w:sz w:val="20"/>
        </w:rPr>
        <w:t>Mienie zgłoszone do ubezpieczenia to mienie stanowiące własność ubezpieczającego / ubezpieczonego, będące w zarządzaniu / administrowaniu</w:t>
      </w:r>
      <w:r w:rsidR="00A17BF8" w:rsidRPr="00C44D2B">
        <w:rPr>
          <w:rFonts w:ascii="Tahoma" w:hAnsi="Tahoma" w:cs="Tahoma"/>
          <w:b w:val="0"/>
          <w:bCs/>
          <w:sz w:val="20"/>
        </w:rPr>
        <w:t xml:space="preserve">, </w:t>
      </w:r>
      <w:r w:rsidRPr="00C44D2B">
        <w:rPr>
          <w:rFonts w:ascii="Tahoma" w:hAnsi="Tahoma" w:cs="Tahoma"/>
          <w:b w:val="0"/>
          <w:bCs/>
          <w:sz w:val="20"/>
        </w:rPr>
        <w:t xml:space="preserve">a także mienie będące w posiadaniu  ubezpieczającego / ubezpieczonego (np. </w:t>
      </w:r>
      <w:r w:rsidRPr="00C44D2B">
        <w:rPr>
          <w:rFonts w:ascii="Tahoma" w:hAnsi="Tahoma" w:cs="Tahoma"/>
          <w:b w:val="0"/>
          <w:sz w:val="20"/>
        </w:rPr>
        <w:t>użytkowane na podstawie umowy najmu, dzierżawy, użyczenia, lea</w:t>
      </w:r>
      <w:r w:rsidR="00201B07" w:rsidRPr="00C44D2B">
        <w:rPr>
          <w:rFonts w:ascii="Tahoma" w:hAnsi="Tahoma" w:cs="Tahoma"/>
          <w:b w:val="0"/>
          <w:sz w:val="20"/>
        </w:rPr>
        <w:t>singu lub inne</w:t>
      </w:r>
      <w:r w:rsidR="00A17BF8" w:rsidRPr="00C44D2B">
        <w:rPr>
          <w:rFonts w:ascii="Tahoma" w:hAnsi="Tahoma" w:cs="Tahoma"/>
          <w:b w:val="0"/>
          <w:sz w:val="20"/>
        </w:rPr>
        <w:t>j podobnej umowy) oraz mienie osób trzecich</w:t>
      </w:r>
      <w:r w:rsidR="00201B07" w:rsidRPr="00C44D2B">
        <w:rPr>
          <w:rFonts w:ascii="Tahoma" w:hAnsi="Tahoma" w:cs="Tahoma"/>
          <w:b w:val="0"/>
          <w:sz w:val="20"/>
        </w:rPr>
        <w:t>.</w:t>
      </w:r>
      <w:r w:rsidRPr="00C44D2B">
        <w:rPr>
          <w:rFonts w:ascii="Tahoma" w:hAnsi="Tahoma" w:cs="Tahoma"/>
          <w:b w:val="0"/>
          <w:bCs/>
          <w:sz w:val="20"/>
        </w:rPr>
        <w:t xml:space="preserve"> Są to w szczególności:</w:t>
      </w:r>
    </w:p>
    <w:p w:rsidR="008A6D9C" w:rsidRPr="000F1FC1" w:rsidRDefault="008A6D9C" w:rsidP="000654D9">
      <w:pPr>
        <w:pStyle w:val="Tekstpodstawowywcity"/>
        <w:numPr>
          <w:ilvl w:val="0"/>
          <w:numId w:val="32"/>
        </w:numPr>
        <w:spacing w:before="120"/>
        <w:ind w:left="709" w:hanging="283"/>
        <w:jc w:val="both"/>
        <w:rPr>
          <w:rFonts w:ascii="Tahoma" w:hAnsi="Tahoma" w:cs="Tahoma"/>
          <w:b w:val="0"/>
          <w:bCs/>
          <w:sz w:val="20"/>
        </w:rPr>
      </w:pPr>
      <w:r w:rsidRPr="000F1FC1">
        <w:rPr>
          <w:rFonts w:ascii="Tahoma" w:hAnsi="Tahoma" w:cs="Tahoma"/>
          <w:bCs/>
          <w:sz w:val="20"/>
        </w:rPr>
        <w:t>budynki, lokale, pomieszczenia</w:t>
      </w:r>
      <w:r w:rsidRPr="000F1FC1">
        <w:rPr>
          <w:rFonts w:ascii="Tahoma" w:hAnsi="Tahoma" w:cs="Tahoma"/>
          <w:b w:val="0"/>
          <w:sz w:val="20"/>
        </w:rPr>
        <w:t xml:space="preserve"> (gr I wg KŚT);</w:t>
      </w:r>
      <w:r w:rsidR="00987F27" w:rsidRPr="000F1FC1">
        <w:rPr>
          <w:rFonts w:ascii="Tahoma" w:hAnsi="Tahoma" w:cs="Tahoma"/>
          <w:b w:val="0"/>
          <w:sz w:val="20"/>
        </w:rPr>
        <w:t xml:space="preserve"> w poz</w:t>
      </w:r>
      <w:r w:rsidR="00BB3A1F" w:rsidRPr="000F1FC1">
        <w:rPr>
          <w:rFonts w:ascii="Tahoma" w:hAnsi="Tahoma" w:cs="Tahoma"/>
          <w:b w:val="0"/>
          <w:sz w:val="20"/>
        </w:rPr>
        <w:t xml:space="preserve">ycji tej ujęte są także wiaty </w:t>
      </w:r>
      <w:r w:rsidR="00987F27" w:rsidRPr="000F1FC1">
        <w:rPr>
          <w:rFonts w:ascii="Tahoma" w:hAnsi="Tahoma" w:cs="Tahoma"/>
          <w:b w:val="0"/>
          <w:sz w:val="20"/>
        </w:rPr>
        <w:t xml:space="preserve">z pozostałych środków trwałych i </w:t>
      </w:r>
      <w:proofErr w:type="spellStart"/>
      <w:r w:rsidR="00987F27" w:rsidRPr="000F1FC1">
        <w:rPr>
          <w:rFonts w:ascii="Tahoma" w:hAnsi="Tahoma" w:cs="Tahoma"/>
          <w:b w:val="0"/>
          <w:sz w:val="20"/>
        </w:rPr>
        <w:t>niskocennych</w:t>
      </w:r>
      <w:proofErr w:type="spellEnd"/>
      <w:r w:rsidR="00EF16BD" w:rsidRPr="000F1FC1">
        <w:rPr>
          <w:rFonts w:ascii="Tahoma" w:hAnsi="Tahoma" w:cs="Tahoma"/>
          <w:b w:val="0"/>
          <w:sz w:val="20"/>
        </w:rPr>
        <w:t>;</w:t>
      </w:r>
    </w:p>
    <w:p w:rsidR="00326329" w:rsidRPr="00CE61A0" w:rsidRDefault="008A6D9C" w:rsidP="000654D9">
      <w:pPr>
        <w:pStyle w:val="Tekstpodstawowywcity"/>
        <w:numPr>
          <w:ilvl w:val="0"/>
          <w:numId w:val="32"/>
        </w:numPr>
        <w:spacing w:before="120"/>
        <w:ind w:left="709" w:hanging="283"/>
        <w:jc w:val="both"/>
        <w:rPr>
          <w:rFonts w:ascii="Tahoma" w:hAnsi="Tahoma" w:cs="Tahoma"/>
          <w:b w:val="0"/>
          <w:bCs/>
          <w:sz w:val="20"/>
        </w:rPr>
      </w:pPr>
      <w:r w:rsidRPr="00783E03">
        <w:rPr>
          <w:rFonts w:ascii="Tahoma" w:hAnsi="Tahoma" w:cs="Tahoma"/>
          <w:bCs/>
          <w:sz w:val="20"/>
        </w:rPr>
        <w:t>budowle</w:t>
      </w:r>
      <w:r w:rsidRPr="00783E03">
        <w:rPr>
          <w:rFonts w:ascii="Tahoma" w:hAnsi="Tahoma" w:cs="Tahoma"/>
          <w:b w:val="0"/>
          <w:bCs/>
          <w:sz w:val="20"/>
        </w:rPr>
        <w:t xml:space="preserve"> (gr I </w:t>
      </w:r>
      <w:proofErr w:type="spellStart"/>
      <w:r w:rsidRPr="00783E03">
        <w:rPr>
          <w:rFonts w:ascii="Tahoma" w:hAnsi="Tahoma" w:cs="Tahoma"/>
          <w:b w:val="0"/>
          <w:bCs/>
          <w:sz w:val="20"/>
        </w:rPr>
        <w:t>i</w:t>
      </w:r>
      <w:proofErr w:type="spellEnd"/>
      <w:r w:rsidRPr="00783E03">
        <w:rPr>
          <w:rFonts w:ascii="Tahoma" w:hAnsi="Tahoma" w:cs="Tahoma"/>
          <w:b w:val="0"/>
          <w:bCs/>
          <w:sz w:val="20"/>
        </w:rPr>
        <w:t xml:space="preserve"> II wg KŚT), </w:t>
      </w:r>
      <w:r w:rsidR="006264E6" w:rsidRPr="00783E03">
        <w:rPr>
          <w:rFonts w:ascii="Tahoma" w:hAnsi="Tahoma" w:cs="Tahoma"/>
          <w:b w:val="0"/>
          <w:bCs/>
          <w:sz w:val="20"/>
        </w:rPr>
        <w:t>w szczególnośc</w:t>
      </w:r>
      <w:r w:rsidR="00E81AE8" w:rsidRPr="00783E03">
        <w:rPr>
          <w:rFonts w:ascii="Tahoma" w:hAnsi="Tahoma" w:cs="Tahoma"/>
          <w:b w:val="0"/>
          <w:bCs/>
          <w:sz w:val="20"/>
        </w:rPr>
        <w:t>i:</w:t>
      </w:r>
      <w:r w:rsidR="00074D7B" w:rsidRPr="00783E03">
        <w:rPr>
          <w:rFonts w:ascii="Tahoma" w:hAnsi="Tahoma" w:cs="Tahoma"/>
          <w:b w:val="0"/>
          <w:bCs/>
          <w:sz w:val="20"/>
        </w:rPr>
        <w:t xml:space="preserve"> </w:t>
      </w:r>
      <w:r w:rsidR="00EF16BD" w:rsidRPr="00783E03">
        <w:rPr>
          <w:rFonts w:ascii="Tahoma" w:hAnsi="Tahoma" w:cs="Tahoma"/>
          <w:b w:val="0"/>
          <w:bCs/>
          <w:sz w:val="20"/>
        </w:rPr>
        <w:t xml:space="preserve">boiska, drogi </w:t>
      </w:r>
      <w:r w:rsidR="00326329" w:rsidRPr="00783E03">
        <w:rPr>
          <w:rFonts w:ascii="Tahoma" w:hAnsi="Tahoma" w:cs="Tahoma"/>
          <w:b w:val="0"/>
          <w:bCs/>
          <w:sz w:val="20"/>
        </w:rPr>
        <w:t>wewnętrzne, ulice, chodniki, ogrodzenia</w:t>
      </w:r>
      <w:r w:rsidR="00EF16BD" w:rsidRPr="00783E03">
        <w:rPr>
          <w:rFonts w:ascii="Tahoma" w:hAnsi="Tahoma" w:cs="Tahoma"/>
          <w:b w:val="0"/>
          <w:bCs/>
          <w:sz w:val="20"/>
        </w:rPr>
        <w:t>, parking, place,</w:t>
      </w:r>
      <w:r w:rsidR="00326329" w:rsidRPr="00783E03">
        <w:rPr>
          <w:rFonts w:ascii="Tahoma" w:hAnsi="Tahoma" w:cs="Tahoma"/>
          <w:b w:val="0"/>
          <w:bCs/>
          <w:sz w:val="20"/>
        </w:rPr>
        <w:t xml:space="preserve"> place zabaw, </w:t>
      </w:r>
      <w:r w:rsidR="00980939" w:rsidRPr="00783E03">
        <w:rPr>
          <w:rFonts w:ascii="Tahoma" w:hAnsi="Tahoma" w:cs="Tahoma"/>
          <w:b w:val="0"/>
          <w:bCs/>
          <w:sz w:val="20"/>
        </w:rPr>
        <w:t xml:space="preserve">dojazdy, </w:t>
      </w:r>
      <w:r w:rsidR="00326329" w:rsidRPr="00783E03">
        <w:rPr>
          <w:rFonts w:ascii="Tahoma" w:hAnsi="Tahoma" w:cs="Tahoma"/>
          <w:b w:val="0"/>
          <w:bCs/>
          <w:sz w:val="20"/>
        </w:rPr>
        <w:t xml:space="preserve">sieć cieplna kotłowni, sieć kanalizacji sanitarnej, sieć kanalizacji deszczowej, </w:t>
      </w:r>
      <w:r w:rsidR="00507F6E" w:rsidRPr="00783E03">
        <w:rPr>
          <w:rFonts w:ascii="Tahoma" w:hAnsi="Tahoma" w:cs="Tahoma"/>
          <w:b w:val="0"/>
          <w:bCs/>
          <w:sz w:val="20"/>
        </w:rPr>
        <w:t xml:space="preserve">ciepłociąg, </w:t>
      </w:r>
      <w:r w:rsidR="00326329" w:rsidRPr="00783E03">
        <w:rPr>
          <w:rFonts w:ascii="Tahoma" w:hAnsi="Tahoma" w:cs="Tahoma"/>
          <w:b w:val="0"/>
          <w:bCs/>
          <w:sz w:val="20"/>
        </w:rPr>
        <w:t xml:space="preserve">sieć zewnętrzna </w:t>
      </w:r>
      <w:proofErr w:type="spellStart"/>
      <w:r w:rsidR="00326329" w:rsidRPr="00783E03">
        <w:rPr>
          <w:rFonts w:ascii="Tahoma" w:hAnsi="Tahoma" w:cs="Tahoma"/>
          <w:b w:val="0"/>
          <w:bCs/>
          <w:sz w:val="20"/>
        </w:rPr>
        <w:t>wodno</w:t>
      </w:r>
      <w:proofErr w:type="spellEnd"/>
      <w:r w:rsidR="00326329" w:rsidRPr="00783E03">
        <w:rPr>
          <w:rFonts w:ascii="Tahoma" w:hAnsi="Tahoma" w:cs="Tahoma"/>
          <w:b w:val="0"/>
          <w:bCs/>
          <w:sz w:val="20"/>
        </w:rPr>
        <w:t xml:space="preserve"> – kanalizacyjna, rozdzielnia i przyłącze kanalizacyjne, przyłącze kolektora sanitarnego,  rurociąg tłoczny, oczyszczalnia ścieków, małe architektury (w tym zieleń), ukształtowanie terenu, oświetlenie terenu, ciepłociąg </w:t>
      </w:r>
      <w:r w:rsidR="00980939" w:rsidRPr="00783E03">
        <w:rPr>
          <w:rFonts w:ascii="Tahoma" w:hAnsi="Tahoma" w:cs="Tahoma"/>
          <w:b w:val="0"/>
          <w:bCs/>
          <w:sz w:val="20"/>
        </w:rPr>
        <w:t xml:space="preserve">– budynek węzła cieplnego </w:t>
      </w:r>
      <w:r w:rsidR="00255E27">
        <w:rPr>
          <w:rFonts w:ascii="Tahoma" w:hAnsi="Tahoma" w:cs="Tahoma"/>
          <w:b w:val="0"/>
          <w:bCs/>
          <w:sz w:val="20"/>
        </w:rPr>
        <w:t>(wg KŚT jest  w gr. II budowle</w:t>
      </w:r>
      <w:r w:rsidR="00170158">
        <w:rPr>
          <w:rFonts w:ascii="Tahoma" w:hAnsi="Tahoma" w:cs="Tahoma"/>
          <w:b w:val="0"/>
          <w:bCs/>
          <w:sz w:val="20"/>
        </w:rPr>
        <w:t xml:space="preserve"> </w:t>
      </w:r>
      <w:r w:rsidR="00CE000B">
        <w:rPr>
          <w:rFonts w:ascii="Tahoma" w:hAnsi="Tahoma" w:cs="Tahoma"/>
          <w:b w:val="0"/>
          <w:bCs/>
          <w:sz w:val="20"/>
        </w:rPr>
        <w:t xml:space="preserve">pod </w:t>
      </w:r>
      <w:r w:rsidR="00170158">
        <w:rPr>
          <w:rFonts w:ascii="Tahoma" w:hAnsi="Tahoma" w:cs="Tahoma"/>
          <w:b w:val="0"/>
          <w:bCs/>
          <w:sz w:val="20"/>
        </w:rPr>
        <w:t xml:space="preserve">nr. </w:t>
      </w:r>
      <w:proofErr w:type="spellStart"/>
      <w:r w:rsidR="00170158">
        <w:rPr>
          <w:rFonts w:ascii="Tahoma" w:hAnsi="Tahoma" w:cs="Tahoma"/>
          <w:b w:val="0"/>
          <w:bCs/>
          <w:sz w:val="20"/>
        </w:rPr>
        <w:t>inw</w:t>
      </w:r>
      <w:proofErr w:type="spellEnd"/>
      <w:r w:rsidR="00170158">
        <w:rPr>
          <w:rFonts w:ascii="Tahoma" w:hAnsi="Tahoma" w:cs="Tahoma"/>
          <w:b w:val="0"/>
          <w:bCs/>
          <w:sz w:val="20"/>
        </w:rPr>
        <w:t>.</w:t>
      </w:r>
      <w:r w:rsidR="00170158" w:rsidRPr="00170158">
        <w:rPr>
          <w:rFonts w:ascii="Times New Roman" w:hAnsi="Times New Roman"/>
          <w:b w:val="0"/>
          <w:szCs w:val="24"/>
        </w:rPr>
        <w:t xml:space="preserve"> </w:t>
      </w:r>
      <w:r w:rsidR="00170158" w:rsidRPr="00170158">
        <w:rPr>
          <w:rFonts w:ascii="Tahoma" w:hAnsi="Tahoma" w:cs="Tahoma"/>
          <w:b w:val="0"/>
          <w:bCs/>
          <w:sz w:val="20"/>
        </w:rPr>
        <w:t>ZS1 –ST/211/154/90</w:t>
      </w:r>
      <w:r w:rsidR="00255E27">
        <w:rPr>
          <w:rFonts w:ascii="Tahoma" w:hAnsi="Tahoma" w:cs="Tahoma"/>
          <w:b w:val="0"/>
          <w:bCs/>
          <w:sz w:val="20"/>
        </w:rPr>
        <w:t>)</w:t>
      </w:r>
      <w:r w:rsidR="00326329" w:rsidRPr="00783E03">
        <w:rPr>
          <w:rFonts w:ascii="Tahoma" w:hAnsi="Tahoma" w:cs="Tahoma"/>
          <w:b w:val="0"/>
          <w:bCs/>
          <w:sz w:val="20"/>
        </w:rPr>
        <w:t xml:space="preserve">, instalacja elektryczna </w:t>
      </w:r>
      <w:r w:rsidR="00326329" w:rsidRPr="00CE61A0">
        <w:rPr>
          <w:rFonts w:ascii="Tahoma" w:hAnsi="Tahoma" w:cs="Tahoma"/>
          <w:b w:val="0"/>
          <w:bCs/>
          <w:sz w:val="20"/>
        </w:rPr>
        <w:t>wewnętrzna, wiata otwarta (wskazana w wykazie budynków DPS), maszt antenowy</w:t>
      </w:r>
      <w:r w:rsidR="00E81AE8" w:rsidRPr="00CE61A0">
        <w:rPr>
          <w:rFonts w:ascii="Tahoma" w:hAnsi="Tahoma" w:cs="Tahoma"/>
          <w:b w:val="0"/>
          <w:bCs/>
          <w:sz w:val="20"/>
        </w:rPr>
        <w:t>, altany</w:t>
      </w:r>
      <w:r w:rsidR="00327EF8" w:rsidRPr="00CE61A0">
        <w:rPr>
          <w:rFonts w:ascii="Tahoma" w:hAnsi="Tahoma" w:cs="Tahoma"/>
          <w:b w:val="0"/>
          <w:bCs/>
          <w:sz w:val="20"/>
        </w:rPr>
        <w:t>;</w:t>
      </w:r>
    </w:p>
    <w:p w:rsidR="009B317C" w:rsidRPr="00CE61A0" w:rsidRDefault="008A6D9C" w:rsidP="000654D9">
      <w:pPr>
        <w:pStyle w:val="Tekstpodstawowywcity"/>
        <w:numPr>
          <w:ilvl w:val="0"/>
          <w:numId w:val="32"/>
        </w:numPr>
        <w:spacing w:before="120"/>
        <w:ind w:left="709" w:hanging="283"/>
        <w:jc w:val="both"/>
        <w:rPr>
          <w:rFonts w:ascii="Tahoma" w:hAnsi="Tahoma" w:cs="Tahoma"/>
          <w:b w:val="0"/>
          <w:bCs/>
          <w:sz w:val="20"/>
        </w:rPr>
      </w:pPr>
      <w:r w:rsidRPr="00CE61A0">
        <w:rPr>
          <w:rFonts w:ascii="Tahoma" w:hAnsi="Tahoma" w:cs="Tahoma"/>
          <w:bCs/>
          <w:iCs/>
          <w:sz w:val="20"/>
        </w:rPr>
        <w:t>środki trwałe</w:t>
      </w:r>
      <w:r w:rsidRPr="00CE61A0">
        <w:rPr>
          <w:rFonts w:ascii="Tahoma" w:hAnsi="Tahoma" w:cs="Tahoma"/>
          <w:b w:val="0"/>
          <w:bCs/>
          <w:iCs/>
          <w:sz w:val="20"/>
        </w:rPr>
        <w:t xml:space="preserve"> </w:t>
      </w:r>
      <w:r w:rsidRPr="00CE61A0">
        <w:rPr>
          <w:rFonts w:ascii="Tahoma" w:hAnsi="Tahoma" w:cs="Tahoma"/>
          <w:b w:val="0"/>
          <w:sz w:val="20"/>
        </w:rPr>
        <w:t>(gr III – VIII wg KŚT)</w:t>
      </w:r>
      <w:r w:rsidRPr="00CE61A0">
        <w:rPr>
          <w:rFonts w:ascii="Tahoma" w:hAnsi="Tahoma" w:cs="Tahoma"/>
          <w:b w:val="0"/>
          <w:bCs/>
          <w:iCs/>
          <w:sz w:val="20"/>
        </w:rPr>
        <w:t xml:space="preserve">, </w:t>
      </w:r>
      <w:r w:rsidRPr="00CE61A0">
        <w:rPr>
          <w:rFonts w:ascii="Tahoma" w:hAnsi="Tahoma" w:cs="Tahoma"/>
          <w:b w:val="0"/>
          <w:bCs/>
          <w:sz w:val="20"/>
        </w:rPr>
        <w:t>w tym m.in.:</w:t>
      </w:r>
      <w:r w:rsidR="003B722D" w:rsidRPr="00CE61A0">
        <w:rPr>
          <w:rFonts w:ascii="Tahoma" w:hAnsi="Tahoma" w:cs="Tahoma"/>
          <w:b w:val="0"/>
          <w:bCs/>
          <w:sz w:val="20"/>
        </w:rPr>
        <w:t xml:space="preserve"> </w:t>
      </w:r>
      <w:r w:rsidR="00935037" w:rsidRPr="00CE61A0">
        <w:rPr>
          <w:rFonts w:ascii="Tahoma" w:hAnsi="Tahoma" w:cs="Tahoma"/>
          <w:b w:val="0"/>
          <w:bCs/>
          <w:sz w:val="20"/>
        </w:rPr>
        <w:t xml:space="preserve">kotłownie, </w:t>
      </w:r>
      <w:r w:rsidR="007C5564" w:rsidRPr="00CE61A0">
        <w:rPr>
          <w:rFonts w:ascii="Tahoma" w:hAnsi="Tahoma" w:cs="Tahoma"/>
          <w:b w:val="0"/>
          <w:bCs/>
          <w:sz w:val="20"/>
        </w:rPr>
        <w:t xml:space="preserve">technologia, podgrzewacze, pompy </w:t>
      </w:r>
      <w:r w:rsidR="00935037" w:rsidRPr="00CE61A0">
        <w:rPr>
          <w:rFonts w:ascii="Tahoma" w:hAnsi="Tahoma" w:cs="Tahoma"/>
          <w:b w:val="0"/>
          <w:bCs/>
          <w:sz w:val="20"/>
        </w:rPr>
        <w:t xml:space="preserve">(w tym </w:t>
      </w:r>
      <w:r w:rsidR="007C5564" w:rsidRPr="00CE61A0">
        <w:rPr>
          <w:rFonts w:ascii="Tahoma" w:hAnsi="Tahoma" w:cs="Tahoma"/>
          <w:b w:val="0"/>
          <w:bCs/>
          <w:sz w:val="20"/>
        </w:rPr>
        <w:t xml:space="preserve">z zasobnikami, </w:t>
      </w:r>
      <w:r w:rsidR="00935037" w:rsidRPr="00CE61A0">
        <w:rPr>
          <w:rFonts w:ascii="Tahoma" w:hAnsi="Tahoma" w:cs="Tahoma"/>
          <w:b w:val="0"/>
          <w:bCs/>
          <w:sz w:val="20"/>
        </w:rPr>
        <w:t>szlamowe)</w:t>
      </w:r>
      <w:r w:rsidR="00444CB0" w:rsidRPr="00CE61A0">
        <w:rPr>
          <w:rFonts w:ascii="Tahoma" w:hAnsi="Tahoma" w:cs="Tahoma"/>
          <w:b w:val="0"/>
          <w:bCs/>
          <w:sz w:val="20"/>
        </w:rPr>
        <w:t>,</w:t>
      </w:r>
      <w:r w:rsidR="00935037" w:rsidRPr="00CE61A0">
        <w:rPr>
          <w:rFonts w:ascii="Tahoma" w:hAnsi="Tahoma" w:cs="Tahoma"/>
          <w:b w:val="0"/>
          <w:bCs/>
          <w:sz w:val="20"/>
        </w:rPr>
        <w:t xml:space="preserve"> </w:t>
      </w:r>
      <w:r w:rsidR="007C5564" w:rsidRPr="00CE61A0">
        <w:rPr>
          <w:rFonts w:ascii="Tahoma" w:hAnsi="Tahoma" w:cs="Tahoma"/>
          <w:b w:val="0"/>
          <w:bCs/>
          <w:sz w:val="20"/>
        </w:rPr>
        <w:t xml:space="preserve">węzły ciepłownicze, </w:t>
      </w:r>
      <w:r w:rsidR="00935037" w:rsidRPr="00CE61A0">
        <w:rPr>
          <w:rFonts w:ascii="Tahoma" w:hAnsi="Tahoma" w:cs="Tahoma"/>
          <w:b w:val="0"/>
          <w:bCs/>
          <w:sz w:val="20"/>
        </w:rPr>
        <w:t xml:space="preserve">kocioł wodny wraz z </w:t>
      </w:r>
      <w:r w:rsidR="00935037" w:rsidRPr="00CE61A0">
        <w:rPr>
          <w:rFonts w:ascii="Tahoma" w:hAnsi="Tahoma" w:cs="Tahoma"/>
          <w:b w:val="0"/>
          <w:bCs/>
          <w:sz w:val="20"/>
        </w:rPr>
        <w:lastRenderedPageBreak/>
        <w:t xml:space="preserve">infrastrukturą ciepłowniczą, węże: ssawne, tłoczone, aparat  prądotwórczy, kocioł co, </w:t>
      </w:r>
      <w:r w:rsidR="00D241A5" w:rsidRPr="00CE61A0">
        <w:rPr>
          <w:rFonts w:ascii="Tahoma" w:hAnsi="Tahoma" w:cs="Tahoma"/>
          <w:b w:val="0"/>
          <w:bCs/>
          <w:sz w:val="20"/>
        </w:rPr>
        <w:t>agregaty,</w:t>
      </w:r>
      <w:r w:rsidR="009B317C" w:rsidRPr="00CE61A0">
        <w:rPr>
          <w:rFonts w:ascii="Tahoma" w:hAnsi="Tahoma" w:cs="Tahoma"/>
          <w:b w:val="0"/>
          <w:bCs/>
          <w:sz w:val="20"/>
        </w:rPr>
        <w:t xml:space="preserve"> zestaw do gry w siatkę z osprzętem; siatki boczne, okienne; zasilenie obiektów, instalacja radiofoniczna, sieć telekomunikacyjna, wentylacja mechaniczna, stacja uzdatniania wody, pompy (w tym wodne, zatapialne), rurociąg, wymiennik płytowy, sauna sucha, łaźnia parowa, solarium, boks zamknięty +drzwiczki, zjeżdżalnia wodna słoń, wanna z hydromasażem, masaż karku, gejzer wodny, tablica reklamy </w:t>
      </w:r>
      <w:r w:rsidR="003B722D" w:rsidRPr="00CE61A0">
        <w:rPr>
          <w:rFonts w:ascii="Tahoma" w:hAnsi="Tahoma" w:cs="Tahoma"/>
          <w:b w:val="0"/>
          <w:bCs/>
          <w:sz w:val="20"/>
        </w:rPr>
        <w:t>świetlnej,</w:t>
      </w:r>
      <w:r w:rsidR="003B722D" w:rsidRPr="00CE61A0">
        <w:rPr>
          <w:rFonts w:ascii="Tahoma" w:hAnsi="Tahoma" w:cs="Tahoma"/>
          <w:bCs/>
          <w:sz w:val="20"/>
        </w:rPr>
        <w:t xml:space="preserve"> </w:t>
      </w:r>
      <w:r w:rsidR="00B74BC5" w:rsidRPr="00CE61A0">
        <w:rPr>
          <w:rFonts w:ascii="Tahoma" w:hAnsi="Tahoma" w:cs="Tahoma"/>
          <w:b w:val="0"/>
          <w:sz w:val="20"/>
        </w:rPr>
        <w:t xml:space="preserve">tablica świetlna basenowa, </w:t>
      </w:r>
      <w:r w:rsidR="003B722D" w:rsidRPr="00CE61A0">
        <w:rPr>
          <w:rFonts w:ascii="Tahoma" w:hAnsi="Tahoma" w:cs="Tahoma"/>
          <w:b w:val="0"/>
          <w:bCs/>
          <w:sz w:val="20"/>
        </w:rPr>
        <w:t>bateria kondensatora</w:t>
      </w:r>
      <w:r w:rsidR="009B317C" w:rsidRPr="00CE61A0">
        <w:rPr>
          <w:rFonts w:ascii="Tahoma" w:hAnsi="Tahoma" w:cs="Tahoma"/>
          <w:b w:val="0"/>
          <w:bCs/>
          <w:sz w:val="20"/>
        </w:rPr>
        <w:t xml:space="preserve">, </w:t>
      </w:r>
      <w:r w:rsidR="0037735C" w:rsidRPr="00CE61A0">
        <w:rPr>
          <w:rFonts w:ascii="Tahoma" w:hAnsi="Tahoma" w:cs="Tahoma"/>
          <w:b w:val="0"/>
          <w:bCs/>
          <w:sz w:val="20"/>
        </w:rPr>
        <w:t xml:space="preserve">monitoring wizyjny, </w:t>
      </w:r>
      <w:r w:rsidR="0022371D" w:rsidRPr="00CE61A0">
        <w:rPr>
          <w:rFonts w:ascii="Tahoma" w:hAnsi="Tahoma" w:cs="Tahoma"/>
          <w:b w:val="0"/>
          <w:bCs/>
          <w:sz w:val="20"/>
        </w:rPr>
        <w:t xml:space="preserve">instrumenty, </w:t>
      </w:r>
      <w:r w:rsidR="00A86D4B" w:rsidRPr="00CE61A0">
        <w:rPr>
          <w:rFonts w:ascii="Tahoma" w:hAnsi="Tahoma" w:cs="Tahoma"/>
          <w:b w:val="0"/>
          <w:bCs/>
          <w:sz w:val="20"/>
        </w:rPr>
        <w:t xml:space="preserve">winda dla osób niepełnosprawnych, automat biletowy, urządzenie </w:t>
      </w:r>
      <w:proofErr w:type="spellStart"/>
      <w:r w:rsidR="00A86D4B" w:rsidRPr="00CE61A0">
        <w:rPr>
          <w:rFonts w:ascii="Tahoma" w:hAnsi="Tahoma" w:cs="Tahoma"/>
          <w:b w:val="0"/>
          <w:bCs/>
          <w:sz w:val="20"/>
        </w:rPr>
        <w:t>Gestetner</w:t>
      </w:r>
      <w:proofErr w:type="spellEnd"/>
      <w:r w:rsidR="00A86D4B" w:rsidRPr="00CE61A0">
        <w:rPr>
          <w:rFonts w:ascii="Tahoma" w:hAnsi="Tahoma" w:cs="Tahoma"/>
          <w:b w:val="0"/>
          <w:bCs/>
          <w:sz w:val="20"/>
        </w:rPr>
        <w:t xml:space="preserve">, </w:t>
      </w:r>
      <w:proofErr w:type="spellStart"/>
      <w:r w:rsidR="009B317C" w:rsidRPr="00CE61A0">
        <w:rPr>
          <w:rFonts w:ascii="Tahoma" w:hAnsi="Tahoma" w:cs="Tahoma"/>
          <w:b w:val="0"/>
          <w:bCs/>
          <w:sz w:val="20"/>
        </w:rPr>
        <w:t>mobik</w:t>
      </w:r>
      <w:proofErr w:type="spellEnd"/>
      <w:r w:rsidR="009B317C" w:rsidRPr="00CE61A0">
        <w:rPr>
          <w:rFonts w:ascii="Tahoma" w:hAnsi="Tahoma" w:cs="Tahoma"/>
          <w:b w:val="0"/>
          <w:bCs/>
          <w:sz w:val="20"/>
        </w:rPr>
        <w:t xml:space="preserve"> stomatologiczny, wymiennik ciepła, dźwigi osobowe,  platformy schodowe, instalacje klimatyzacyjne, systemy alarmowe, p.poż, okapy wentylacyjne, agregaty prądotwórcze, szafy chłodnicze, </w:t>
      </w:r>
      <w:r w:rsidR="00021D62" w:rsidRPr="00CE61A0">
        <w:rPr>
          <w:rFonts w:ascii="Tahoma" w:hAnsi="Tahoma" w:cs="Tahoma"/>
          <w:b w:val="0"/>
          <w:bCs/>
          <w:sz w:val="20"/>
        </w:rPr>
        <w:t xml:space="preserve">urządzenia do ćwiczeń i rehabilitacji, </w:t>
      </w:r>
      <w:r w:rsidR="009B317C" w:rsidRPr="00CE61A0">
        <w:rPr>
          <w:rFonts w:ascii="Tahoma" w:hAnsi="Tahoma" w:cs="Tahoma"/>
          <w:b w:val="0"/>
          <w:bCs/>
          <w:sz w:val="20"/>
        </w:rPr>
        <w:t>maszyny do podłóg, HUB – do sieci wewnętrznej,</w:t>
      </w:r>
      <w:r w:rsidR="00021D62" w:rsidRPr="00CE61A0">
        <w:rPr>
          <w:rFonts w:ascii="Tahoma" w:hAnsi="Tahoma" w:cs="Tahoma"/>
          <w:b w:val="0"/>
          <w:bCs/>
          <w:sz w:val="20"/>
        </w:rPr>
        <w:t xml:space="preserve"> </w:t>
      </w:r>
      <w:r w:rsidR="009B317C" w:rsidRPr="00CE61A0">
        <w:rPr>
          <w:rFonts w:ascii="Tahoma" w:hAnsi="Tahoma" w:cs="Tahoma"/>
          <w:b w:val="0"/>
          <w:bCs/>
          <w:sz w:val="20"/>
        </w:rPr>
        <w:t xml:space="preserve">kotara rozdzielająca boiska z napędem elektrycznym, trybuna dla widzów, lampa do terapii światłem  spolaryzowanym, Atlas Master Sport JP-1 Millenium 8 stanowiskowy, odśnieżarka, kosiarki samojezdne, zmywarka RUBY (maszyna do mycia podłóg), pojazd schodowy z wózkiem inwalidzkim, </w:t>
      </w:r>
      <w:proofErr w:type="spellStart"/>
      <w:r w:rsidR="009B317C" w:rsidRPr="00CE61A0">
        <w:rPr>
          <w:rFonts w:ascii="Tahoma" w:hAnsi="Tahoma" w:cs="Tahoma"/>
          <w:b w:val="0"/>
          <w:bCs/>
          <w:sz w:val="20"/>
        </w:rPr>
        <w:t>szorowarka</w:t>
      </w:r>
      <w:proofErr w:type="spellEnd"/>
      <w:r w:rsidR="009B317C" w:rsidRPr="00CE61A0">
        <w:rPr>
          <w:rFonts w:ascii="Tahoma" w:hAnsi="Tahoma" w:cs="Tahoma"/>
          <w:b w:val="0"/>
          <w:bCs/>
          <w:sz w:val="20"/>
        </w:rPr>
        <w:t xml:space="preserve"> do hali, traktor spalinowy, </w:t>
      </w:r>
      <w:r w:rsidR="000A1D23" w:rsidRPr="00CE61A0">
        <w:rPr>
          <w:rFonts w:ascii="Tahoma" w:hAnsi="Tahoma" w:cs="Tahoma"/>
          <w:b w:val="0"/>
          <w:bCs/>
          <w:sz w:val="20"/>
        </w:rPr>
        <w:t xml:space="preserve">kaseton świetlny, </w:t>
      </w:r>
      <w:r w:rsidR="009B317C" w:rsidRPr="00CE61A0">
        <w:rPr>
          <w:rFonts w:ascii="Tahoma" w:hAnsi="Tahoma" w:cs="Tahoma"/>
          <w:b w:val="0"/>
          <w:bCs/>
          <w:sz w:val="20"/>
        </w:rPr>
        <w:t xml:space="preserve">kosiarka bijakowa + wal, kosiarki, ubijak wibracyjny, karczownik </w:t>
      </w:r>
      <w:proofErr w:type="spellStart"/>
      <w:r w:rsidR="009B317C" w:rsidRPr="00CE61A0">
        <w:rPr>
          <w:rFonts w:ascii="Tahoma" w:hAnsi="Tahoma" w:cs="Tahoma"/>
          <w:b w:val="0"/>
          <w:bCs/>
          <w:sz w:val="20"/>
        </w:rPr>
        <w:t>zaciągnikowy</w:t>
      </w:r>
      <w:proofErr w:type="spellEnd"/>
      <w:r w:rsidR="009B317C" w:rsidRPr="00CE61A0">
        <w:rPr>
          <w:rFonts w:ascii="Tahoma" w:hAnsi="Tahoma" w:cs="Tahoma"/>
          <w:b w:val="0"/>
          <w:bCs/>
          <w:sz w:val="20"/>
        </w:rPr>
        <w:t xml:space="preserve">, posypywarki, odkurzacze (w tym ogrodowe, basenowy), </w:t>
      </w:r>
      <w:r w:rsidR="000A1D23" w:rsidRPr="00CE61A0">
        <w:rPr>
          <w:rFonts w:ascii="Tahoma" w:hAnsi="Tahoma" w:cs="Tahoma"/>
          <w:b w:val="0"/>
          <w:bCs/>
          <w:sz w:val="20"/>
        </w:rPr>
        <w:t xml:space="preserve">zestaw </w:t>
      </w:r>
      <w:proofErr w:type="spellStart"/>
      <w:r w:rsidR="000A1D23" w:rsidRPr="00CE61A0">
        <w:rPr>
          <w:rFonts w:ascii="Tahoma" w:hAnsi="Tahoma" w:cs="Tahoma"/>
          <w:b w:val="0"/>
          <w:bCs/>
          <w:sz w:val="20"/>
        </w:rPr>
        <w:t>coach</w:t>
      </w:r>
      <w:proofErr w:type="spellEnd"/>
      <w:r w:rsidR="000A1D23" w:rsidRPr="00CE61A0">
        <w:rPr>
          <w:rFonts w:ascii="Tahoma" w:hAnsi="Tahoma" w:cs="Tahoma"/>
          <w:b w:val="0"/>
          <w:bCs/>
          <w:sz w:val="20"/>
        </w:rPr>
        <w:t xml:space="preserve"> Lab II., </w:t>
      </w:r>
      <w:r w:rsidR="00601497" w:rsidRPr="00CE61A0">
        <w:rPr>
          <w:rFonts w:ascii="Tahoma" w:hAnsi="Tahoma" w:cs="Tahoma"/>
          <w:b w:val="0"/>
          <w:bCs/>
          <w:sz w:val="20"/>
        </w:rPr>
        <w:t xml:space="preserve">regały, </w:t>
      </w:r>
      <w:r w:rsidR="007C5564" w:rsidRPr="00CE61A0">
        <w:rPr>
          <w:rFonts w:ascii="Tahoma" w:hAnsi="Tahoma" w:cs="Tahoma"/>
          <w:b w:val="0"/>
          <w:bCs/>
          <w:sz w:val="20"/>
        </w:rPr>
        <w:t xml:space="preserve">klimatyzatory, sprzęt elektroniczny, w tym komputery częściowo z oprogramowaniem, </w:t>
      </w:r>
      <w:r w:rsidR="00444CB0" w:rsidRPr="00CE61A0">
        <w:rPr>
          <w:rFonts w:ascii="Tahoma" w:hAnsi="Tahoma" w:cs="Tahoma"/>
          <w:b w:val="0"/>
          <w:bCs/>
          <w:sz w:val="20"/>
        </w:rPr>
        <w:t xml:space="preserve">notebooki, laptopy, czytniki, </w:t>
      </w:r>
      <w:r w:rsidR="007C5564" w:rsidRPr="00CE61A0">
        <w:rPr>
          <w:rFonts w:ascii="Tahoma" w:hAnsi="Tahoma" w:cs="Tahoma"/>
          <w:b w:val="0"/>
          <w:bCs/>
          <w:sz w:val="20"/>
        </w:rPr>
        <w:t xml:space="preserve">niszczarki, </w:t>
      </w:r>
      <w:r w:rsidR="009B317C" w:rsidRPr="00CE61A0">
        <w:rPr>
          <w:rFonts w:ascii="Tahoma" w:hAnsi="Tahoma" w:cs="Tahoma"/>
          <w:b w:val="0"/>
          <w:bCs/>
          <w:sz w:val="20"/>
        </w:rPr>
        <w:t xml:space="preserve">sprzęt multimedialny, audiowizualny (w tym telewizory, kamery, </w:t>
      </w:r>
      <w:r w:rsidR="007C5564" w:rsidRPr="00CE61A0">
        <w:rPr>
          <w:rFonts w:ascii="Tahoma" w:hAnsi="Tahoma" w:cs="Tahoma"/>
          <w:b w:val="0"/>
          <w:bCs/>
          <w:sz w:val="20"/>
        </w:rPr>
        <w:t xml:space="preserve">miksery, mikrofony, </w:t>
      </w:r>
      <w:r w:rsidR="00021D62" w:rsidRPr="00CE61A0">
        <w:rPr>
          <w:rFonts w:ascii="Tahoma" w:hAnsi="Tahoma" w:cs="Tahoma"/>
          <w:b w:val="0"/>
          <w:bCs/>
          <w:sz w:val="20"/>
        </w:rPr>
        <w:t xml:space="preserve">głośniki </w:t>
      </w:r>
      <w:proofErr w:type="spellStart"/>
      <w:r w:rsidR="00021D62" w:rsidRPr="00CE61A0">
        <w:rPr>
          <w:rFonts w:ascii="Tahoma" w:hAnsi="Tahoma" w:cs="Tahoma"/>
          <w:b w:val="0"/>
          <w:bCs/>
          <w:sz w:val="20"/>
        </w:rPr>
        <w:t>itp</w:t>
      </w:r>
      <w:proofErr w:type="spellEnd"/>
      <w:r w:rsidR="007C5564" w:rsidRPr="00CE61A0">
        <w:rPr>
          <w:rFonts w:ascii="Tahoma" w:hAnsi="Tahoma" w:cs="Tahoma"/>
          <w:b w:val="0"/>
          <w:bCs/>
          <w:sz w:val="20"/>
        </w:rPr>
        <w:t xml:space="preserve">), </w:t>
      </w:r>
      <w:r w:rsidR="00021D62" w:rsidRPr="00CE61A0">
        <w:rPr>
          <w:rFonts w:ascii="Tahoma" w:hAnsi="Tahoma" w:cs="Tahoma"/>
          <w:b w:val="0"/>
          <w:bCs/>
          <w:sz w:val="20"/>
        </w:rPr>
        <w:t xml:space="preserve">telefony, </w:t>
      </w:r>
      <w:r w:rsidR="00A86D4B" w:rsidRPr="00CE61A0">
        <w:rPr>
          <w:rFonts w:ascii="Tahoma" w:hAnsi="Tahoma" w:cs="Tahoma"/>
          <w:b w:val="0"/>
          <w:sz w:val="20"/>
        </w:rPr>
        <w:t xml:space="preserve">radiowa centrala alarmowa, </w:t>
      </w:r>
      <w:r w:rsidR="007C5564" w:rsidRPr="00CE61A0">
        <w:rPr>
          <w:rFonts w:ascii="Tahoma" w:hAnsi="Tahoma" w:cs="Tahoma"/>
          <w:b w:val="0"/>
          <w:bCs/>
          <w:sz w:val="20"/>
        </w:rPr>
        <w:t xml:space="preserve">zasilacze, centrale telefoniczne, </w:t>
      </w:r>
      <w:r w:rsidR="009B317C" w:rsidRPr="00CE61A0">
        <w:rPr>
          <w:rFonts w:ascii="Tahoma" w:hAnsi="Tahoma" w:cs="Tahoma"/>
          <w:b w:val="0"/>
          <w:bCs/>
          <w:sz w:val="20"/>
        </w:rPr>
        <w:t xml:space="preserve">sprzęt biurowy, pylony wewnętrzne i zewnętrzne, tablice, sprzęt gospodarczy i AGD np. </w:t>
      </w:r>
      <w:r w:rsidR="007C5564" w:rsidRPr="00CE61A0">
        <w:rPr>
          <w:rFonts w:ascii="Tahoma" w:hAnsi="Tahoma" w:cs="Tahoma"/>
          <w:b w:val="0"/>
          <w:bCs/>
          <w:sz w:val="20"/>
        </w:rPr>
        <w:t>patelnie elektryczne, ekspresy do kawy, odkurzacze, zabudowy kuchni, kuchenki</w:t>
      </w:r>
      <w:r w:rsidR="009B317C" w:rsidRPr="00CE61A0">
        <w:rPr>
          <w:rFonts w:ascii="Tahoma" w:hAnsi="Tahoma" w:cs="Tahoma"/>
          <w:b w:val="0"/>
          <w:bCs/>
          <w:sz w:val="20"/>
        </w:rPr>
        <w:t xml:space="preserve">, </w:t>
      </w:r>
      <w:r w:rsidR="007C5564" w:rsidRPr="00CE61A0">
        <w:rPr>
          <w:rFonts w:ascii="Tahoma" w:hAnsi="Tahoma" w:cs="Tahoma"/>
          <w:b w:val="0"/>
          <w:bCs/>
          <w:sz w:val="20"/>
        </w:rPr>
        <w:t xml:space="preserve">lodówki, chłodziarko-zamrażarki, </w:t>
      </w:r>
      <w:r w:rsidR="00EF1257" w:rsidRPr="00CE61A0">
        <w:rPr>
          <w:rFonts w:ascii="Tahoma" w:hAnsi="Tahoma" w:cs="Tahoma"/>
          <w:b w:val="0"/>
          <w:bCs/>
          <w:sz w:val="20"/>
        </w:rPr>
        <w:t xml:space="preserve">szafy chłodnicze, </w:t>
      </w:r>
      <w:r w:rsidR="007C5564" w:rsidRPr="00CE61A0">
        <w:rPr>
          <w:rFonts w:ascii="Tahoma" w:hAnsi="Tahoma" w:cs="Tahoma"/>
          <w:b w:val="0"/>
          <w:bCs/>
          <w:sz w:val="20"/>
        </w:rPr>
        <w:t xml:space="preserve">zmywarki, zmywarki gastronomiczne sterowanie elektryczne, obieraczki,  piekarniki, piece piekarskie, wirówki pralnicze, </w:t>
      </w:r>
      <w:proofErr w:type="spellStart"/>
      <w:r w:rsidR="007C5564" w:rsidRPr="00CE61A0">
        <w:rPr>
          <w:rFonts w:ascii="Tahoma" w:hAnsi="Tahoma" w:cs="Tahoma"/>
          <w:b w:val="0"/>
          <w:bCs/>
          <w:sz w:val="20"/>
        </w:rPr>
        <w:t>pralnicowirówki</w:t>
      </w:r>
      <w:proofErr w:type="spellEnd"/>
      <w:r w:rsidR="007C5564" w:rsidRPr="00CE61A0">
        <w:rPr>
          <w:rFonts w:ascii="Tahoma" w:hAnsi="Tahoma" w:cs="Tahoma"/>
          <w:b w:val="0"/>
          <w:bCs/>
          <w:sz w:val="20"/>
        </w:rPr>
        <w:t xml:space="preserve">, pralnice, prasownice, suszarki bębnowe, taborety elektryczne, kotły: warzelne, parowe, gazowe, </w:t>
      </w:r>
      <w:r w:rsidR="009B317C" w:rsidRPr="00CE61A0">
        <w:rPr>
          <w:rFonts w:ascii="Tahoma" w:hAnsi="Tahoma" w:cs="Tahoma"/>
          <w:b w:val="0"/>
          <w:bCs/>
          <w:sz w:val="20"/>
        </w:rPr>
        <w:t xml:space="preserve">maszyny / urządzenia (w tym sprężarki, tokarki, frezerki, wiertarki, piły, </w:t>
      </w:r>
      <w:proofErr w:type="spellStart"/>
      <w:r w:rsidR="009B317C" w:rsidRPr="00CE61A0">
        <w:rPr>
          <w:rFonts w:ascii="Tahoma" w:hAnsi="Tahoma" w:cs="Tahoma"/>
          <w:b w:val="0"/>
          <w:bCs/>
          <w:sz w:val="20"/>
        </w:rPr>
        <w:t>podkrzesywarki</w:t>
      </w:r>
      <w:proofErr w:type="spellEnd"/>
      <w:r w:rsidR="009B317C" w:rsidRPr="00CE61A0">
        <w:rPr>
          <w:rFonts w:ascii="Tahoma" w:hAnsi="Tahoma" w:cs="Tahoma"/>
          <w:b w:val="0"/>
          <w:bCs/>
          <w:sz w:val="20"/>
        </w:rPr>
        <w:t xml:space="preserve">, pilarki i młoty spalinowe, zagęszczarki, przecinarki do asfaltu, kosy, spawarki, szlifierki), dźwigniki, urządzenia do konserwacji, analizatory, diagnoskopy, wyważarka półautomatyczna, </w:t>
      </w:r>
      <w:proofErr w:type="spellStart"/>
      <w:r w:rsidR="009B317C" w:rsidRPr="00CE61A0">
        <w:rPr>
          <w:rFonts w:ascii="Tahoma" w:hAnsi="Tahoma" w:cs="Tahoma"/>
          <w:b w:val="0"/>
          <w:bCs/>
          <w:sz w:val="20"/>
        </w:rPr>
        <w:t>demontażownica</w:t>
      </w:r>
      <w:proofErr w:type="spellEnd"/>
      <w:r w:rsidR="009B317C" w:rsidRPr="00CE61A0">
        <w:rPr>
          <w:rFonts w:ascii="Tahoma" w:hAnsi="Tahoma" w:cs="Tahoma"/>
          <w:b w:val="0"/>
          <w:bCs/>
          <w:sz w:val="20"/>
        </w:rPr>
        <w:t>, podnośniki hydrauliczne, testery rolnicze, meble i inne wyposażenie wnętrz</w:t>
      </w:r>
      <w:r w:rsidR="000A1D23" w:rsidRPr="00CE61A0">
        <w:rPr>
          <w:rFonts w:ascii="Tahoma" w:hAnsi="Tahoma" w:cs="Tahoma"/>
          <w:b w:val="0"/>
          <w:bCs/>
          <w:sz w:val="20"/>
        </w:rPr>
        <w:t>, siłownie zewnętrzne plenerowe;</w:t>
      </w:r>
    </w:p>
    <w:p w:rsidR="009B317C" w:rsidRPr="00994665" w:rsidRDefault="008A6D9C" w:rsidP="000654D9">
      <w:pPr>
        <w:pStyle w:val="Tekstpodstawowywcity"/>
        <w:numPr>
          <w:ilvl w:val="0"/>
          <w:numId w:val="32"/>
        </w:numPr>
        <w:tabs>
          <w:tab w:val="left" w:pos="426"/>
        </w:tabs>
        <w:spacing w:before="120"/>
        <w:ind w:left="709" w:hanging="283"/>
        <w:jc w:val="both"/>
        <w:rPr>
          <w:rFonts w:ascii="Tahoma" w:hAnsi="Tahoma" w:cs="Tahoma"/>
          <w:b w:val="0"/>
          <w:bCs/>
          <w:iCs/>
          <w:sz w:val="20"/>
        </w:rPr>
      </w:pPr>
      <w:r w:rsidRPr="00994665">
        <w:rPr>
          <w:rFonts w:ascii="Tahoma" w:hAnsi="Tahoma" w:cs="Tahoma"/>
          <w:sz w:val="20"/>
        </w:rPr>
        <w:t>pozostałe środki nie uję</w:t>
      </w:r>
      <w:r w:rsidR="00994665" w:rsidRPr="00994665">
        <w:rPr>
          <w:rFonts w:ascii="Tahoma" w:hAnsi="Tahoma" w:cs="Tahoma"/>
          <w:sz w:val="20"/>
        </w:rPr>
        <w:t xml:space="preserve">te w ewidencji środków trwałych, w tym </w:t>
      </w:r>
      <w:proofErr w:type="spellStart"/>
      <w:r w:rsidR="00994665" w:rsidRPr="00994665">
        <w:rPr>
          <w:rFonts w:ascii="Tahoma" w:hAnsi="Tahoma" w:cs="Tahoma"/>
          <w:sz w:val="20"/>
        </w:rPr>
        <w:t>niskocenne</w:t>
      </w:r>
      <w:proofErr w:type="spellEnd"/>
      <w:r w:rsidRPr="00994665">
        <w:rPr>
          <w:rFonts w:ascii="Tahoma" w:hAnsi="Tahoma" w:cs="Tahoma"/>
          <w:b w:val="0"/>
          <w:sz w:val="20"/>
        </w:rPr>
        <w:t xml:space="preserve">, w szczególności </w:t>
      </w:r>
      <w:r w:rsidRPr="00994665">
        <w:rPr>
          <w:rFonts w:ascii="Tahoma" w:hAnsi="Tahoma" w:cs="Tahoma"/>
          <w:b w:val="0"/>
          <w:bCs/>
          <w:sz w:val="20"/>
        </w:rPr>
        <w:t xml:space="preserve">z ewidencji wyposażenia, ewidencji ilościowo-wartościowej, ewidencji ilościowej, </w:t>
      </w:r>
      <w:r w:rsidR="00994665" w:rsidRPr="00994665">
        <w:rPr>
          <w:rFonts w:ascii="Tahoma" w:hAnsi="Tahoma" w:cs="Tahoma"/>
          <w:b w:val="0"/>
          <w:bCs/>
          <w:sz w:val="20"/>
        </w:rPr>
        <w:t>ewidencji</w:t>
      </w:r>
      <w:r w:rsidR="00994665" w:rsidRPr="00994665">
        <w:rPr>
          <w:rFonts w:ascii="Tahoma" w:hAnsi="Tahoma" w:cs="Tahoma"/>
          <w:bCs/>
          <w:sz w:val="20"/>
        </w:rPr>
        <w:t xml:space="preserve"> </w:t>
      </w:r>
      <w:r w:rsidR="00994665" w:rsidRPr="00994665">
        <w:rPr>
          <w:rFonts w:ascii="Tahoma" w:hAnsi="Tahoma" w:cs="Tahoma"/>
          <w:b w:val="0"/>
          <w:bCs/>
          <w:sz w:val="20"/>
        </w:rPr>
        <w:t xml:space="preserve">wartościowej, </w:t>
      </w:r>
      <w:r w:rsidRPr="00994665">
        <w:rPr>
          <w:rFonts w:ascii="Tahoma" w:hAnsi="Tahoma" w:cs="Tahoma"/>
          <w:b w:val="0"/>
          <w:bCs/>
          <w:sz w:val="20"/>
        </w:rPr>
        <w:t>ewidencji pomocy dydaktycznych, w tym mienie ze spisów z natury, p</w:t>
      </w:r>
      <w:r w:rsidR="00D6098F" w:rsidRPr="00994665">
        <w:rPr>
          <w:rFonts w:ascii="Tahoma" w:hAnsi="Tahoma" w:cs="Tahoma"/>
          <w:b w:val="0"/>
          <w:bCs/>
          <w:sz w:val="20"/>
        </w:rPr>
        <w:t>rotokołów przekazania, darowizn</w:t>
      </w:r>
      <w:r w:rsidRPr="00994665">
        <w:rPr>
          <w:rFonts w:ascii="Tahoma" w:hAnsi="Tahoma" w:cs="Tahoma"/>
          <w:b w:val="0"/>
          <w:bCs/>
          <w:sz w:val="20"/>
        </w:rPr>
        <w:t>,</w:t>
      </w:r>
      <w:r w:rsidR="00074D7B" w:rsidRPr="00994665">
        <w:rPr>
          <w:rFonts w:ascii="Tahoma" w:hAnsi="Tahoma" w:cs="Tahoma"/>
          <w:b w:val="0"/>
          <w:bCs/>
          <w:sz w:val="20"/>
        </w:rPr>
        <w:t xml:space="preserve"> sprzęt elektroniczny, w tym komputery częściowo z oprogramowaniem</w:t>
      </w:r>
      <w:r w:rsidR="00D6098F" w:rsidRPr="00994665">
        <w:rPr>
          <w:rFonts w:ascii="Tahoma" w:hAnsi="Tahoma" w:cs="Tahoma"/>
          <w:b w:val="0"/>
          <w:bCs/>
          <w:sz w:val="20"/>
        </w:rPr>
        <w:t xml:space="preserve">, </w:t>
      </w:r>
      <w:r w:rsidR="00835FD2" w:rsidRPr="00994665">
        <w:rPr>
          <w:rFonts w:ascii="Tahoma" w:hAnsi="Tahoma" w:cs="Tahoma"/>
          <w:b w:val="0"/>
          <w:bCs/>
          <w:sz w:val="20"/>
        </w:rPr>
        <w:t xml:space="preserve">drukarki, </w:t>
      </w:r>
      <w:r w:rsidR="002A23EE" w:rsidRPr="00994665">
        <w:rPr>
          <w:rFonts w:ascii="Tahoma" w:hAnsi="Tahoma" w:cs="Tahoma"/>
          <w:b w:val="0"/>
          <w:bCs/>
          <w:sz w:val="20"/>
        </w:rPr>
        <w:t xml:space="preserve">kserokopiarki, urządzenia wielofunkcyjne, </w:t>
      </w:r>
      <w:r w:rsidR="00835FD2" w:rsidRPr="00994665">
        <w:rPr>
          <w:rFonts w:ascii="Tahoma" w:hAnsi="Tahoma" w:cs="Tahoma"/>
          <w:b w:val="0"/>
          <w:bCs/>
          <w:sz w:val="20"/>
        </w:rPr>
        <w:t>monitory,</w:t>
      </w:r>
      <w:r w:rsidR="009255DA" w:rsidRPr="00994665">
        <w:rPr>
          <w:rFonts w:ascii="Tahoma" w:hAnsi="Tahoma" w:cs="Tahoma"/>
          <w:b w:val="0"/>
          <w:bCs/>
          <w:sz w:val="20"/>
        </w:rPr>
        <w:t xml:space="preserve"> tablety, notebooki, </w:t>
      </w:r>
      <w:proofErr w:type="spellStart"/>
      <w:r w:rsidR="009255DA" w:rsidRPr="00994665">
        <w:rPr>
          <w:rFonts w:ascii="Tahoma" w:hAnsi="Tahoma" w:cs="Tahoma"/>
          <w:b w:val="0"/>
          <w:bCs/>
          <w:sz w:val="20"/>
        </w:rPr>
        <w:t>switche</w:t>
      </w:r>
      <w:proofErr w:type="spellEnd"/>
      <w:r w:rsidR="009255DA" w:rsidRPr="00994665">
        <w:rPr>
          <w:rFonts w:ascii="Tahoma" w:hAnsi="Tahoma" w:cs="Tahoma"/>
          <w:b w:val="0"/>
          <w:bCs/>
          <w:sz w:val="20"/>
        </w:rPr>
        <w:t>, routery;</w:t>
      </w:r>
      <w:r w:rsidR="002A23EE" w:rsidRPr="00994665">
        <w:rPr>
          <w:rFonts w:ascii="Tahoma" w:hAnsi="Tahoma" w:cs="Tahoma"/>
          <w:b w:val="0"/>
          <w:bCs/>
          <w:sz w:val="20"/>
        </w:rPr>
        <w:t xml:space="preserve"> niszczarki,</w:t>
      </w:r>
      <w:r w:rsidR="009255DA" w:rsidRPr="00994665">
        <w:rPr>
          <w:rFonts w:ascii="Tahoma" w:hAnsi="Tahoma" w:cs="Tahoma"/>
          <w:b w:val="0"/>
          <w:bCs/>
          <w:sz w:val="20"/>
        </w:rPr>
        <w:t xml:space="preserve"> </w:t>
      </w:r>
      <w:r w:rsidR="002A23EE" w:rsidRPr="00994665">
        <w:rPr>
          <w:rFonts w:ascii="Tahoma" w:hAnsi="Tahoma" w:cs="Tahoma"/>
          <w:b w:val="0"/>
          <w:bCs/>
          <w:iCs/>
          <w:sz w:val="20"/>
        </w:rPr>
        <w:t xml:space="preserve">nagrywarki, </w:t>
      </w:r>
      <w:r w:rsidR="009255DA" w:rsidRPr="00994665">
        <w:rPr>
          <w:rFonts w:ascii="Tahoma" w:hAnsi="Tahoma" w:cs="Tahoma"/>
          <w:b w:val="0"/>
          <w:bCs/>
          <w:sz w:val="20"/>
        </w:rPr>
        <w:t xml:space="preserve">UPS-y, </w:t>
      </w:r>
      <w:r w:rsidR="002A23EE" w:rsidRPr="00994665">
        <w:rPr>
          <w:rFonts w:ascii="Tahoma" w:hAnsi="Tahoma" w:cs="Tahoma"/>
          <w:b w:val="0"/>
          <w:bCs/>
          <w:sz w:val="20"/>
        </w:rPr>
        <w:t>aparaty cyfrowe,</w:t>
      </w:r>
      <w:r w:rsidR="006A3BFD" w:rsidRPr="00994665">
        <w:rPr>
          <w:rFonts w:ascii="Tahoma" w:hAnsi="Tahoma" w:cs="Tahoma"/>
          <w:b w:val="0"/>
          <w:bCs/>
          <w:sz w:val="20"/>
        </w:rPr>
        <w:t xml:space="preserve"> centrale telefoniczne,</w:t>
      </w:r>
      <w:r w:rsidR="00021D62" w:rsidRPr="00994665">
        <w:rPr>
          <w:rFonts w:ascii="Tahoma" w:hAnsi="Tahoma" w:cs="Tahoma"/>
          <w:b w:val="0"/>
          <w:bCs/>
          <w:sz w:val="20"/>
        </w:rPr>
        <w:t xml:space="preserve"> telefony, </w:t>
      </w:r>
      <w:r w:rsidR="002A23EE" w:rsidRPr="00994665">
        <w:rPr>
          <w:rFonts w:ascii="Tahoma" w:hAnsi="Tahoma" w:cs="Tahoma"/>
          <w:b w:val="0"/>
          <w:bCs/>
          <w:sz w:val="20"/>
        </w:rPr>
        <w:t xml:space="preserve"> skanery, kalkulatory, </w:t>
      </w:r>
      <w:r w:rsidR="002A23EE" w:rsidRPr="00994665">
        <w:rPr>
          <w:rFonts w:ascii="Tahoma" w:hAnsi="Tahoma" w:cs="Tahoma"/>
          <w:b w:val="0"/>
          <w:bCs/>
          <w:iCs/>
          <w:sz w:val="20"/>
        </w:rPr>
        <w:t xml:space="preserve">projektory, klimatyzatory, tablice, gabloty, </w:t>
      </w:r>
      <w:r w:rsidR="00444CB0" w:rsidRPr="00994665">
        <w:rPr>
          <w:rFonts w:ascii="Tahoma" w:hAnsi="Tahoma" w:cs="Tahoma"/>
          <w:b w:val="0"/>
          <w:bCs/>
          <w:sz w:val="20"/>
        </w:rPr>
        <w:t xml:space="preserve">stoły rehabilitacyjne oraz inne urządzenia rehabilitacyjne, </w:t>
      </w:r>
      <w:r w:rsidR="00835FD2" w:rsidRPr="00994665">
        <w:rPr>
          <w:rFonts w:ascii="Tahoma" w:hAnsi="Tahoma" w:cs="Tahoma"/>
          <w:b w:val="0"/>
          <w:bCs/>
          <w:iCs/>
          <w:sz w:val="20"/>
        </w:rPr>
        <w:t xml:space="preserve"> </w:t>
      </w:r>
      <w:r w:rsidR="009B317C" w:rsidRPr="00994665">
        <w:rPr>
          <w:rFonts w:ascii="Tahoma" w:hAnsi="Tahoma" w:cs="Tahoma"/>
          <w:b w:val="0"/>
          <w:bCs/>
          <w:iCs/>
          <w:sz w:val="20"/>
        </w:rPr>
        <w:t xml:space="preserve">meble i inne wyposażenie wnętrz, sprzęt gospodarczy i AGD (np. </w:t>
      </w:r>
      <w:r w:rsidR="00601497" w:rsidRPr="00994665">
        <w:rPr>
          <w:rFonts w:ascii="Tahoma" w:hAnsi="Tahoma" w:cs="Tahoma"/>
          <w:b w:val="0"/>
          <w:bCs/>
          <w:iCs/>
          <w:sz w:val="20"/>
        </w:rPr>
        <w:t xml:space="preserve">ekspresy do kawy, </w:t>
      </w:r>
      <w:r w:rsidR="009B317C" w:rsidRPr="00994665">
        <w:rPr>
          <w:rFonts w:ascii="Tahoma" w:hAnsi="Tahoma" w:cs="Tahoma"/>
          <w:b w:val="0"/>
          <w:bCs/>
          <w:iCs/>
          <w:sz w:val="20"/>
        </w:rPr>
        <w:t xml:space="preserve">czajniki, odkurzacze, </w:t>
      </w:r>
      <w:r w:rsidR="00F268B2" w:rsidRPr="00994665">
        <w:rPr>
          <w:rFonts w:ascii="Tahoma" w:hAnsi="Tahoma" w:cs="Tahoma"/>
          <w:b w:val="0"/>
          <w:bCs/>
          <w:iCs/>
          <w:sz w:val="20"/>
        </w:rPr>
        <w:t xml:space="preserve">wagi elektroniczne, </w:t>
      </w:r>
      <w:r w:rsidR="009B317C" w:rsidRPr="00994665">
        <w:rPr>
          <w:rFonts w:ascii="Tahoma" w:hAnsi="Tahoma" w:cs="Tahoma"/>
          <w:b w:val="0"/>
          <w:bCs/>
          <w:iCs/>
          <w:sz w:val="20"/>
        </w:rPr>
        <w:t xml:space="preserve">parownice, maszyny do szycia, kuchnie, piekarniki, taborety gazowe, okapy, pralki, zamrażarki, lodówki, zmywarki, </w:t>
      </w:r>
      <w:r w:rsidR="00807055" w:rsidRPr="00994665">
        <w:rPr>
          <w:rFonts w:ascii="Tahoma" w:hAnsi="Tahoma" w:cs="Tahoma"/>
          <w:b w:val="0"/>
          <w:bCs/>
          <w:iCs/>
          <w:sz w:val="20"/>
        </w:rPr>
        <w:t>kuchenki mikrofalowe,</w:t>
      </w:r>
      <w:r w:rsidR="009B317C" w:rsidRPr="00994665">
        <w:rPr>
          <w:rFonts w:ascii="Tahoma" w:hAnsi="Tahoma" w:cs="Tahoma"/>
          <w:b w:val="0"/>
          <w:bCs/>
          <w:iCs/>
          <w:sz w:val="20"/>
        </w:rPr>
        <w:t xml:space="preserve"> </w:t>
      </w:r>
      <w:r w:rsidR="00247A93" w:rsidRPr="00994665">
        <w:rPr>
          <w:rFonts w:ascii="Tahoma" w:hAnsi="Tahoma" w:cs="Tahoma"/>
          <w:b w:val="0"/>
          <w:bCs/>
          <w:iCs/>
          <w:sz w:val="20"/>
        </w:rPr>
        <w:t xml:space="preserve">roboty kuchenne, odkurzacz z funkcją prania, </w:t>
      </w:r>
      <w:r w:rsidR="00807055" w:rsidRPr="00994665">
        <w:rPr>
          <w:rFonts w:ascii="Tahoma" w:hAnsi="Tahoma" w:cs="Tahoma"/>
          <w:b w:val="0"/>
          <w:bCs/>
          <w:iCs/>
          <w:sz w:val="20"/>
        </w:rPr>
        <w:t>pralki, suszarki)</w:t>
      </w:r>
      <w:r w:rsidR="00247A93" w:rsidRPr="00994665">
        <w:rPr>
          <w:rFonts w:ascii="Tahoma" w:hAnsi="Tahoma" w:cs="Tahoma"/>
          <w:b w:val="0"/>
          <w:bCs/>
          <w:iCs/>
          <w:sz w:val="20"/>
        </w:rPr>
        <w:t xml:space="preserve">, kosa spalinowa, </w:t>
      </w:r>
      <w:r w:rsidR="009B317C" w:rsidRPr="00994665">
        <w:rPr>
          <w:rFonts w:ascii="Tahoma" w:hAnsi="Tahoma" w:cs="Tahoma"/>
          <w:b w:val="0"/>
          <w:bCs/>
          <w:iCs/>
          <w:sz w:val="20"/>
        </w:rPr>
        <w:t>kosiarki</w:t>
      </w:r>
      <w:r w:rsidR="00247A93" w:rsidRPr="00994665">
        <w:rPr>
          <w:rFonts w:ascii="Tahoma" w:hAnsi="Tahoma" w:cs="Tahoma"/>
          <w:b w:val="0"/>
          <w:bCs/>
          <w:iCs/>
          <w:sz w:val="20"/>
        </w:rPr>
        <w:t>, wiertarki, pilarki, przedłużacze, ładowarki, wentylatory</w:t>
      </w:r>
      <w:r w:rsidR="009B317C" w:rsidRPr="00994665">
        <w:rPr>
          <w:rFonts w:ascii="Tahoma" w:hAnsi="Tahoma" w:cs="Tahoma"/>
          <w:b w:val="0"/>
          <w:bCs/>
          <w:iCs/>
          <w:sz w:val="20"/>
        </w:rPr>
        <w:t xml:space="preserve">, sprzęt multimedialny, audiowizualny (np. rzutniki, projektory, kamery, ekrany, radia, radiomagnetofony, gramofony, telewizory, </w:t>
      </w:r>
      <w:r w:rsidR="009255DA" w:rsidRPr="00994665">
        <w:rPr>
          <w:rFonts w:ascii="Tahoma" w:hAnsi="Tahoma" w:cs="Tahoma"/>
          <w:b w:val="0"/>
          <w:bCs/>
          <w:iCs/>
          <w:sz w:val="20"/>
        </w:rPr>
        <w:t xml:space="preserve">system nagłaśniający, </w:t>
      </w:r>
      <w:r w:rsidR="009B317C" w:rsidRPr="00994665">
        <w:rPr>
          <w:rFonts w:ascii="Tahoma" w:hAnsi="Tahoma" w:cs="Tahoma"/>
          <w:b w:val="0"/>
          <w:bCs/>
          <w:iCs/>
          <w:sz w:val="20"/>
        </w:rPr>
        <w:t xml:space="preserve">aparaty fotograficzne, magnetowidy), </w:t>
      </w:r>
      <w:proofErr w:type="spellStart"/>
      <w:r w:rsidR="009B317C" w:rsidRPr="00994665">
        <w:rPr>
          <w:rFonts w:ascii="Tahoma" w:hAnsi="Tahoma" w:cs="Tahoma"/>
          <w:b w:val="0"/>
          <w:bCs/>
          <w:iCs/>
          <w:sz w:val="20"/>
        </w:rPr>
        <w:t>planery</w:t>
      </w:r>
      <w:proofErr w:type="spellEnd"/>
      <w:r w:rsidR="009B317C" w:rsidRPr="00994665">
        <w:rPr>
          <w:rFonts w:ascii="Tahoma" w:hAnsi="Tahoma" w:cs="Tahoma"/>
          <w:b w:val="0"/>
          <w:bCs/>
          <w:iCs/>
          <w:sz w:val="20"/>
        </w:rPr>
        <w:t xml:space="preserve">, </w:t>
      </w:r>
      <w:proofErr w:type="spellStart"/>
      <w:r w:rsidR="009B317C" w:rsidRPr="00994665">
        <w:rPr>
          <w:rFonts w:ascii="Tahoma" w:hAnsi="Tahoma" w:cs="Tahoma"/>
          <w:b w:val="0"/>
          <w:bCs/>
          <w:iCs/>
          <w:sz w:val="20"/>
        </w:rPr>
        <w:t>trybunki</w:t>
      </w:r>
      <w:proofErr w:type="spellEnd"/>
      <w:r w:rsidR="009B317C" w:rsidRPr="00994665">
        <w:rPr>
          <w:rFonts w:ascii="Tahoma" w:hAnsi="Tahoma" w:cs="Tahoma"/>
          <w:b w:val="0"/>
          <w:bCs/>
          <w:iCs/>
          <w:sz w:val="20"/>
        </w:rPr>
        <w:t xml:space="preserve"> konferencyjne, stojaki reklamowe, </w:t>
      </w:r>
      <w:r w:rsidR="00601497" w:rsidRPr="00994665">
        <w:rPr>
          <w:rFonts w:ascii="Tahoma" w:hAnsi="Tahoma" w:cs="Tahoma"/>
          <w:b w:val="0"/>
          <w:bCs/>
          <w:iCs/>
          <w:sz w:val="20"/>
        </w:rPr>
        <w:t xml:space="preserve">namiot, </w:t>
      </w:r>
      <w:r w:rsidR="009255DA" w:rsidRPr="00994665">
        <w:rPr>
          <w:rFonts w:ascii="Tahoma" w:hAnsi="Tahoma" w:cs="Tahoma"/>
          <w:b w:val="0"/>
          <w:bCs/>
          <w:iCs/>
          <w:sz w:val="20"/>
        </w:rPr>
        <w:t xml:space="preserve">rower ANDAR ŁABĘDŹ, </w:t>
      </w:r>
      <w:r w:rsidR="009B317C" w:rsidRPr="00994665">
        <w:rPr>
          <w:rFonts w:ascii="Tahoma" w:hAnsi="Tahoma" w:cs="Tahoma"/>
          <w:b w:val="0"/>
          <w:bCs/>
          <w:iCs/>
          <w:sz w:val="20"/>
        </w:rPr>
        <w:t xml:space="preserve">gabloty, kontenery, rowery, </w:t>
      </w:r>
      <w:r w:rsidR="00327EF8" w:rsidRPr="00994665">
        <w:rPr>
          <w:rFonts w:ascii="Tahoma" w:hAnsi="Tahoma" w:cs="Tahoma"/>
          <w:b w:val="0"/>
          <w:bCs/>
          <w:iCs/>
          <w:sz w:val="20"/>
        </w:rPr>
        <w:t xml:space="preserve">książki, </w:t>
      </w:r>
      <w:proofErr w:type="spellStart"/>
      <w:r w:rsidR="009B317C" w:rsidRPr="00994665">
        <w:rPr>
          <w:rFonts w:ascii="Tahoma" w:hAnsi="Tahoma" w:cs="Tahoma"/>
          <w:b w:val="0"/>
          <w:bCs/>
          <w:iCs/>
          <w:sz w:val="20"/>
        </w:rPr>
        <w:t>bindownice</w:t>
      </w:r>
      <w:proofErr w:type="spellEnd"/>
      <w:r w:rsidR="009B317C" w:rsidRPr="00994665">
        <w:rPr>
          <w:rFonts w:ascii="Tahoma" w:hAnsi="Tahoma" w:cs="Tahoma"/>
          <w:b w:val="0"/>
          <w:bCs/>
          <w:iCs/>
          <w:sz w:val="20"/>
        </w:rPr>
        <w:t>,</w:t>
      </w:r>
      <w:r w:rsidR="009255DA" w:rsidRPr="00994665">
        <w:rPr>
          <w:rFonts w:ascii="Tahoma" w:hAnsi="Tahoma" w:cs="Tahoma"/>
          <w:b w:val="0"/>
          <w:bCs/>
          <w:iCs/>
          <w:sz w:val="20"/>
        </w:rPr>
        <w:t xml:space="preserve"> gilotyny, rolety, </w:t>
      </w:r>
      <w:r w:rsidR="009B317C" w:rsidRPr="00994665">
        <w:rPr>
          <w:rFonts w:ascii="Tahoma" w:hAnsi="Tahoma" w:cs="Tahoma"/>
          <w:b w:val="0"/>
          <w:bCs/>
          <w:iCs/>
          <w:sz w:val="20"/>
        </w:rPr>
        <w:t xml:space="preserve"> wentylatory, gaśnice, kosze na śmieci, </w:t>
      </w:r>
      <w:r w:rsidR="00116668" w:rsidRPr="00994665">
        <w:rPr>
          <w:rFonts w:ascii="Tahoma" w:hAnsi="Tahoma" w:cs="Tahoma"/>
          <w:b w:val="0"/>
          <w:bCs/>
          <w:iCs/>
          <w:sz w:val="20"/>
        </w:rPr>
        <w:t xml:space="preserve">namiot mały 3 sztuki, </w:t>
      </w:r>
      <w:r w:rsidR="00807055" w:rsidRPr="00994665">
        <w:rPr>
          <w:rFonts w:ascii="Tahoma" w:hAnsi="Tahoma" w:cs="Tahoma"/>
          <w:b w:val="0"/>
          <w:bCs/>
          <w:iCs/>
          <w:sz w:val="20"/>
        </w:rPr>
        <w:t>termowentylator,</w:t>
      </w:r>
      <w:r w:rsidR="009B317C" w:rsidRPr="00994665">
        <w:rPr>
          <w:rFonts w:ascii="Tahoma" w:hAnsi="Tahoma" w:cs="Tahoma"/>
          <w:b w:val="0"/>
          <w:bCs/>
          <w:iCs/>
          <w:sz w:val="20"/>
        </w:rPr>
        <w:t xml:space="preserve"> szlifierki, telewizory, chłodziarko-zamrażarki, zmywarki, </w:t>
      </w:r>
      <w:r w:rsidR="00247A93" w:rsidRPr="00994665">
        <w:rPr>
          <w:rFonts w:ascii="Tahoma" w:hAnsi="Tahoma" w:cs="Tahoma"/>
          <w:b w:val="0"/>
          <w:bCs/>
          <w:iCs/>
          <w:sz w:val="20"/>
        </w:rPr>
        <w:t xml:space="preserve">miernik elektryczny, </w:t>
      </w:r>
      <w:r w:rsidR="009B317C" w:rsidRPr="00994665">
        <w:rPr>
          <w:rFonts w:ascii="Tahoma" w:hAnsi="Tahoma" w:cs="Tahoma"/>
          <w:b w:val="0"/>
          <w:bCs/>
          <w:iCs/>
          <w:sz w:val="20"/>
        </w:rPr>
        <w:t>bateria metod diagnozy rozwoju dzieci, ciśnieniomierz</w:t>
      </w:r>
      <w:r w:rsidR="00807055" w:rsidRPr="00994665">
        <w:rPr>
          <w:rFonts w:ascii="Tahoma" w:hAnsi="Tahoma" w:cs="Tahoma"/>
          <w:b w:val="0"/>
          <w:bCs/>
          <w:iCs/>
          <w:sz w:val="20"/>
        </w:rPr>
        <w:t xml:space="preserve">e, </w:t>
      </w:r>
      <w:r w:rsidR="009B317C" w:rsidRPr="00994665">
        <w:rPr>
          <w:rFonts w:ascii="Tahoma" w:hAnsi="Tahoma" w:cs="Tahoma"/>
          <w:b w:val="0"/>
          <w:bCs/>
          <w:iCs/>
          <w:sz w:val="20"/>
        </w:rPr>
        <w:t xml:space="preserve"> </w:t>
      </w:r>
      <w:r w:rsidR="00807055" w:rsidRPr="00994665">
        <w:rPr>
          <w:rFonts w:ascii="Tahoma" w:hAnsi="Tahoma" w:cs="Tahoma"/>
          <w:b w:val="0"/>
          <w:bCs/>
          <w:iCs/>
          <w:sz w:val="20"/>
        </w:rPr>
        <w:t>termometry bezdotykowe,</w:t>
      </w:r>
      <w:r w:rsidR="009B317C" w:rsidRPr="00994665">
        <w:rPr>
          <w:rFonts w:ascii="Tahoma" w:hAnsi="Tahoma" w:cs="Tahoma"/>
          <w:b w:val="0"/>
          <w:bCs/>
          <w:iCs/>
          <w:sz w:val="20"/>
        </w:rPr>
        <w:t xml:space="preserve"> radiotelefony, oscyloskopy; kontenery, zadaszenie ochronne na odpady, tester okablowania z wyświetlaczem </w:t>
      </w:r>
      <w:proofErr w:type="spellStart"/>
      <w:r w:rsidR="009B317C" w:rsidRPr="00994665">
        <w:rPr>
          <w:rFonts w:ascii="Tahoma" w:hAnsi="Tahoma" w:cs="Tahoma"/>
          <w:b w:val="0"/>
          <w:bCs/>
          <w:iCs/>
          <w:sz w:val="20"/>
        </w:rPr>
        <w:t>lcd</w:t>
      </w:r>
      <w:proofErr w:type="spellEnd"/>
      <w:r w:rsidR="009B317C" w:rsidRPr="00994665">
        <w:rPr>
          <w:rFonts w:ascii="Tahoma" w:hAnsi="Tahoma" w:cs="Tahoma"/>
          <w:b w:val="0"/>
          <w:bCs/>
          <w:iCs/>
          <w:sz w:val="20"/>
        </w:rPr>
        <w:t>; przetwornic</w:t>
      </w:r>
      <w:r w:rsidR="00247A93" w:rsidRPr="00994665">
        <w:rPr>
          <w:rFonts w:ascii="Tahoma" w:hAnsi="Tahoma" w:cs="Tahoma"/>
          <w:b w:val="0"/>
          <w:bCs/>
          <w:iCs/>
          <w:sz w:val="20"/>
        </w:rPr>
        <w:t>e</w:t>
      </w:r>
      <w:r w:rsidR="009B317C" w:rsidRPr="00994665">
        <w:rPr>
          <w:rFonts w:ascii="Tahoma" w:hAnsi="Tahoma" w:cs="Tahoma"/>
          <w:b w:val="0"/>
          <w:bCs/>
          <w:iCs/>
          <w:sz w:val="20"/>
        </w:rPr>
        <w:t>,</w:t>
      </w:r>
      <w:r w:rsidR="00D6098F" w:rsidRPr="00994665">
        <w:rPr>
          <w:rFonts w:ascii="Tahoma" w:hAnsi="Tahoma" w:cs="Tahoma"/>
          <w:b w:val="0"/>
          <w:bCs/>
          <w:iCs/>
          <w:sz w:val="20"/>
        </w:rPr>
        <w:t xml:space="preserve"> </w:t>
      </w:r>
      <w:r w:rsidR="00247A93" w:rsidRPr="00994665">
        <w:rPr>
          <w:rFonts w:ascii="Tahoma" w:hAnsi="Tahoma" w:cs="Tahoma"/>
          <w:b w:val="0"/>
          <w:bCs/>
          <w:iCs/>
          <w:sz w:val="20"/>
        </w:rPr>
        <w:t>e</w:t>
      </w:r>
      <w:r w:rsidR="009B317C" w:rsidRPr="00994665">
        <w:rPr>
          <w:rFonts w:ascii="Tahoma" w:hAnsi="Tahoma" w:cs="Tahoma"/>
          <w:b w:val="0"/>
          <w:bCs/>
          <w:iCs/>
          <w:sz w:val="20"/>
        </w:rPr>
        <w:t>xpres automat do kawy</w:t>
      </w:r>
      <w:r w:rsidR="00247A93" w:rsidRPr="00994665">
        <w:rPr>
          <w:rFonts w:ascii="Tahoma" w:hAnsi="Tahoma" w:cs="Tahoma"/>
          <w:b w:val="0"/>
          <w:bCs/>
          <w:iCs/>
          <w:sz w:val="20"/>
        </w:rPr>
        <w:t xml:space="preserve">, </w:t>
      </w:r>
      <w:r w:rsidR="009B317C" w:rsidRPr="00994665">
        <w:rPr>
          <w:rFonts w:ascii="Tahoma" w:hAnsi="Tahoma" w:cs="Tahoma"/>
          <w:b w:val="0"/>
          <w:bCs/>
          <w:iCs/>
          <w:sz w:val="20"/>
        </w:rPr>
        <w:t>osuszacz</w:t>
      </w:r>
      <w:r w:rsidR="00247A93" w:rsidRPr="00994665">
        <w:rPr>
          <w:rFonts w:ascii="Tahoma" w:hAnsi="Tahoma" w:cs="Tahoma"/>
          <w:b w:val="0"/>
          <w:bCs/>
          <w:iCs/>
          <w:sz w:val="20"/>
        </w:rPr>
        <w:t>,</w:t>
      </w:r>
      <w:r w:rsidR="009B317C" w:rsidRPr="00994665">
        <w:rPr>
          <w:rFonts w:ascii="Tahoma" w:hAnsi="Tahoma" w:cs="Tahoma"/>
          <w:b w:val="0"/>
          <w:bCs/>
          <w:iCs/>
          <w:sz w:val="20"/>
        </w:rPr>
        <w:t xml:space="preserve"> </w:t>
      </w:r>
      <w:r w:rsidR="00807055" w:rsidRPr="00994665">
        <w:rPr>
          <w:rFonts w:ascii="Tahoma" w:hAnsi="Tahoma" w:cs="Tahoma"/>
          <w:b w:val="0"/>
          <w:bCs/>
          <w:iCs/>
          <w:sz w:val="20"/>
        </w:rPr>
        <w:t xml:space="preserve">ogrzewacz wody, </w:t>
      </w:r>
      <w:r w:rsidR="009B317C" w:rsidRPr="00994665">
        <w:rPr>
          <w:rFonts w:ascii="Tahoma" w:hAnsi="Tahoma" w:cs="Tahoma"/>
          <w:b w:val="0"/>
          <w:bCs/>
          <w:iCs/>
          <w:sz w:val="20"/>
        </w:rPr>
        <w:t>wytwornica dymu</w:t>
      </w:r>
      <w:r w:rsidR="00247A93" w:rsidRPr="00994665">
        <w:rPr>
          <w:rFonts w:ascii="Tahoma" w:hAnsi="Tahoma" w:cs="Tahoma"/>
          <w:b w:val="0"/>
          <w:bCs/>
          <w:iCs/>
          <w:sz w:val="20"/>
        </w:rPr>
        <w:t>,</w:t>
      </w:r>
      <w:r w:rsidR="009B317C" w:rsidRPr="00994665">
        <w:rPr>
          <w:rFonts w:ascii="Tahoma" w:hAnsi="Tahoma" w:cs="Tahoma"/>
          <w:b w:val="0"/>
          <w:bCs/>
          <w:iCs/>
          <w:sz w:val="20"/>
        </w:rPr>
        <w:t xml:space="preserve"> odśnieżark</w:t>
      </w:r>
      <w:r w:rsidR="00247A93" w:rsidRPr="00994665">
        <w:rPr>
          <w:rFonts w:ascii="Tahoma" w:hAnsi="Tahoma" w:cs="Tahoma"/>
          <w:b w:val="0"/>
          <w:bCs/>
          <w:iCs/>
          <w:sz w:val="20"/>
        </w:rPr>
        <w:t xml:space="preserve">a, </w:t>
      </w:r>
      <w:r w:rsidR="009B317C" w:rsidRPr="00994665">
        <w:rPr>
          <w:rFonts w:ascii="Tahoma" w:hAnsi="Tahoma" w:cs="Tahoma"/>
          <w:b w:val="0"/>
          <w:bCs/>
          <w:iCs/>
          <w:sz w:val="20"/>
        </w:rPr>
        <w:t>myjka ultradźwiękowa</w:t>
      </w:r>
      <w:r w:rsidR="00247A93" w:rsidRPr="00994665">
        <w:rPr>
          <w:rFonts w:ascii="Tahoma" w:hAnsi="Tahoma" w:cs="Tahoma"/>
          <w:b w:val="0"/>
          <w:bCs/>
          <w:iCs/>
          <w:sz w:val="20"/>
        </w:rPr>
        <w:t>,</w:t>
      </w:r>
      <w:r w:rsidR="009B317C" w:rsidRPr="00994665">
        <w:rPr>
          <w:rFonts w:ascii="Tahoma" w:hAnsi="Tahoma" w:cs="Tahoma"/>
          <w:b w:val="0"/>
          <w:bCs/>
          <w:iCs/>
          <w:sz w:val="20"/>
        </w:rPr>
        <w:t xml:space="preserve"> dmuchawa elektryczna</w:t>
      </w:r>
      <w:r w:rsidR="00247A93" w:rsidRPr="00994665">
        <w:rPr>
          <w:rFonts w:ascii="Tahoma" w:hAnsi="Tahoma" w:cs="Tahoma"/>
          <w:b w:val="0"/>
          <w:bCs/>
          <w:iCs/>
          <w:sz w:val="20"/>
        </w:rPr>
        <w:t>,</w:t>
      </w:r>
      <w:r w:rsidR="009B317C" w:rsidRPr="00994665">
        <w:rPr>
          <w:rFonts w:ascii="Tahoma" w:hAnsi="Tahoma" w:cs="Tahoma"/>
          <w:b w:val="0"/>
          <w:bCs/>
          <w:iCs/>
          <w:sz w:val="20"/>
        </w:rPr>
        <w:t xml:space="preserve"> podnośnik hydrauliczny</w:t>
      </w:r>
      <w:r w:rsidR="00247A93" w:rsidRPr="00994665">
        <w:rPr>
          <w:rFonts w:ascii="Tahoma" w:hAnsi="Tahoma" w:cs="Tahoma"/>
          <w:b w:val="0"/>
          <w:bCs/>
          <w:iCs/>
          <w:sz w:val="20"/>
        </w:rPr>
        <w:t>,</w:t>
      </w:r>
      <w:r w:rsidR="009B317C" w:rsidRPr="00994665">
        <w:rPr>
          <w:rFonts w:ascii="Tahoma" w:hAnsi="Tahoma" w:cs="Tahoma"/>
          <w:b w:val="0"/>
          <w:bCs/>
          <w:iCs/>
          <w:sz w:val="20"/>
        </w:rPr>
        <w:t xml:space="preserve"> nożyce do żywopłotu</w:t>
      </w:r>
      <w:r w:rsidR="00247A93" w:rsidRPr="00994665">
        <w:rPr>
          <w:rFonts w:ascii="Tahoma" w:hAnsi="Tahoma" w:cs="Tahoma"/>
          <w:b w:val="0"/>
          <w:bCs/>
          <w:iCs/>
          <w:sz w:val="20"/>
        </w:rPr>
        <w:t>,</w:t>
      </w:r>
      <w:r w:rsidR="009B317C" w:rsidRPr="00994665">
        <w:rPr>
          <w:rFonts w:ascii="Tahoma" w:hAnsi="Tahoma" w:cs="Tahoma"/>
          <w:b w:val="0"/>
          <w:bCs/>
          <w:iCs/>
          <w:sz w:val="20"/>
        </w:rPr>
        <w:t xml:space="preserve"> </w:t>
      </w:r>
      <w:r w:rsidR="006A3BFD" w:rsidRPr="00994665">
        <w:rPr>
          <w:rFonts w:ascii="Tahoma" w:hAnsi="Tahoma" w:cs="Tahoma"/>
          <w:b w:val="0"/>
          <w:bCs/>
          <w:iCs/>
          <w:sz w:val="20"/>
        </w:rPr>
        <w:t xml:space="preserve"> </w:t>
      </w:r>
      <w:r w:rsidR="006A3BFD" w:rsidRPr="00994665">
        <w:rPr>
          <w:rFonts w:ascii="Tahoma" w:hAnsi="Tahoma" w:cs="Tahoma"/>
          <w:b w:val="0"/>
          <w:bCs/>
          <w:sz w:val="20"/>
        </w:rPr>
        <w:t>agregaty prądotwórcze</w:t>
      </w:r>
      <w:r w:rsidR="000F1FC1" w:rsidRPr="00994665">
        <w:rPr>
          <w:rFonts w:ascii="Tahoma" w:hAnsi="Tahoma" w:cs="Tahoma"/>
          <w:b w:val="0"/>
          <w:bCs/>
          <w:iCs/>
          <w:sz w:val="20"/>
        </w:rPr>
        <w:t>;</w:t>
      </w:r>
    </w:p>
    <w:p w:rsidR="00A27C1E" w:rsidRPr="00807055" w:rsidRDefault="008A6D9C" w:rsidP="000654D9">
      <w:pPr>
        <w:pStyle w:val="Tekstpodstawowywcity"/>
        <w:numPr>
          <w:ilvl w:val="0"/>
          <w:numId w:val="32"/>
        </w:numPr>
        <w:spacing w:before="120"/>
        <w:ind w:left="709" w:hanging="283"/>
        <w:jc w:val="both"/>
        <w:rPr>
          <w:rFonts w:ascii="Tahoma" w:hAnsi="Tahoma" w:cs="Tahoma"/>
          <w:bCs/>
          <w:sz w:val="20"/>
        </w:rPr>
      </w:pPr>
      <w:r w:rsidRPr="00807055">
        <w:rPr>
          <w:rFonts w:ascii="Tahoma" w:hAnsi="Tahoma" w:cs="Tahoma"/>
          <w:bCs/>
          <w:iCs/>
          <w:sz w:val="20"/>
        </w:rPr>
        <w:t xml:space="preserve">środki obrotowe, </w:t>
      </w:r>
      <w:r w:rsidRPr="00807055">
        <w:rPr>
          <w:rFonts w:ascii="Tahoma" w:hAnsi="Tahoma" w:cs="Tahoma"/>
          <w:b w:val="0"/>
          <w:bCs/>
          <w:iCs/>
          <w:sz w:val="20"/>
        </w:rPr>
        <w:t>w szczególności:</w:t>
      </w:r>
      <w:r w:rsidR="00A27C1E" w:rsidRPr="00807055">
        <w:rPr>
          <w:rFonts w:ascii="Tahoma" w:hAnsi="Tahoma" w:cs="Tahoma"/>
          <w:b w:val="0"/>
          <w:bCs/>
          <w:iCs/>
          <w:sz w:val="20"/>
        </w:rPr>
        <w:t xml:space="preserve"> </w:t>
      </w:r>
      <w:r w:rsidR="00A27C1E" w:rsidRPr="00807055">
        <w:rPr>
          <w:rFonts w:ascii="Tahoma" w:hAnsi="Tahoma" w:cs="Tahoma"/>
          <w:b w:val="0"/>
          <w:bCs/>
          <w:sz w:val="20"/>
        </w:rPr>
        <w:t>chemia gospodarcza, chemia basenowa, materiały budowlane, odzież ochronna, artykuły spożywcze, materiały biurowe, środki czystości, odzież, wyposażenie</w:t>
      </w:r>
      <w:r w:rsidR="00D6098F" w:rsidRPr="00807055">
        <w:rPr>
          <w:rFonts w:ascii="Tahoma" w:hAnsi="Tahoma" w:cs="Tahoma"/>
          <w:b w:val="0"/>
          <w:bCs/>
          <w:sz w:val="20"/>
        </w:rPr>
        <w:t xml:space="preserve">, </w:t>
      </w:r>
      <w:r w:rsidR="00807055" w:rsidRPr="00807055">
        <w:rPr>
          <w:rFonts w:ascii="Tahoma" w:hAnsi="Tahoma" w:cs="Tahoma"/>
          <w:b w:val="0"/>
          <w:bCs/>
          <w:sz w:val="20"/>
        </w:rPr>
        <w:t xml:space="preserve">sporadycznie </w:t>
      </w:r>
      <w:r w:rsidR="00D6098F" w:rsidRPr="00807055">
        <w:rPr>
          <w:rFonts w:ascii="Tahoma" w:hAnsi="Tahoma" w:cs="Tahoma"/>
          <w:b w:val="0"/>
          <w:bCs/>
          <w:sz w:val="20"/>
        </w:rPr>
        <w:t>leki</w:t>
      </w:r>
      <w:r w:rsidR="00327EF8" w:rsidRPr="00807055">
        <w:rPr>
          <w:rFonts w:ascii="Tahoma" w:hAnsi="Tahoma" w:cs="Tahoma"/>
          <w:b w:val="0"/>
          <w:bCs/>
          <w:sz w:val="20"/>
        </w:rPr>
        <w:t>;</w:t>
      </w:r>
    </w:p>
    <w:p w:rsidR="008A6D9C" w:rsidRPr="00783E03" w:rsidRDefault="008A6D9C" w:rsidP="000654D9">
      <w:pPr>
        <w:pStyle w:val="Tekstpodstawowywcity"/>
        <w:numPr>
          <w:ilvl w:val="0"/>
          <w:numId w:val="32"/>
        </w:numPr>
        <w:spacing w:before="120"/>
        <w:ind w:left="709" w:hanging="283"/>
        <w:jc w:val="both"/>
        <w:rPr>
          <w:rFonts w:ascii="Tahoma" w:hAnsi="Tahoma" w:cs="Tahoma"/>
          <w:b w:val="0"/>
          <w:sz w:val="20"/>
        </w:rPr>
      </w:pPr>
      <w:r w:rsidRPr="00783E03">
        <w:rPr>
          <w:rFonts w:ascii="Tahoma" w:hAnsi="Tahoma" w:cs="Tahoma"/>
          <w:bCs/>
          <w:iCs/>
          <w:sz w:val="20"/>
        </w:rPr>
        <w:lastRenderedPageBreak/>
        <w:t>księgozbiory</w:t>
      </w:r>
      <w:r w:rsidRPr="00783E03">
        <w:rPr>
          <w:rFonts w:ascii="Tahoma" w:hAnsi="Tahoma" w:cs="Tahoma"/>
          <w:b w:val="0"/>
          <w:bCs/>
          <w:iCs/>
          <w:sz w:val="20"/>
        </w:rPr>
        <w:t>,</w:t>
      </w:r>
    </w:p>
    <w:p w:rsidR="008A6D9C" w:rsidRPr="00994665" w:rsidRDefault="008A6D9C" w:rsidP="000654D9">
      <w:pPr>
        <w:pStyle w:val="Tekstpodstawowywcity"/>
        <w:numPr>
          <w:ilvl w:val="0"/>
          <w:numId w:val="32"/>
        </w:numPr>
        <w:spacing w:before="120"/>
        <w:ind w:left="709" w:hanging="283"/>
        <w:jc w:val="both"/>
        <w:rPr>
          <w:rFonts w:ascii="Tahoma" w:hAnsi="Tahoma" w:cs="Tahoma"/>
          <w:b w:val="0"/>
          <w:sz w:val="20"/>
        </w:rPr>
      </w:pPr>
      <w:r w:rsidRPr="00E81F79">
        <w:rPr>
          <w:rFonts w:ascii="Tahoma" w:hAnsi="Tahoma" w:cs="Tahoma"/>
          <w:bCs/>
          <w:iCs/>
          <w:sz w:val="20"/>
        </w:rPr>
        <w:t>gotówka</w:t>
      </w:r>
      <w:r w:rsidRPr="00994665">
        <w:rPr>
          <w:rFonts w:ascii="Tahoma" w:hAnsi="Tahoma" w:cs="Tahoma"/>
          <w:b w:val="0"/>
          <w:bCs/>
          <w:iCs/>
          <w:sz w:val="20"/>
        </w:rPr>
        <w:t>;</w:t>
      </w:r>
    </w:p>
    <w:p w:rsidR="00600A10" w:rsidRPr="00994665" w:rsidRDefault="008A6D9C" w:rsidP="000654D9">
      <w:pPr>
        <w:pStyle w:val="Tekstpodstawowywcity"/>
        <w:numPr>
          <w:ilvl w:val="0"/>
          <w:numId w:val="32"/>
        </w:numPr>
        <w:spacing w:before="120"/>
        <w:ind w:left="709" w:hanging="283"/>
        <w:jc w:val="both"/>
        <w:rPr>
          <w:rFonts w:ascii="Tahoma" w:hAnsi="Tahoma" w:cs="Tahoma"/>
          <w:b w:val="0"/>
          <w:sz w:val="20"/>
        </w:rPr>
      </w:pPr>
      <w:r w:rsidRPr="00994665">
        <w:rPr>
          <w:rFonts w:ascii="Tahoma" w:hAnsi="Tahoma" w:cs="Tahoma"/>
          <w:bCs/>
          <w:iCs/>
          <w:sz w:val="20"/>
        </w:rPr>
        <w:t>mienie pracownicze</w:t>
      </w:r>
      <w:r w:rsidRPr="00994665">
        <w:rPr>
          <w:rFonts w:ascii="Tahoma" w:hAnsi="Tahoma" w:cs="Tahoma"/>
          <w:b w:val="0"/>
          <w:bCs/>
          <w:iCs/>
          <w:sz w:val="20"/>
        </w:rPr>
        <w:t xml:space="preserve"> – rozumiane jako </w:t>
      </w:r>
      <w:r w:rsidRPr="00994665">
        <w:rPr>
          <w:rFonts w:ascii="Tahoma" w:hAnsi="Tahoma" w:cs="Tahoma"/>
          <w:b w:val="0"/>
          <w:sz w:val="20"/>
        </w:rPr>
        <w:t xml:space="preserve">mienie ruchome pracowników znajdujące się w miejscu ubezpieczenia, z wyłączeniem pojazdów mechanicznych i wartości pieniężnych, a w szczególności: odzież, obuwie, rowery, motorowery, </w:t>
      </w:r>
      <w:r w:rsidR="007B4F7A" w:rsidRPr="00994665">
        <w:rPr>
          <w:rFonts w:ascii="Tahoma" w:hAnsi="Tahoma" w:cs="Tahoma"/>
          <w:b w:val="0"/>
          <w:sz w:val="20"/>
        </w:rPr>
        <w:t xml:space="preserve">hulajnogi, </w:t>
      </w:r>
      <w:r w:rsidRPr="00994665">
        <w:rPr>
          <w:rFonts w:ascii="Tahoma" w:hAnsi="Tahoma" w:cs="Tahoma"/>
          <w:b w:val="0"/>
          <w:sz w:val="20"/>
        </w:rPr>
        <w:t>wózki inwalidzkie, przedmioty osobistego użytku, aparaty fotograficzne, kalkulatory, telefony komórkowe, narzędzia niezbędne do wykonania pracy;</w:t>
      </w:r>
      <w:r w:rsidR="00E81F79" w:rsidRPr="00994665">
        <w:rPr>
          <w:rFonts w:ascii="Tahoma" w:hAnsi="Tahoma" w:cs="Tahoma"/>
          <w:b w:val="0"/>
          <w:sz w:val="20"/>
        </w:rPr>
        <w:t xml:space="preserve"> </w:t>
      </w:r>
      <w:r w:rsidR="00600A10" w:rsidRPr="00994665">
        <w:rPr>
          <w:rFonts w:ascii="Tahoma" w:hAnsi="Tahoma" w:cs="Tahoma"/>
          <w:b w:val="0"/>
          <w:sz w:val="20"/>
        </w:rPr>
        <w:t>tablety, laptopy</w:t>
      </w:r>
      <w:r w:rsidR="003F0751" w:rsidRPr="00994665">
        <w:rPr>
          <w:rFonts w:ascii="Tahoma" w:hAnsi="Tahoma" w:cs="Tahoma"/>
          <w:b w:val="0"/>
          <w:sz w:val="20"/>
        </w:rPr>
        <w:t>.</w:t>
      </w:r>
    </w:p>
    <w:p w:rsidR="008A6D9C" w:rsidRPr="00994665" w:rsidRDefault="00600A10" w:rsidP="00600A10">
      <w:pPr>
        <w:pStyle w:val="Tekstpodstawowywcity"/>
        <w:spacing w:before="120"/>
        <w:ind w:left="709"/>
        <w:jc w:val="both"/>
        <w:rPr>
          <w:rFonts w:ascii="Tahoma" w:hAnsi="Tahoma" w:cs="Tahoma"/>
          <w:b w:val="0"/>
          <w:sz w:val="20"/>
        </w:rPr>
      </w:pPr>
      <w:r w:rsidRPr="00994665">
        <w:rPr>
          <w:rFonts w:ascii="Tahoma" w:hAnsi="Tahoma" w:cs="Tahoma"/>
          <w:b w:val="0"/>
          <w:sz w:val="20"/>
        </w:rPr>
        <w:t>W ramach ubezpieczenia mienia pracowniczego objęto mienie osób zatrudnionych na podstawie umowy o pracę.</w:t>
      </w:r>
    </w:p>
    <w:p w:rsidR="00EA385A" w:rsidRPr="00994665" w:rsidRDefault="00201B07" w:rsidP="000654D9">
      <w:pPr>
        <w:pStyle w:val="Tekstpodstawowywcity"/>
        <w:numPr>
          <w:ilvl w:val="0"/>
          <w:numId w:val="32"/>
        </w:numPr>
        <w:spacing w:before="120"/>
        <w:ind w:left="709" w:hanging="283"/>
        <w:jc w:val="both"/>
        <w:rPr>
          <w:rFonts w:ascii="Tahoma" w:hAnsi="Tahoma" w:cs="Tahoma"/>
          <w:b w:val="0"/>
          <w:sz w:val="20"/>
        </w:rPr>
      </w:pPr>
      <w:r w:rsidRPr="00994665">
        <w:rPr>
          <w:rFonts w:ascii="Tahoma" w:hAnsi="Tahoma" w:cs="Tahoma"/>
          <w:bCs/>
          <w:sz w:val="20"/>
        </w:rPr>
        <w:t xml:space="preserve">mienie </w:t>
      </w:r>
      <w:r w:rsidR="002E0531" w:rsidRPr="00994665">
        <w:rPr>
          <w:rFonts w:ascii="Tahoma" w:hAnsi="Tahoma" w:cs="Tahoma"/>
          <w:bCs/>
          <w:sz w:val="20"/>
        </w:rPr>
        <w:t>osób trzecich</w:t>
      </w:r>
      <w:r w:rsidR="00EA385A" w:rsidRPr="00994665">
        <w:rPr>
          <w:rFonts w:ascii="Tahoma" w:hAnsi="Tahoma" w:cs="Tahoma"/>
          <w:bCs/>
          <w:sz w:val="20"/>
        </w:rPr>
        <w:t>:</w:t>
      </w:r>
    </w:p>
    <w:p w:rsidR="00014BC1" w:rsidRPr="00994665" w:rsidRDefault="00201B07" w:rsidP="00EA385A">
      <w:pPr>
        <w:pStyle w:val="Tekstpodstawowywcity"/>
        <w:spacing w:before="120"/>
        <w:ind w:left="709"/>
        <w:jc w:val="both"/>
        <w:rPr>
          <w:rFonts w:ascii="Tahoma" w:hAnsi="Tahoma" w:cs="Tahoma"/>
          <w:b w:val="0"/>
          <w:sz w:val="20"/>
        </w:rPr>
      </w:pPr>
      <w:r w:rsidRPr="00815115">
        <w:rPr>
          <w:rFonts w:ascii="Tahoma" w:hAnsi="Tahoma" w:cs="Tahoma"/>
          <w:b w:val="0"/>
          <w:bCs/>
          <w:sz w:val="20"/>
        </w:rPr>
        <w:t xml:space="preserve">- </w:t>
      </w:r>
      <w:r w:rsidRPr="00815115">
        <w:rPr>
          <w:rFonts w:ascii="Tahoma" w:hAnsi="Tahoma" w:cs="Tahoma"/>
          <w:b w:val="0"/>
          <w:sz w:val="20"/>
        </w:rPr>
        <w:t xml:space="preserve">mienie </w:t>
      </w:r>
      <w:r w:rsidR="00014BC1" w:rsidRPr="00815115">
        <w:rPr>
          <w:rFonts w:ascii="Tahoma" w:hAnsi="Tahoma" w:cs="Tahoma"/>
          <w:b w:val="0"/>
          <w:sz w:val="20"/>
        </w:rPr>
        <w:t xml:space="preserve">prywatne </w:t>
      </w:r>
      <w:r w:rsidRPr="00994665">
        <w:rPr>
          <w:rFonts w:ascii="Tahoma" w:hAnsi="Tahoma" w:cs="Tahoma"/>
          <w:b w:val="0"/>
          <w:sz w:val="20"/>
        </w:rPr>
        <w:t xml:space="preserve">podopiecznych znajdujące się </w:t>
      </w:r>
      <w:r w:rsidRPr="00994665">
        <w:rPr>
          <w:rFonts w:ascii="Tahoma" w:hAnsi="Tahoma" w:cs="Tahoma"/>
          <w:b w:val="0"/>
          <w:bCs/>
          <w:sz w:val="20"/>
        </w:rPr>
        <w:t>Domu Pomocy Społecznej</w:t>
      </w:r>
      <w:r w:rsidRPr="00994665">
        <w:rPr>
          <w:rFonts w:ascii="Tahoma" w:hAnsi="Tahoma" w:cs="Tahoma"/>
          <w:b w:val="0"/>
          <w:sz w:val="20"/>
        </w:rPr>
        <w:t xml:space="preserve"> w Nowogardzie</w:t>
      </w:r>
      <w:r w:rsidR="00FD6A70" w:rsidRPr="00994665">
        <w:rPr>
          <w:rFonts w:ascii="Tahoma" w:hAnsi="Tahoma" w:cs="Tahoma"/>
          <w:b w:val="0"/>
          <w:sz w:val="20"/>
        </w:rPr>
        <w:t xml:space="preserve">, taki jak: </w:t>
      </w:r>
      <w:r w:rsidR="004C56A9" w:rsidRPr="00994665">
        <w:rPr>
          <w:rFonts w:ascii="Tahoma" w:hAnsi="Tahoma" w:cs="Tahoma"/>
          <w:b w:val="0"/>
          <w:sz w:val="20"/>
        </w:rPr>
        <w:t>a</w:t>
      </w:r>
      <w:r w:rsidR="00014BC1" w:rsidRPr="00994665">
        <w:rPr>
          <w:rFonts w:ascii="Tahoma" w:hAnsi="Tahoma" w:cs="Tahoma"/>
          <w:b w:val="0"/>
          <w:sz w:val="20"/>
        </w:rPr>
        <w:t>nteny</w:t>
      </w:r>
      <w:r w:rsidR="004C56A9" w:rsidRPr="00994665">
        <w:rPr>
          <w:rFonts w:ascii="Tahoma" w:hAnsi="Tahoma" w:cs="Tahoma"/>
          <w:b w:val="0"/>
          <w:sz w:val="20"/>
        </w:rPr>
        <w:t>,</w:t>
      </w:r>
      <w:r w:rsidR="00014BC1" w:rsidRPr="00994665">
        <w:rPr>
          <w:rFonts w:ascii="Tahoma" w:hAnsi="Tahoma" w:cs="Tahoma"/>
          <w:b w:val="0"/>
          <w:sz w:val="20"/>
        </w:rPr>
        <w:t xml:space="preserve"> </w:t>
      </w:r>
      <w:r w:rsidR="004C56A9" w:rsidRPr="00994665">
        <w:rPr>
          <w:rFonts w:ascii="Tahoma" w:eastAsia="Calibri" w:hAnsi="Tahoma" w:cs="Tahoma"/>
          <w:b w:val="0"/>
          <w:sz w:val="20"/>
          <w:lang w:eastAsia="en-US"/>
        </w:rPr>
        <w:t xml:space="preserve">oświetlenie (np. lampy, lampki, oprawy, żyrandole, </w:t>
      </w:r>
      <w:r w:rsidR="004C56A9" w:rsidRPr="00994665">
        <w:rPr>
          <w:rFonts w:ascii="Tahoma" w:hAnsi="Tahoma" w:cs="Tahoma"/>
          <w:b w:val="0"/>
          <w:sz w:val="20"/>
        </w:rPr>
        <w:t>plafony, kinkiety</w:t>
      </w:r>
      <w:r w:rsidR="004C56A9" w:rsidRPr="00994665">
        <w:rPr>
          <w:rFonts w:ascii="Tahoma" w:eastAsia="Calibri" w:hAnsi="Tahoma" w:cs="Tahoma"/>
          <w:b w:val="0"/>
          <w:sz w:val="20"/>
          <w:lang w:eastAsia="en-US"/>
        </w:rPr>
        <w:t xml:space="preserve">), </w:t>
      </w:r>
      <w:r w:rsidR="004C56A9" w:rsidRPr="00994665">
        <w:rPr>
          <w:rFonts w:ascii="Tahoma" w:hAnsi="Tahoma" w:cs="Tahoma"/>
          <w:b w:val="0"/>
          <w:sz w:val="20"/>
        </w:rPr>
        <w:t>meble</w:t>
      </w:r>
      <w:r w:rsidR="00C70BDD" w:rsidRPr="00994665">
        <w:rPr>
          <w:rFonts w:ascii="Tahoma" w:hAnsi="Tahoma" w:cs="Tahoma"/>
          <w:b w:val="0"/>
          <w:sz w:val="20"/>
        </w:rPr>
        <w:t xml:space="preserve"> i wyposażenie pokoi</w:t>
      </w:r>
      <w:r w:rsidR="004C56A9" w:rsidRPr="00994665">
        <w:rPr>
          <w:rFonts w:ascii="Tahoma" w:hAnsi="Tahoma" w:cs="Tahoma"/>
          <w:b w:val="0"/>
          <w:sz w:val="20"/>
        </w:rPr>
        <w:t xml:space="preserve"> (</w:t>
      </w:r>
      <w:r w:rsidR="00014BC1" w:rsidRPr="00994665">
        <w:rPr>
          <w:rFonts w:ascii="Tahoma" w:hAnsi="Tahoma" w:cs="Tahoma"/>
          <w:b w:val="0"/>
          <w:sz w:val="20"/>
        </w:rPr>
        <w:t>wersalki</w:t>
      </w:r>
      <w:r w:rsidR="004C56A9" w:rsidRPr="00994665">
        <w:rPr>
          <w:rFonts w:ascii="Tahoma" w:hAnsi="Tahoma" w:cs="Tahoma"/>
          <w:b w:val="0"/>
          <w:sz w:val="20"/>
        </w:rPr>
        <w:t>,</w:t>
      </w:r>
      <w:r w:rsidR="00014BC1" w:rsidRPr="00994665">
        <w:rPr>
          <w:rFonts w:ascii="Tahoma" w:hAnsi="Tahoma" w:cs="Tahoma"/>
          <w:b w:val="0"/>
          <w:sz w:val="20"/>
        </w:rPr>
        <w:t xml:space="preserve"> </w:t>
      </w:r>
      <w:r w:rsidR="004C56A9" w:rsidRPr="00994665">
        <w:rPr>
          <w:rFonts w:ascii="Tahoma" w:hAnsi="Tahoma" w:cs="Tahoma"/>
          <w:b w:val="0"/>
          <w:sz w:val="20"/>
        </w:rPr>
        <w:t xml:space="preserve">stoliki; pufy; stoły, </w:t>
      </w:r>
      <w:r w:rsidR="00C70BDD" w:rsidRPr="00994665">
        <w:rPr>
          <w:rFonts w:ascii="Tahoma" w:hAnsi="Tahoma" w:cs="Tahoma"/>
          <w:b w:val="0"/>
          <w:sz w:val="20"/>
        </w:rPr>
        <w:t xml:space="preserve">fotele, </w:t>
      </w:r>
      <w:r w:rsidR="004C56A9" w:rsidRPr="00994665">
        <w:rPr>
          <w:rFonts w:ascii="Tahoma" w:hAnsi="Tahoma" w:cs="Tahoma"/>
          <w:b w:val="0"/>
          <w:sz w:val="20"/>
        </w:rPr>
        <w:t xml:space="preserve">krzesła, szafki; szafy dywany, żyrandole; karnisze; </w:t>
      </w:r>
      <w:r w:rsidR="00C70BDD" w:rsidRPr="00994665">
        <w:rPr>
          <w:rFonts w:ascii="Tahoma" w:hAnsi="Tahoma" w:cs="Tahoma"/>
          <w:b w:val="0"/>
          <w:sz w:val="20"/>
        </w:rPr>
        <w:t xml:space="preserve">lustro itd.), </w:t>
      </w:r>
      <w:r w:rsidR="004C56A9" w:rsidRPr="00994665">
        <w:rPr>
          <w:rFonts w:ascii="Tahoma" w:hAnsi="Tahoma" w:cs="Tahoma"/>
          <w:b w:val="0"/>
          <w:sz w:val="20"/>
        </w:rPr>
        <w:t xml:space="preserve">wózki </w:t>
      </w:r>
      <w:proofErr w:type="spellStart"/>
      <w:r w:rsidR="004C56A9" w:rsidRPr="00994665">
        <w:rPr>
          <w:rFonts w:ascii="Tahoma" w:hAnsi="Tahoma" w:cs="Tahoma"/>
          <w:b w:val="0"/>
          <w:sz w:val="20"/>
        </w:rPr>
        <w:t>inwalidzke</w:t>
      </w:r>
      <w:proofErr w:type="spellEnd"/>
      <w:r w:rsidR="004C56A9" w:rsidRPr="00994665">
        <w:rPr>
          <w:rFonts w:ascii="Tahoma" w:hAnsi="Tahoma" w:cs="Tahoma"/>
          <w:b w:val="0"/>
          <w:sz w:val="20"/>
        </w:rPr>
        <w:t xml:space="preserve">, toaletowo-prysznicowe, medyczne, </w:t>
      </w:r>
      <w:r w:rsidR="00C70BDD" w:rsidRPr="00994665">
        <w:rPr>
          <w:rFonts w:ascii="Tahoma" w:hAnsi="Tahoma" w:cs="Tahoma"/>
          <w:b w:val="0"/>
          <w:sz w:val="20"/>
        </w:rPr>
        <w:t xml:space="preserve">balkonik, </w:t>
      </w:r>
      <w:r w:rsidR="004C56A9" w:rsidRPr="00994665">
        <w:rPr>
          <w:rFonts w:ascii="Tahoma" w:hAnsi="Tahoma" w:cs="Tahoma"/>
          <w:b w:val="0"/>
          <w:sz w:val="20"/>
        </w:rPr>
        <w:t xml:space="preserve">pasy mocujące; łóżka rehabilitacyjne materace w tym pneumatyczne, przeciwodleżynowe, bąbelkowe, pneumatyczne ze sprężarką, inteligentny materac system </w:t>
      </w:r>
      <w:proofErr w:type="spellStart"/>
      <w:r w:rsidR="004C56A9" w:rsidRPr="00994665">
        <w:rPr>
          <w:rFonts w:ascii="Tahoma" w:hAnsi="Tahoma" w:cs="Tahoma"/>
          <w:b w:val="0"/>
          <w:sz w:val="20"/>
        </w:rPr>
        <w:t>xtech</w:t>
      </w:r>
      <w:proofErr w:type="spellEnd"/>
      <w:r w:rsidR="004C56A9" w:rsidRPr="00994665">
        <w:rPr>
          <w:rFonts w:ascii="Tahoma" w:hAnsi="Tahoma" w:cs="Tahoma"/>
          <w:b w:val="0"/>
          <w:sz w:val="20"/>
        </w:rPr>
        <w:t xml:space="preserve"> 25; </w:t>
      </w:r>
      <w:r w:rsidR="004C56A9" w:rsidRPr="00994665">
        <w:rPr>
          <w:rFonts w:ascii="Tahoma" w:eastAsia="Calibri" w:hAnsi="Tahoma" w:cs="Tahoma"/>
          <w:b w:val="0"/>
          <w:sz w:val="20"/>
          <w:lang w:eastAsia="en-US"/>
        </w:rPr>
        <w:t>sprzęt AGD</w:t>
      </w:r>
      <w:r w:rsidR="00C70BDD" w:rsidRPr="00994665">
        <w:rPr>
          <w:rFonts w:ascii="Tahoma" w:hAnsi="Tahoma" w:cs="Tahoma"/>
          <w:b w:val="0"/>
          <w:sz w:val="20"/>
        </w:rPr>
        <w:t xml:space="preserve"> (w tym pralki, pralko- suszarki, golarki, maszynki do włosów, wentylatory, odkurzacze, </w:t>
      </w:r>
      <w:proofErr w:type="spellStart"/>
      <w:r w:rsidR="00C70BDD" w:rsidRPr="00994665">
        <w:rPr>
          <w:rFonts w:ascii="Tahoma" w:hAnsi="Tahoma" w:cs="Tahoma"/>
          <w:b w:val="0"/>
          <w:sz w:val="20"/>
        </w:rPr>
        <w:t>blendery</w:t>
      </w:r>
      <w:proofErr w:type="spellEnd"/>
      <w:r w:rsidR="00C70BDD" w:rsidRPr="00994665">
        <w:rPr>
          <w:rFonts w:ascii="Tahoma" w:hAnsi="Tahoma" w:cs="Tahoma"/>
          <w:b w:val="0"/>
          <w:sz w:val="20"/>
        </w:rPr>
        <w:t>, suszarki, lokówko-suszarki, suszarki do włosów; elektryczna tarka do stóp, szczoteczka do zębów, wirówka do bielizny; żelazko; czajnik bezprzewodowy</w:t>
      </w:r>
      <w:r w:rsidR="00A32151" w:rsidRPr="00994665">
        <w:rPr>
          <w:rFonts w:ascii="Tahoma" w:hAnsi="Tahoma" w:cs="Tahoma"/>
          <w:b w:val="0"/>
          <w:sz w:val="20"/>
        </w:rPr>
        <w:t>, grill  elektryczny; lodówka turystyczna</w:t>
      </w:r>
      <w:r w:rsidR="00C70BDD" w:rsidRPr="00994665">
        <w:rPr>
          <w:rFonts w:ascii="Tahoma" w:hAnsi="Tahoma" w:cs="Tahoma"/>
          <w:b w:val="0"/>
          <w:sz w:val="20"/>
        </w:rPr>
        <w:t>)</w:t>
      </w:r>
      <w:r w:rsidR="004C56A9" w:rsidRPr="00994665">
        <w:rPr>
          <w:rFonts w:ascii="Tahoma" w:eastAsia="Calibri" w:hAnsi="Tahoma" w:cs="Tahoma"/>
          <w:b w:val="0"/>
          <w:sz w:val="22"/>
          <w:szCs w:val="22"/>
          <w:lang w:eastAsia="en-US"/>
        </w:rPr>
        <w:t xml:space="preserve">, </w:t>
      </w:r>
      <w:r w:rsidR="00C70BDD" w:rsidRPr="00994665">
        <w:rPr>
          <w:rFonts w:ascii="Tahoma" w:eastAsia="Calibri" w:hAnsi="Tahoma" w:cs="Tahoma"/>
          <w:b w:val="0"/>
          <w:sz w:val="22"/>
          <w:szCs w:val="22"/>
          <w:lang w:eastAsia="en-US"/>
        </w:rPr>
        <w:t xml:space="preserve">sprzęt </w:t>
      </w:r>
      <w:r w:rsidR="004C56A9" w:rsidRPr="00994665">
        <w:rPr>
          <w:rFonts w:ascii="Tahoma" w:eastAsia="Calibri" w:hAnsi="Tahoma" w:cs="Tahoma"/>
          <w:b w:val="0"/>
          <w:sz w:val="22"/>
          <w:szCs w:val="22"/>
          <w:lang w:eastAsia="en-US"/>
        </w:rPr>
        <w:t>RTV z osprzętem</w:t>
      </w:r>
      <w:r w:rsidR="00C70BDD" w:rsidRPr="00994665">
        <w:rPr>
          <w:rFonts w:ascii="Tahoma" w:hAnsi="Tahoma" w:cs="Tahoma"/>
          <w:b w:val="0"/>
          <w:sz w:val="20"/>
        </w:rPr>
        <w:t xml:space="preserve"> (w tym radiomagnetofony, wieże, telewizory, kina domowe, </w:t>
      </w:r>
      <w:proofErr w:type="spellStart"/>
      <w:r w:rsidR="00C70BDD" w:rsidRPr="00994665">
        <w:rPr>
          <w:rFonts w:ascii="Tahoma" w:hAnsi="Tahoma" w:cs="Tahoma"/>
          <w:b w:val="0"/>
          <w:sz w:val="20"/>
        </w:rPr>
        <w:t>dvd</w:t>
      </w:r>
      <w:proofErr w:type="spellEnd"/>
      <w:r w:rsidR="00C70BDD" w:rsidRPr="00994665">
        <w:rPr>
          <w:rFonts w:ascii="Tahoma" w:hAnsi="Tahoma" w:cs="Tahoma"/>
          <w:b w:val="0"/>
          <w:sz w:val="20"/>
        </w:rPr>
        <w:t xml:space="preserve">, tunery, dekodery, konsole </w:t>
      </w:r>
      <w:proofErr w:type="spellStart"/>
      <w:r w:rsidR="00C70BDD" w:rsidRPr="00994665">
        <w:rPr>
          <w:rFonts w:ascii="Tahoma" w:hAnsi="Tahoma" w:cs="Tahoma"/>
          <w:b w:val="0"/>
          <w:sz w:val="20"/>
        </w:rPr>
        <w:t>plystion</w:t>
      </w:r>
      <w:proofErr w:type="spellEnd"/>
      <w:r w:rsidR="00C70BDD" w:rsidRPr="00994665">
        <w:rPr>
          <w:rFonts w:ascii="Tahoma" w:hAnsi="Tahoma" w:cs="Tahoma"/>
          <w:b w:val="0"/>
          <w:sz w:val="20"/>
        </w:rPr>
        <w:t>) obrazy</w:t>
      </w:r>
      <w:r w:rsidR="004C56A9" w:rsidRPr="00994665">
        <w:rPr>
          <w:rFonts w:ascii="Tahoma" w:hAnsi="Tahoma" w:cs="Tahoma"/>
          <w:b w:val="0"/>
          <w:sz w:val="20"/>
        </w:rPr>
        <w:t>, choinki; protezy zębowe;</w:t>
      </w:r>
      <w:r w:rsidR="00C70BDD" w:rsidRPr="00994665">
        <w:rPr>
          <w:rFonts w:ascii="Tahoma" w:hAnsi="Tahoma" w:cs="Tahoma"/>
          <w:b w:val="0"/>
          <w:sz w:val="20"/>
        </w:rPr>
        <w:t xml:space="preserve"> protezy,</w:t>
      </w:r>
      <w:r w:rsidR="004C56A9" w:rsidRPr="00994665">
        <w:rPr>
          <w:rFonts w:ascii="Tahoma" w:hAnsi="Tahoma" w:cs="Tahoma"/>
          <w:b w:val="0"/>
          <w:sz w:val="20"/>
        </w:rPr>
        <w:t xml:space="preserve"> okulary w tym korekcyjne</w:t>
      </w:r>
      <w:r w:rsidR="00C70BDD" w:rsidRPr="00994665">
        <w:rPr>
          <w:rFonts w:ascii="Tahoma" w:hAnsi="Tahoma" w:cs="Tahoma"/>
          <w:b w:val="0"/>
          <w:sz w:val="20"/>
        </w:rPr>
        <w:t xml:space="preserve">, </w:t>
      </w:r>
      <w:r w:rsidR="004C56A9" w:rsidRPr="00994665">
        <w:rPr>
          <w:rFonts w:ascii="Tahoma" w:hAnsi="Tahoma" w:cs="Tahoma"/>
          <w:b w:val="0"/>
          <w:sz w:val="20"/>
        </w:rPr>
        <w:t>maty masujące</w:t>
      </w:r>
      <w:r w:rsidR="00C70BDD" w:rsidRPr="00994665">
        <w:rPr>
          <w:rFonts w:ascii="Tahoma" w:hAnsi="Tahoma" w:cs="Tahoma"/>
          <w:b w:val="0"/>
          <w:sz w:val="20"/>
        </w:rPr>
        <w:t>,</w:t>
      </w:r>
      <w:r w:rsidR="004C56A9" w:rsidRPr="00994665">
        <w:rPr>
          <w:rFonts w:ascii="Tahoma" w:hAnsi="Tahoma" w:cs="Tahoma"/>
          <w:b w:val="0"/>
          <w:sz w:val="20"/>
        </w:rPr>
        <w:t xml:space="preserve"> aparaty słuchowe</w:t>
      </w:r>
      <w:r w:rsidR="00C70BDD" w:rsidRPr="00994665">
        <w:rPr>
          <w:rFonts w:ascii="Tahoma" w:hAnsi="Tahoma" w:cs="Tahoma"/>
          <w:b w:val="0"/>
          <w:sz w:val="20"/>
        </w:rPr>
        <w:t>,</w:t>
      </w:r>
      <w:r w:rsidR="004C56A9" w:rsidRPr="00994665">
        <w:rPr>
          <w:rFonts w:ascii="Tahoma" w:hAnsi="Tahoma" w:cs="Tahoma"/>
          <w:b w:val="0"/>
          <w:sz w:val="20"/>
        </w:rPr>
        <w:t xml:space="preserve"> zegary ścienne; słuchawki; urządzenie osuszające do aparatu słuchowego;  </w:t>
      </w:r>
      <w:r w:rsidR="00C70BDD" w:rsidRPr="00994665">
        <w:rPr>
          <w:rFonts w:ascii="Tahoma" w:hAnsi="Tahoma" w:cs="Tahoma"/>
          <w:b w:val="0"/>
          <w:sz w:val="20"/>
        </w:rPr>
        <w:t>organy elektryczne,</w:t>
      </w:r>
      <w:r w:rsidR="004C56A9" w:rsidRPr="00994665">
        <w:rPr>
          <w:rFonts w:ascii="Tahoma" w:hAnsi="Tahoma" w:cs="Tahoma"/>
          <w:b w:val="0"/>
          <w:sz w:val="20"/>
        </w:rPr>
        <w:t xml:space="preserve"> inhalatory</w:t>
      </w:r>
      <w:r w:rsidR="00C70BDD" w:rsidRPr="00994665">
        <w:rPr>
          <w:rFonts w:ascii="Tahoma" w:hAnsi="Tahoma" w:cs="Tahoma"/>
          <w:b w:val="0"/>
          <w:sz w:val="20"/>
        </w:rPr>
        <w:t>,</w:t>
      </w:r>
      <w:r w:rsidR="004C56A9" w:rsidRPr="00994665">
        <w:rPr>
          <w:rFonts w:ascii="Tahoma" w:hAnsi="Tahoma" w:cs="Tahoma"/>
          <w:b w:val="0"/>
          <w:sz w:val="20"/>
        </w:rPr>
        <w:t xml:space="preserve"> termometr; koncentratory w tym tlenu; ssaki medyczne, elektryczne; wałki rehabilitacyjne; poduszki ortopedyczne; </w:t>
      </w:r>
      <w:r w:rsidR="00C70BDD" w:rsidRPr="00994665">
        <w:rPr>
          <w:rFonts w:ascii="Tahoma" w:hAnsi="Tahoma" w:cs="Tahoma"/>
          <w:b w:val="0"/>
          <w:sz w:val="20"/>
        </w:rPr>
        <w:t xml:space="preserve">telefony w tym komórkowe; komputery, </w:t>
      </w:r>
      <w:r w:rsidR="004C56A9" w:rsidRPr="00994665">
        <w:rPr>
          <w:rFonts w:ascii="Tahoma" w:hAnsi="Tahoma" w:cs="Tahoma"/>
          <w:b w:val="0"/>
          <w:sz w:val="20"/>
        </w:rPr>
        <w:t xml:space="preserve">laptopy, torby do laptopa; </w:t>
      </w:r>
      <w:r w:rsidR="00A32151" w:rsidRPr="00994665">
        <w:rPr>
          <w:rFonts w:ascii="Tahoma" w:hAnsi="Tahoma" w:cs="Tahoma"/>
          <w:b w:val="0"/>
          <w:sz w:val="20"/>
        </w:rPr>
        <w:t xml:space="preserve">aparat fotograficzny, tablet </w:t>
      </w:r>
      <w:proofErr w:type="spellStart"/>
      <w:r w:rsidR="00A32151" w:rsidRPr="00994665">
        <w:rPr>
          <w:rFonts w:ascii="Tahoma" w:hAnsi="Tahoma" w:cs="Tahoma"/>
          <w:b w:val="0"/>
          <w:sz w:val="20"/>
        </w:rPr>
        <w:t>huawei</w:t>
      </w:r>
      <w:proofErr w:type="spellEnd"/>
      <w:r w:rsidR="00A32151" w:rsidRPr="00994665">
        <w:rPr>
          <w:rFonts w:ascii="Tahoma" w:hAnsi="Tahoma" w:cs="Tahoma"/>
          <w:b w:val="0"/>
          <w:sz w:val="20"/>
        </w:rPr>
        <w:t xml:space="preserve">, ruter </w:t>
      </w:r>
      <w:r w:rsidR="004C56A9" w:rsidRPr="00994665">
        <w:rPr>
          <w:rFonts w:ascii="Tahoma" w:hAnsi="Tahoma" w:cs="Tahoma"/>
          <w:b w:val="0"/>
          <w:sz w:val="20"/>
        </w:rPr>
        <w:t>zegarki w tym lokalizacyjne; c</w:t>
      </w:r>
      <w:r w:rsidR="00C70BDD" w:rsidRPr="00994665">
        <w:rPr>
          <w:rFonts w:ascii="Tahoma" w:hAnsi="Tahoma" w:cs="Tahoma"/>
          <w:b w:val="0"/>
          <w:sz w:val="20"/>
        </w:rPr>
        <w:t xml:space="preserve">iśnieniomierze, </w:t>
      </w:r>
      <w:r w:rsidR="004C56A9" w:rsidRPr="00994665">
        <w:rPr>
          <w:rFonts w:ascii="Tahoma" w:hAnsi="Tahoma" w:cs="Tahoma"/>
          <w:b w:val="0"/>
          <w:sz w:val="20"/>
        </w:rPr>
        <w:t>gitara</w:t>
      </w:r>
      <w:r w:rsidR="00C70BDD" w:rsidRPr="00994665">
        <w:rPr>
          <w:rFonts w:ascii="Tahoma" w:hAnsi="Tahoma" w:cs="Tahoma"/>
          <w:b w:val="0"/>
          <w:sz w:val="20"/>
        </w:rPr>
        <w:t>,</w:t>
      </w:r>
      <w:r w:rsidR="004C56A9" w:rsidRPr="00994665">
        <w:rPr>
          <w:rFonts w:ascii="Tahoma" w:hAnsi="Tahoma" w:cs="Tahoma"/>
          <w:b w:val="0"/>
          <w:sz w:val="20"/>
        </w:rPr>
        <w:t xml:space="preserve"> drzwi</w:t>
      </w:r>
      <w:r w:rsidR="00C70BDD" w:rsidRPr="00994665">
        <w:rPr>
          <w:rFonts w:ascii="Tahoma" w:hAnsi="Tahoma" w:cs="Tahoma"/>
          <w:b w:val="0"/>
          <w:sz w:val="20"/>
        </w:rPr>
        <w:t xml:space="preserve">, </w:t>
      </w:r>
      <w:r w:rsidR="004C56A9" w:rsidRPr="00994665">
        <w:rPr>
          <w:rFonts w:ascii="Tahoma" w:hAnsi="Tahoma" w:cs="Tahoma"/>
          <w:b w:val="0"/>
          <w:sz w:val="20"/>
        </w:rPr>
        <w:t xml:space="preserve">karta pamięci 8 </w:t>
      </w:r>
      <w:proofErr w:type="spellStart"/>
      <w:r w:rsidR="004C56A9" w:rsidRPr="00994665">
        <w:rPr>
          <w:rFonts w:ascii="Tahoma" w:hAnsi="Tahoma" w:cs="Tahoma"/>
          <w:b w:val="0"/>
          <w:sz w:val="20"/>
        </w:rPr>
        <w:t>gb</w:t>
      </w:r>
      <w:proofErr w:type="spellEnd"/>
      <w:r w:rsidR="004C56A9" w:rsidRPr="00994665">
        <w:rPr>
          <w:rFonts w:ascii="Tahoma" w:hAnsi="Tahoma" w:cs="Tahoma"/>
          <w:b w:val="0"/>
          <w:sz w:val="20"/>
        </w:rPr>
        <w:t xml:space="preserve">; rowerek treningowy; </w:t>
      </w:r>
      <w:r w:rsidR="00C70BDD" w:rsidRPr="00994665">
        <w:rPr>
          <w:rFonts w:ascii="Tahoma" w:hAnsi="Tahoma" w:cs="Tahoma"/>
          <w:b w:val="0"/>
          <w:sz w:val="20"/>
        </w:rPr>
        <w:t>biżuteria (</w:t>
      </w:r>
      <w:r w:rsidR="00A32151" w:rsidRPr="00994665">
        <w:rPr>
          <w:rFonts w:ascii="Tahoma" w:hAnsi="Tahoma" w:cs="Tahoma"/>
          <w:b w:val="0"/>
          <w:sz w:val="20"/>
        </w:rPr>
        <w:t xml:space="preserve">wyroby srebrne, </w:t>
      </w:r>
      <w:r w:rsidR="004C56A9" w:rsidRPr="00994665">
        <w:rPr>
          <w:rFonts w:ascii="Tahoma" w:hAnsi="Tahoma" w:cs="Tahoma"/>
          <w:b w:val="0"/>
          <w:sz w:val="20"/>
        </w:rPr>
        <w:t>pierścionki srebrne; łańcuszki srebrne, bransoletki srebrne, kolczyki srebrne; zawieszki srebrne</w:t>
      </w:r>
      <w:r w:rsidR="00695E5D" w:rsidRPr="00994665">
        <w:rPr>
          <w:rFonts w:ascii="Tahoma" w:hAnsi="Tahoma" w:cs="Tahoma"/>
          <w:b w:val="0"/>
          <w:sz w:val="20"/>
        </w:rPr>
        <w:t>, kolekcja monet</w:t>
      </w:r>
      <w:r w:rsidR="00C70BDD" w:rsidRPr="00994665">
        <w:rPr>
          <w:rFonts w:ascii="Tahoma" w:hAnsi="Tahoma" w:cs="Tahoma"/>
          <w:b w:val="0"/>
          <w:sz w:val="20"/>
        </w:rPr>
        <w:t>)</w:t>
      </w:r>
      <w:r w:rsidR="004C56A9" w:rsidRPr="00994665">
        <w:rPr>
          <w:rFonts w:ascii="Tahoma" w:hAnsi="Tahoma" w:cs="Tahoma"/>
          <w:b w:val="0"/>
          <w:sz w:val="20"/>
        </w:rPr>
        <w:t xml:space="preserve">; wkładki uszna; peruki, listwy p/przepięciowe, </w:t>
      </w:r>
      <w:proofErr w:type="spellStart"/>
      <w:r w:rsidR="004C56A9" w:rsidRPr="00994665">
        <w:rPr>
          <w:rFonts w:ascii="Tahoma" w:hAnsi="Tahoma" w:cs="Tahoma"/>
          <w:b w:val="0"/>
          <w:sz w:val="20"/>
        </w:rPr>
        <w:t>tracer</w:t>
      </w:r>
      <w:proofErr w:type="spellEnd"/>
      <w:r w:rsidR="004C56A9" w:rsidRPr="00994665">
        <w:rPr>
          <w:rFonts w:ascii="Tahoma" w:hAnsi="Tahoma" w:cs="Tahoma"/>
          <w:b w:val="0"/>
          <w:sz w:val="20"/>
        </w:rPr>
        <w:t xml:space="preserve">; rowery; motocykl </w:t>
      </w:r>
      <w:proofErr w:type="spellStart"/>
      <w:r w:rsidR="004C56A9" w:rsidRPr="00994665">
        <w:rPr>
          <w:rFonts w:ascii="Tahoma" w:hAnsi="Tahoma" w:cs="Tahoma"/>
          <w:b w:val="0"/>
          <w:sz w:val="20"/>
        </w:rPr>
        <w:t>y</w:t>
      </w:r>
      <w:r w:rsidR="00A32151" w:rsidRPr="00994665">
        <w:rPr>
          <w:rFonts w:ascii="Tahoma" w:hAnsi="Tahoma" w:cs="Tahoma"/>
          <w:b w:val="0"/>
          <w:sz w:val="20"/>
        </w:rPr>
        <w:t>amasaki</w:t>
      </w:r>
      <w:proofErr w:type="spellEnd"/>
      <w:r w:rsidR="00A32151" w:rsidRPr="00994665">
        <w:rPr>
          <w:rFonts w:ascii="Tahoma" w:hAnsi="Tahoma" w:cs="Tahoma"/>
          <w:b w:val="0"/>
          <w:sz w:val="20"/>
        </w:rPr>
        <w:t xml:space="preserve"> ym50-8 (wartość 800 zł) – DPS posiada wykaz mienia wraz z określeniem wartości.</w:t>
      </w:r>
      <w:r w:rsidR="00695E5D" w:rsidRPr="00994665">
        <w:rPr>
          <w:rFonts w:ascii="Tahoma" w:hAnsi="Tahoma" w:cs="Tahoma"/>
          <w:b w:val="0"/>
          <w:sz w:val="20"/>
        </w:rPr>
        <w:t xml:space="preserve"> </w:t>
      </w:r>
      <w:r w:rsidR="00695E5D" w:rsidRPr="00994665">
        <w:rPr>
          <w:rFonts w:ascii="Tahoma" w:hAnsi="Tahoma" w:cs="Tahoma"/>
          <w:b w:val="0"/>
          <w:bCs/>
          <w:sz w:val="20"/>
        </w:rPr>
        <w:t>Wartościowe mienie prywatne podopiecznych</w:t>
      </w:r>
      <w:r w:rsidR="00695E5D" w:rsidRPr="00994665">
        <w:rPr>
          <w:rFonts w:ascii="Tahoma" w:hAnsi="Tahoma" w:cs="Tahoma"/>
          <w:b w:val="0"/>
          <w:sz w:val="20"/>
        </w:rPr>
        <w:t xml:space="preserve"> (np. </w:t>
      </w:r>
      <w:r w:rsidR="00695E5D" w:rsidRPr="00994665">
        <w:rPr>
          <w:rFonts w:ascii="Tahoma" w:hAnsi="Tahoma" w:cs="Tahoma"/>
          <w:b w:val="0"/>
          <w:bCs/>
          <w:sz w:val="20"/>
        </w:rPr>
        <w:t>wyroby srebrne, biżuteria, kolekcja monet) przechowywane są w depozycie, w kasie pancernej.</w:t>
      </w:r>
    </w:p>
    <w:p w:rsidR="00201B07" w:rsidRPr="00994665" w:rsidRDefault="003F3492" w:rsidP="003F3492">
      <w:pPr>
        <w:pStyle w:val="Tekstpodstawowywcity"/>
        <w:spacing w:before="120"/>
        <w:ind w:left="709"/>
        <w:jc w:val="both"/>
        <w:rPr>
          <w:rFonts w:ascii="Tahoma" w:hAnsi="Tahoma" w:cs="Tahoma"/>
          <w:b w:val="0"/>
          <w:sz w:val="20"/>
        </w:rPr>
      </w:pPr>
      <w:r w:rsidRPr="00994665">
        <w:rPr>
          <w:rFonts w:ascii="Tahoma" w:hAnsi="Tahoma" w:cs="Tahoma"/>
          <w:bCs/>
          <w:sz w:val="20"/>
        </w:rPr>
        <w:t xml:space="preserve">- </w:t>
      </w:r>
      <w:r w:rsidR="00E81F79" w:rsidRPr="00994665">
        <w:rPr>
          <w:rFonts w:ascii="Tahoma" w:hAnsi="Tahoma" w:cs="Tahoma"/>
          <w:bCs/>
          <w:sz w:val="20"/>
        </w:rPr>
        <w:t xml:space="preserve">mienie </w:t>
      </w:r>
      <w:r w:rsidR="00014BC1" w:rsidRPr="00994665">
        <w:rPr>
          <w:rFonts w:ascii="Tahoma" w:hAnsi="Tahoma" w:cs="Tahoma"/>
          <w:bCs/>
          <w:sz w:val="20"/>
        </w:rPr>
        <w:t>obce</w:t>
      </w:r>
      <w:r w:rsidRPr="00994665">
        <w:rPr>
          <w:rFonts w:ascii="Tahoma" w:hAnsi="Tahoma" w:cs="Tahoma"/>
          <w:bCs/>
          <w:sz w:val="20"/>
        </w:rPr>
        <w:t xml:space="preserve"> </w:t>
      </w:r>
      <w:r w:rsidR="00600A10" w:rsidRPr="00994665">
        <w:rPr>
          <w:rFonts w:ascii="Tahoma" w:hAnsi="Tahoma" w:cs="Tahoma"/>
          <w:b w:val="0"/>
          <w:sz w:val="20"/>
        </w:rPr>
        <w:t>– sprzęt powierzony Powiatowi przez różne instytucje do realizacji zadań Powiatu</w:t>
      </w:r>
      <w:r w:rsidR="00EA385A" w:rsidRPr="00994665">
        <w:rPr>
          <w:rFonts w:ascii="Tahoma" w:hAnsi="Tahoma" w:cs="Tahoma"/>
          <w:b w:val="0"/>
          <w:sz w:val="20"/>
        </w:rPr>
        <w:t xml:space="preserve"> oraz mienie, </w:t>
      </w:r>
      <w:r w:rsidR="00E81F79" w:rsidRPr="00994665">
        <w:rPr>
          <w:rFonts w:ascii="Tahoma" w:hAnsi="Tahoma" w:cs="Tahoma"/>
          <w:b w:val="0"/>
          <w:bCs/>
          <w:sz w:val="20"/>
        </w:rPr>
        <w:t>które jest w posiadaniu / pieczy ubezpieczonego, użytkowane na podstawie różnych projektów, na podstawie umów najmu, dzierżawy</w:t>
      </w:r>
      <w:r w:rsidR="00EA385A" w:rsidRPr="00994665">
        <w:rPr>
          <w:rFonts w:ascii="Tahoma" w:hAnsi="Tahoma" w:cs="Tahoma"/>
          <w:b w:val="0"/>
          <w:bCs/>
          <w:sz w:val="20"/>
        </w:rPr>
        <w:t xml:space="preserve">, użyczenia, leasingu lub </w:t>
      </w:r>
      <w:proofErr w:type="spellStart"/>
      <w:r w:rsidR="00EA385A" w:rsidRPr="00994665">
        <w:rPr>
          <w:rFonts w:ascii="Tahoma" w:hAnsi="Tahoma" w:cs="Tahoma"/>
          <w:b w:val="0"/>
          <w:bCs/>
          <w:sz w:val="20"/>
        </w:rPr>
        <w:t>tp</w:t>
      </w:r>
      <w:proofErr w:type="spellEnd"/>
      <w:r w:rsidR="00EA385A" w:rsidRPr="00994665">
        <w:rPr>
          <w:rFonts w:ascii="Tahoma" w:hAnsi="Tahoma" w:cs="Tahoma"/>
          <w:b w:val="0"/>
          <w:bCs/>
          <w:sz w:val="20"/>
        </w:rPr>
        <w:t>.,</w:t>
      </w:r>
      <w:r w:rsidR="00E81F79" w:rsidRPr="00994665">
        <w:rPr>
          <w:rFonts w:ascii="Tahoma" w:hAnsi="Tahoma" w:cs="Tahoma"/>
          <w:b w:val="0"/>
          <w:bCs/>
          <w:sz w:val="20"/>
        </w:rPr>
        <w:t xml:space="preserve"> jeżeli obowiązek ubezpieczenia lub ryzyko pokrycia szkody w razie jej wystąpi</w:t>
      </w:r>
      <w:r w:rsidR="00695E5D" w:rsidRPr="00994665">
        <w:rPr>
          <w:rFonts w:ascii="Tahoma" w:hAnsi="Tahoma" w:cs="Tahoma"/>
          <w:b w:val="0"/>
          <w:bCs/>
          <w:sz w:val="20"/>
        </w:rPr>
        <w:t xml:space="preserve">enia spoczywa na ubezpieczonym </w:t>
      </w:r>
      <w:r w:rsidR="00EA385A" w:rsidRPr="00994665">
        <w:rPr>
          <w:rFonts w:ascii="Tahoma" w:hAnsi="Tahoma" w:cs="Tahoma"/>
          <w:b w:val="0"/>
          <w:bCs/>
          <w:sz w:val="20"/>
        </w:rPr>
        <w:t>- aktualnie brak, jednakże może pojawić się w okresie ubezpieczenia.</w:t>
      </w:r>
      <w:r w:rsidR="002C44F6" w:rsidRPr="00994665">
        <w:rPr>
          <w:rFonts w:ascii="Tahoma" w:hAnsi="Tahoma" w:cs="Tahoma"/>
          <w:b w:val="0"/>
          <w:bCs/>
          <w:sz w:val="20"/>
        </w:rPr>
        <w:t xml:space="preserve"> </w:t>
      </w:r>
    </w:p>
    <w:p w:rsidR="00F9363B" w:rsidRPr="000E2388" w:rsidRDefault="008A6D9C" w:rsidP="000654D9">
      <w:pPr>
        <w:pStyle w:val="Tekstpodstawowywcity"/>
        <w:numPr>
          <w:ilvl w:val="0"/>
          <w:numId w:val="32"/>
        </w:numPr>
        <w:spacing w:before="120"/>
        <w:ind w:left="709" w:hanging="283"/>
        <w:jc w:val="both"/>
        <w:rPr>
          <w:rFonts w:ascii="Tahoma" w:hAnsi="Tahoma" w:cs="Tahoma"/>
          <w:b w:val="0"/>
          <w:sz w:val="20"/>
        </w:rPr>
      </w:pPr>
      <w:r w:rsidRPr="000E2388">
        <w:rPr>
          <w:rFonts w:ascii="Tahoma" w:hAnsi="Tahoma" w:cs="Tahoma"/>
          <w:bCs/>
          <w:iCs/>
          <w:sz w:val="20"/>
        </w:rPr>
        <w:t>szyby i inne przedmioty szklane</w:t>
      </w:r>
      <w:r w:rsidRPr="000E2388">
        <w:rPr>
          <w:rFonts w:ascii="Tahoma" w:hAnsi="Tahoma" w:cs="Tahoma"/>
          <w:b w:val="0"/>
          <w:bCs/>
          <w:iCs/>
          <w:sz w:val="20"/>
        </w:rPr>
        <w:t xml:space="preserve"> </w:t>
      </w:r>
      <w:r w:rsidRPr="00994665">
        <w:rPr>
          <w:rFonts w:ascii="Tahoma" w:hAnsi="Tahoma" w:cs="Tahoma"/>
          <w:b w:val="0"/>
          <w:sz w:val="20"/>
        </w:rPr>
        <w:t xml:space="preserve">stanowiące </w:t>
      </w:r>
      <w:r w:rsidR="00E81F79" w:rsidRPr="00994665">
        <w:rPr>
          <w:rFonts w:ascii="Tahoma" w:hAnsi="Tahoma" w:cs="Tahoma"/>
          <w:b w:val="0"/>
          <w:sz w:val="20"/>
        </w:rPr>
        <w:t xml:space="preserve">w szczególności </w:t>
      </w:r>
      <w:r w:rsidRPr="00994665">
        <w:rPr>
          <w:rFonts w:ascii="Tahoma" w:hAnsi="Tahoma" w:cs="Tahoma"/>
          <w:b w:val="0"/>
          <w:sz w:val="20"/>
        </w:rPr>
        <w:t>wyposażenie budynków, lokali oraz innych pomieszczeń, w szczególności: szyby okienne i drzwiowe</w:t>
      </w:r>
      <w:r w:rsidR="00C13212" w:rsidRPr="00994665">
        <w:rPr>
          <w:rFonts w:ascii="Tahoma" w:hAnsi="Tahoma" w:cs="Tahoma"/>
          <w:b w:val="0"/>
          <w:sz w:val="20"/>
        </w:rPr>
        <w:t xml:space="preserve"> (w tym </w:t>
      </w:r>
      <w:r w:rsidR="00C13212" w:rsidRPr="00994665">
        <w:rPr>
          <w:rFonts w:ascii="Tahoma" w:hAnsi="Tahoma" w:cs="Tahoma"/>
          <w:b w:val="0"/>
          <w:bCs/>
          <w:sz w:val="20"/>
        </w:rPr>
        <w:t>antywłamaniowe)</w:t>
      </w:r>
      <w:r w:rsidRPr="00994665">
        <w:rPr>
          <w:rFonts w:ascii="Tahoma" w:hAnsi="Tahoma" w:cs="Tahoma"/>
          <w:b w:val="0"/>
          <w:sz w:val="20"/>
        </w:rPr>
        <w:t>, oszklenia ścian i dachów, oszklenie</w:t>
      </w:r>
      <w:r w:rsidR="00E5435E">
        <w:rPr>
          <w:rFonts w:ascii="Tahoma" w:hAnsi="Tahoma" w:cs="Tahoma"/>
          <w:b w:val="0"/>
          <w:sz w:val="20"/>
        </w:rPr>
        <w:t xml:space="preserve"> balustrad a także </w:t>
      </w:r>
      <w:r w:rsidRPr="000E2388">
        <w:rPr>
          <w:rFonts w:ascii="Tahoma" w:hAnsi="Tahoma" w:cs="Tahoma"/>
          <w:b w:val="0"/>
          <w:sz w:val="20"/>
        </w:rPr>
        <w:t>oświetlenie wewnętrzne i zewnętrzne, oszklenie gablot reklamowych i innych gablot (zewnętrznych i wewnętrznych)</w:t>
      </w:r>
      <w:r w:rsidR="00E5435E">
        <w:rPr>
          <w:rFonts w:ascii="Tahoma" w:hAnsi="Tahoma" w:cs="Tahoma"/>
          <w:b w:val="0"/>
          <w:sz w:val="20"/>
        </w:rPr>
        <w:t>, oszklenie tablicy informacyjnej,</w:t>
      </w:r>
      <w:r w:rsidR="00303E84" w:rsidRPr="000E2388">
        <w:rPr>
          <w:rFonts w:ascii="Tahoma" w:hAnsi="Tahoma" w:cs="Tahoma"/>
          <w:b w:val="0"/>
          <w:sz w:val="20"/>
        </w:rPr>
        <w:t xml:space="preserve"> </w:t>
      </w:r>
      <w:r w:rsidRPr="000E2388">
        <w:rPr>
          <w:rFonts w:ascii="Tahoma" w:hAnsi="Tahoma" w:cs="Tahoma"/>
          <w:b w:val="0"/>
          <w:sz w:val="20"/>
        </w:rPr>
        <w:t xml:space="preserve">szaf, lustra, </w:t>
      </w:r>
      <w:proofErr w:type="spellStart"/>
      <w:r w:rsidR="00303E84" w:rsidRPr="000E2388">
        <w:rPr>
          <w:rFonts w:ascii="Tahoma" w:hAnsi="Tahoma" w:cs="Tahoma"/>
          <w:b w:val="0"/>
          <w:sz w:val="20"/>
        </w:rPr>
        <w:t>tabla</w:t>
      </w:r>
      <w:proofErr w:type="spellEnd"/>
      <w:r w:rsidR="00E81F79" w:rsidRPr="000E2388">
        <w:rPr>
          <w:rFonts w:ascii="Tahoma" w:hAnsi="Tahoma" w:cs="Tahoma"/>
          <w:b w:val="0"/>
          <w:color w:val="FF0000"/>
          <w:sz w:val="20"/>
        </w:rPr>
        <w:t>.</w:t>
      </w:r>
    </w:p>
    <w:p w:rsidR="00CD0A70" w:rsidRPr="00E81F79" w:rsidRDefault="00CD0A70">
      <w:pPr>
        <w:numPr>
          <w:ilvl w:val="12"/>
          <w:numId w:val="0"/>
        </w:numPr>
        <w:spacing w:before="100" w:beforeAutospacing="1"/>
        <w:jc w:val="both"/>
        <w:rPr>
          <w:rFonts w:ascii="Tahoma" w:hAnsi="Tahoma" w:cs="Tahoma"/>
          <w:b/>
          <w:sz w:val="20"/>
          <w:szCs w:val="20"/>
        </w:rPr>
      </w:pPr>
      <w:r w:rsidRPr="00E81F79">
        <w:rPr>
          <w:rFonts w:ascii="Tahoma" w:hAnsi="Tahoma" w:cs="Tahoma"/>
          <w:b/>
          <w:sz w:val="20"/>
          <w:szCs w:val="20"/>
        </w:rPr>
        <w:t>/J/ Postanowienia i informacje dodatkowe</w:t>
      </w:r>
    </w:p>
    <w:p w:rsidR="00061BBC" w:rsidRPr="00E81F79" w:rsidRDefault="00CD0A70" w:rsidP="00610C65">
      <w:pPr>
        <w:pStyle w:val="Tekstpodstawowywcity"/>
        <w:numPr>
          <w:ilvl w:val="0"/>
          <w:numId w:val="10"/>
        </w:numPr>
        <w:spacing w:before="120"/>
        <w:jc w:val="both"/>
        <w:rPr>
          <w:rFonts w:ascii="Tahoma" w:hAnsi="Tahoma" w:cs="Tahoma"/>
          <w:b w:val="0"/>
          <w:bCs/>
          <w:sz w:val="20"/>
        </w:rPr>
      </w:pPr>
      <w:r w:rsidRPr="00E81F79">
        <w:rPr>
          <w:rFonts w:ascii="Tahoma" w:hAnsi="Tahoma" w:cs="Tahoma"/>
          <w:b w:val="0"/>
          <w:sz w:val="20"/>
        </w:rPr>
        <w:t xml:space="preserve">Ubezpieczyciel </w:t>
      </w:r>
      <w:r w:rsidR="00E97DE3" w:rsidRPr="00E81F79">
        <w:rPr>
          <w:rFonts w:ascii="Tahoma" w:hAnsi="Tahoma" w:cs="Tahoma"/>
          <w:b w:val="0"/>
          <w:sz w:val="20"/>
        </w:rPr>
        <w:t>obejmuje ochroną ubezpieczeniową mienie (w tym budynki według wartości odtworzeniowej) bez względu na wiek, stopień umorzenia lub stopień zużycia technicznego.</w:t>
      </w:r>
    </w:p>
    <w:p w:rsidR="00CE6FB2" w:rsidRPr="00E81F79" w:rsidRDefault="00CE6FB2" w:rsidP="00610C65">
      <w:pPr>
        <w:pStyle w:val="Tekstpodstawowywcity"/>
        <w:numPr>
          <w:ilvl w:val="0"/>
          <w:numId w:val="10"/>
        </w:numPr>
        <w:spacing w:before="120"/>
        <w:jc w:val="both"/>
        <w:rPr>
          <w:rFonts w:ascii="Tahoma" w:hAnsi="Tahoma" w:cs="Tahoma"/>
          <w:b w:val="0"/>
          <w:bCs/>
          <w:sz w:val="20"/>
        </w:rPr>
      </w:pPr>
      <w:r w:rsidRPr="00E81F79">
        <w:rPr>
          <w:rFonts w:ascii="Tahoma" w:hAnsi="Tahoma" w:cs="Tahoma"/>
          <w:b w:val="0"/>
          <w:bCs/>
          <w:sz w:val="20"/>
        </w:rPr>
        <w:t>W przypadku mienia ubezpieczonego systemem sum stałych wypłata odszkodowania nie powoduje zmniejszenia sumy ubezpieczenia.</w:t>
      </w:r>
    </w:p>
    <w:p w:rsidR="00CD0A70" w:rsidRPr="00E81F79" w:rsidRDefault="00061BBC" w:rsidP="000654D9">
      <w:pPr>
        <w:pStyle w:val="Tekstpodstawowywcity"/>
        <w:numPr>
          <w:ilvl w:val="0"/>
          <w:numId w:val="15"/>
        </w:numPr>
        <w:spacing w:before="120"/>
        <w:jc w:val="both"/>
        <w:rPr>
          <w:rFonts w:ascii="Tahoma" w:hAnsi="Tahoma" w:cs="Tahoma"/>
          <w:b w:val="0"/>
          <w:bCs/>
          <w:sz w:val="20"/>
        </w:rPr>
      </w:pPr>
      <w:r w:rsidRPr="00E81F79">
        <w:rPr>
          <w:rFonts w:ascii="Tahoma" w:hAnsi="Tahoma" w:cs="Tahoma"/>
          <w:b w:val="0"/>
          <w:bCs/>
          <w:sz w:val="20"/>
        </w:rPr>
        <w:t>Wszystkie limity odpowiedzialności są wspólne dla wszystkich ubezpieczanych jednostek i odnoszą się do jednego okresu polisowego.</w:t>
      </w:r>
    </w:p>
    <w:p w:rsidR="00C32A93" w:rsidRPr="00EA385A" w:rsidRDefault="00C32A93" w:rsidP="000654D9">
      <w:pPr>
        <w:numPr>
          <w:ilvl w:val="0"/>
          <w:numId w:val="15"/>
        </w:numPr>
        <w:spacing w:before="120"/>
        <w:jc w:val="both"/>
        <w:rPr>
          <w:rFonts w:ascii="Tahoma" w:hAnsi="Tahoma" w:cs="Tahoma"/>
          <w:sz w:val="20"/>
          <w:szCs w:val="20"/>
        </w:rPr>
      </w:pPr>
      <w:r w:rsidRPr="00EA385A">
        <w:rPr>
          <w:rFonts w:ascii="Tahoma" w:hAnsi="Tahoma" w:cs="Tahoma"/>
          <w:b/>
          <w:sz w:val="20"/>
          <w:szCs w:val="20"/>
        </w:rPr>
        <w:t>Transport gotówki</w:t>
      </w:r>
      <w:r w:rsidRPr="00EA385A">
        <w:rPr>
          <w:rFonts w:ascii="Tahoma" w:hAnsi="Tahoma" w:cs="Tahoma"/>
          <w:sz w:val="20"/>
          <w:szCs w:val="20"/>
        </w:rPr>
        <w:t xml:space="preserve"> – teren woj. Zachodniopomorskiego.</w:t>
      </w:r>
      <w:r w:rsidRPr="00EA385A">
        <w:rPr>
          <w:rFonts w:ascii="Tahoma" w:hAnsi="Tahoma" w:cs="Tahoma"/>
          <w:bCs/>
          <w:sz w:val="20"/>
          <w:szCs w:val="20"/>
          <w:u w:val="single"/>
        </w:rPr>
        <w:t xml:space="preserve"> </w:t>
      </w:r>
    </w:p>
    <w:p w:rsidR="00CD0A70" w:rsidRPr="00E81F79" w:rsidRDefault="00CD0A70" w:rsidP="000654D9">
      <w:pPr>
        <w:numPr>
          <w:ilvl w:val="0"/>
          <w:numId w:val="15"/>
        </w:numPr>
        <w:spacing w:before="120"/>
        <w:jc w:val="both"/>
        <w:rPr>
          <w:rFonts w:ascii="Tahoma" w:hAnsi="Tahoma" w:cs="Tahoma"/>
          <w:sz w:val="20"/>
          <w:szCs w:val="20"/>
        </w:rPr>
      </w:pPr>
      <w:r w:rsidRPr="00E81F79">
        <w:rPr>
          <w:rFonts w:ascii="Tahoma" w:hAnsi="Tahoma" w:cs="Tahoma"/>
          <w:b/>
          <w:bCs/>
          <w:sz w:val="20"/>
          <w:szCs w:val="20"/>
        </w:rPr>
        <w:lastRenderedPageBreak/>
        <w:t>Na pierwsze ryzyko</w:t>
      </w:r>
      <w:r w:rsidRPr="00E81F79">
        <w:rPr>
          <w:rFonts w:ascii="Tahoma" w:hAnsi="Tahoma" w:cs="Tahoma"/>
          <w:bCs/>
          <w:sz w:val="20"/>
          <w:szCs w:val="20"/>
        </w:rPr>
        <w:t xml:space="preserve"> – sumę ubezpieczenia ustala ubezpieczający wg przewidywanej maksymalnej straty w okresie ubezpieczenia. Suma ubezpieczenia zmniejsza się o wysokość wypłaconego odszkodowania</w:t>
      </w:r>
      <w:r w:rsidRPr="00E81F79">
        <w:rPr>
          <w:rFonts w:ascii="Tahoma" w:hAnsi="Tahoma" w:cs="Tahoma"/>
          <w:sz w:val="20"/>
          <w:szCs w:val="20"/>
        </w:rPr>
        <w:t>.</w:t>
      </w:r>
    </w:p>
    <w:p w:rsidR="005A32F8" w:rsidRPr="00AC5D40" w:rsidRDefault="006245E2" w:rsidP="000654D9">
      <w:pPr>
        <w:numPr>
          <w:ilvl w:val="0"/>
          <w:numId w:val="15"/>
        </w:numPr>
        <w:spacing w:before="120"/>
        <w:jc w:val="both"/>
        <w:rPr>
          <w:rFonts w:ascii="Tahoma" w:hAnsi="Tahoma" w:cs="Tahoma"/>
          <w:bCs/>
          <w:sz w:val="20"/>
          <w:szCs w:val="20"/>
        </w:rPr>
      </w:pPr>
      <w:r w:rsidRPr="000E2388">
        <w:rPr>
          <w:rFonts w:ascii="Tahoma" w:hAnsi="Tahoma" w:cs="Tahoma"/>
          <w:b/>
          <w:sz w:val="20"/>
          <w:szCs w:val="20"/>
        </w:rPr>
        <w:t xml:space="preserve">W zakresie dewastacji oraz kradzieży zwykłej ochroną ubezpieczeniową objęte będą w szczególności: </w:t>
      </w:r>
      <w:r w:rsidR="002902AB" w:rsidRPr="000E2388">
        <w:rPr>
          <w:rFonts w:ascii="Tahoma" w:hAnsi="Tahoma" w:cs="Tahoma"/>
          <w:sz w:val="20"/>
          <w:szCs w:val="20"/>
        </w:rPr>
        <w:t>elementy budynków  i budowli, środki trwałe i pozostałe środki pozostające poza budynkami</w:t>
      </w:r>
      <w:r w:rsidR="00C13212" w:rsidRPr="000E2388">
        <w:rPr>
          <w:rFonts w:ascii="Tahoma" w:hAnsi="Tahoma" w:cs="Tahoma"/>
          <w:sz w:val="20"/>
          <w:szCs w:val="20"/>
        </w:rPr>
        <w:t xml:space="preserve">, w tym </w:t>
      </w:r>
      <w:r w:rsidR="002902AB" w:rsidRPr="000E2388">
        <w:rPr>
          <w:rFonts w:ascii="Tahoma" w:hAnsi="Tahoma" w:cs="Tahoma"/>
          <w:bCs/>
          <w:sz w:val="20"/>
          <w:szCs w:val="20"/>
        </w:rPr>
        <w:t>mała architektura (w tym zieleń), altany ogrodowe, ławki, ko</w:t>
      </w:r>
      <w:r w:rsidR="007F156A" w:rsidRPr="000E2388">
        <w:rPr>
          <w:rFonts w:ascii="Tahoma" w:hAnsi="Tahoma" w:cs="Tahoma"/>
          <w:bCs/>
          <w:sz w:val="20"/>
          <w:szCs w:val="20"/>
        </w:rPr>
        <w:t xml:space="preserve">sze, boiska, </w:t>
      </w:r>
      <w:r w:rsidR="007F156A" w:rsidRPr="00AC5D40">
        <w:rPr>
          <w:rFonts w:ascii="Tahoma" w:hAnsi="Tahoma" w:cs="Tahoma"/>
          <w:bCs/>
          <w:sz w:val="20"/>
          <w:szCs w:val="20"/>
        </w:rPr>
        <w:t>winda, plac zabaw</w:t>
      </w:r>
      <w:r w:rsidR="00A350D2" w:rsidRPr="00AC5D40">
        <w:rPr>
          <w:rFonts w:ascii="Tahoma" w:hAnsi="Tahoma" w:cs="Tahoma"/>
          <w:bCs/>
          <w:sz w:val="20"/>
          <w:szCs w:val="20"/>
        </w:rPr>
        <w:t xml:space="preserve">, </w:t>
      </w:r>
      <w:r w:rsidR="00C13212" w:rsidRPr="00AC5D40">
        <w:rPr>
          <w:rFonts w:ascii="Tahoma" w:hAnsi="Tahoma" w:cs="Tahoma"/>
          <w:bCs/>
          <w:sz w:val="20"/>
          <w:szCs w:val="20"/>
        </w:rPr>
        <w:t xml:space="preserve">siłownie zewnętrzne, </w:t>
      </w:r>
      <w:r w:rsidR="00A350D2" w:rsidRPr="00AC5D40">
        <w:rPr>
          <w:rFonts w:ascii="Tahoma" w:hAnsi="Tahoma" w:cs="Tahoma"/>
          <w:bCs/>
          <w:sz w:val="20"/>
          <w:szCs w:val="20"/>
        </w:rPr>
        <w:t>znaki drogowe (w tym także od graffiti)</w:t>
      </w:r>
      <w:r w:rsidR="004B494F" w:rsidRPr="00AC5D40">
        <w:rPr>
          <w:rFonts w:ascii="Tahoma" w:hAnsi="Tahoma" w:cs="Tahoma"/>
          <w:bCs/>
          <w:sz w:val="20"/>
          <w:szCs w:val="20"/>
        </w:rPr>
        <w:t>, wiaty śmietnikowe, wiaty otwarte</w:t>
      </w:r>
      <w:r w:rsidR="007F156A" w:rsidRPr="00AC5D40">
        <w:rPr>
          <w:rFonts w:ascii="Tahoma" w:hAnsi="Tahoma" w:cs="Tahoma"/>
          <w:bCs/>
          <w:sz w:val="20"/>
          <w:szCs w:val="20"/>
        </w:rPr>
        <w:t>.</w:t>
      </w:r>
    </w:p>
    <w:p w:rsidR="002D53A2" w:rsidRPr="00AC5D40" w:rsidRDefault="002D53A2" w:rsidP="000654D9">
      <w:pPr>
        <w:numPr>
          <w:ilvl w:val="0"/>
          <w:numId w:val="15"/>
        </w:numPr>
        <w:spacing w:before="120"/>
        <w:jc w:val="both"/>
        <w:rPr>
          <w:rFonts w:ascii="Tahoma" w:hAnsi="Tahoma" w:cs="Tahoma"/>
          <w:bCs/>
          <w:sz w:val="20"/>
          <w:szCs w:val="20"/>
        </w:rPr>
      </w:pPr>
      <w:r w:rsidRPr="00AC5D40">
        <w:rPr>
          <w:rFonts w:ascii="Tahoma" w:hAnsi="Tahoma" w:cs="Tahoma"/>
          <w:sz w:val="20"/>
          <w:szCs w:val="20"/>
        </w:rPr>
        <w:t>Ubezpieczyciel nie będzie wymagał posiadania przez ubezpieczony sprzęt urządzeń zabezpieczających przed pośrednim działaniem wyładowań elektrycznych w atmosferze i zjawisk pochodnych, jeśli takiego wymogu nie stawia producent tego sprzętu.</w:t>
      </w:r>
    </w:p>
    <w:p w:rsidR="006245E2" w:rsidRPr="00AC5D40" w:rsidRDefault="006245E2" w:rsidP="000654D9">
      <w:pPr>
        <w:numPr>
          <w:ilvl w:val="0"/>
          <w:numId w:val="15"/>
        </w:numPr>
        <w:spacing w:before="120"/>
        <w:jc w:val="both"/>
        <w:rPr>
          <w:rFonts w:ascii="Tahoma" w:hAnsi="Tahoma" w:cs="Tahoma"/>
          <w:bCs/>
          <w:sz w:val="20"/>
          <w:szCs w:val="20"/>
        </w:rPr>
      </w:pPr>
      <w:r w:rsidRPr="00AC5D40">
        <w:rPr>
          <w:rFonts w:ascii="Tahoma" w:hAnsi="Tahoma" w:cs="Tahoma"/>
          <w:sz w:val="20"/>
          <w:szCs w:val="20"/>
        </w:rPr>
        <w:t>Jako wysokość szkody dla mienia ubezpieczonego wg wartości księgowej brutto lub odtworzeniowej przyjmuje się:</w:t>
      </w:r>
    </w:p>
    <w:p w:rsidR="006245E2" w:rsidRPr="00AC5D40" w:rsidRDefault="006245E2" w:rsidP="000654D9">
      <w:pPr>
        <w:numPr>
          <w:ilvl w:val="3"/>
          <w:numId w:val="33"/>
        </w:numPr>
        <w:tabs>
          <w:tab w:val="clear" w:pos="2880"/>
          <w:tab w:val="num" w:pos="851"/>
        </w:tabs>
        <w:autoSpaceDE w:val="0"/>
        <w:autoSpaceDN w:val="0"/>
        <w:adjustRightInd w:val="0"/>
        <w:ind w:left="851" w:hanging="284"/>
        <w:jc w:val="both"/>
        <w:rPr>
          <w:rFonts w:ascii="Tahoma" w:hAnsi="Tahoma" w:cs="Tahoma"/>
          <w:sz w:val="20"/>
          <w:szCs w:val="20"/>
        </w:rPr>
      </w:pPr>
      <w:r w:rsidRPr="00AC5D40">
        <w:rPr>
          <w:rFonts w:ascii="Tahoma" w:hAnsi="Tahoma" w:cs="Tahoma"/>
          <w:sz w:val="20"/>
          <w:szCs w:val="20"/>
        </w:rPr>
        <w:t>dla budynków, budowli – potwierdzona rachunkiem wykonawcy lub kalkulacją poszkodowanego wartość kosztów remontu lub odbudowy mienia, przy uwzględnieniu dotychczasowej konstrukcji, wymiarów i standardu wykończenia, takich samych lub najbardziej zbliżonych materiałów, wraz z kosztami opracowania wymaganej dokumentacji, kosztami transportu (z wyłączeniem transportu ekspresowego), demontażu, montażu i nadzoru oraz wszelkimi innymi niezbędnymi kosztami, których poniesienie jest konieczne w celu odtworzenia mienia.</w:t>
      </w:r>
    </w:p>
    <w:p w:rsidR="006245E2" w:rsidRPr="00AC5D40" w:rsidRDefault="006245E2" w:rsidP="000654D9">
      <w:pPr>
        <w:numPr>
          <w:ilvl w:val="3"/>
          <w:numId w:val="33"/>
        </w:numPr>
        <w:tabs>
          <w:tab w:val="clear" w:pos="2880"/>
          <w:tab w:val="num" w:pos="851"/>
        </w:tabs>
        <w:autoSpaceDE w:val="0"/>
        <w:autoSpaceDN w:val="0"/>
        <w:adjustRightInd w:val="0"/>
        <w:ind w:left="851" w:hanging="284"/>
        <w:jc w:val="both"/>
        <w:rPr>
          <w:rFonts w:ascii="Tahoma" w:hAnsi="Tahoma" w:cs="Tahoma"/>
          <w:sz w:val="20"/>
          <w:szCs w:val="20"/>
        </w:rPr>
      </w:pPr>
      <w:r w:rsidRPr="00AC5D40">
        <w:rPr>
          <w:rFonts w:ascii="Tahoma" w:hAnsi="Tahoma" w:cs="Tahoma"/>
          <w:sz w:val="20"/>
          <w:szCs w:val="20"/>
        </w:rPr>
        <w:t xml:space="preserve">dla środków trwałych i pozostałych środków nie ujętych w ewidencji środków trwałych (w tym </w:t>
      </w:r>
      <w:proofErr w:type="spellStart"/>
      <w:r w:rsidRPr="00AC5D40">
        <w:rPr>
          <w:rFonts w:ascii="Tahoma" w:hAnsi="Tahoma" w:cs="Tahoma"/>
          <w:sz w:val="20"/>
          <w:szCs w:val="20"/>
        </w:rPr>
        <w:t>niskocennych</w:t>
      </w:r>
      <w:proofErr w:type="spellEnd"/>
      <w:r w:rsidRPr="00AC5D40">
        <w:rPr>
          <w:rFonts w:ascii="Tahoma" w:hAnsi="Tahoma" w:cs="Tahoma"/>
          <w:sz w:val="20"/>
          <w:szCs w:val="20"/>
        </w:rPr>
        <w:t>) - według ceny zakupu lub kosztów naprawy mienia tego samego rodzaju, typu i o tych samych lub najbardziej zbliżonych parametrach (w tym mocy) wraz z kosztami opracowania wymaganej dokumentacji, kosztami transportu (z wyłączeniem transportu ekspresowego), montażu i nadzoru oraz wszelkimi innymi niezbędnymi kosztami (w tym rozbiórki i demontażu części niezdatnych do użytku), których poniesienie jest konieczne w celu odtworzenia mienia.</w:t>
      </w:r>
    </w:p>
    <w:p w:rsidR="00E81F79" w:rsidRPr="00AC5D40" w:rsidRDefault="00E81F79" w:rsidP="007538E7">
      <w:pPr>
        <w:autoSpaceDE w:val="0"/>
        <w:autoSpaceDN w:val="0"/>
        <w:adjustRightInd w:val="0"/>
        <w:ind w:left="851"/>
        <w:jc w:val="both"/>
        <w:rPr>
          <w:rFonts w:ascii="Tahoma" w:hAnsi="Tahoma" w:cs="Tahoma"/>
          <w:sz w:val="20"/>
          <w:szCs w:val="20"/>
        </w:rPr>
      </w:pPr>
    </w:p>
    <w:p w:rsidR="00E81F79" w:rsidRPr="00AC5D40" w:rsidRDefault="00E81F79" w:rsidP="000654D9">
      <w:pPr>
        <w:pStyle w:val="Tekstpodstawowy3"/>
        <w:numPr>
          <w:ilvl w:val="0"/>
          <w:numId w:val="15"/>
        </w:numPr>
        <w:spacing w:after="0"/>
        <w:rPr>
          <w:rFonts w:ascii="Tahoma" w:hAnsi="Tahoma" w:cs="Tahoma"/>
          <w:sz w:val="20"/>
          <w:szCs w:val="20"/>
        </w:rPr>
      </w:pPr>
      <w:r w:rsidRPr="00AC5D40">
        <w:rPr>
          <w:rFonts w:ascii="Tahoma" w:hAnsi="Tahoma" w:cs="Tahoma"/>
          <w:sz w:val="20"/>
          <w:szCs w:val="20"/>
        </w:rPr>
        <w:t>W odniesieniu do środków obrotowych, mienia o</w:t>
      </w:r>
      <w:r w:rsidR="003F0751" w:rsidRPr="00AC5D40">
        <w:rPr>
          <w:rFonts w:ascii="Tahoma" w:hAnsi="Tahoma" w:cs="Tahoma"/>
          <w:sz w:val="20"/>
          <w:szCs w:val="20"/>
          <w:lang w:val="pl-PL"/>
        </w:rPr>
        <w:t>sób trzecich</w:t>
      </w:r>
      <w:r w:rsidRPr="00AC5D40">
        <w:rPr>
          <w:rFonts w:ascii="Tahoma" w:hAnsi="Tahoma" w:cs="Tahoma"/>
          <w:sz w:val="20"/>
          <w:szCs w:val="20"/>
        </w:rPr>
        <w:t xml:space="preserve"> i gotówki jako wysokość szkody przyjmuje się:</w:t>
      </w:r>
    </w:p>
    <w:p w:rsidR="00E81F79" w:rsidRPr="00AC5D40" w:rsidRDefault="00E81F79" w:rsidP="000654D9">
      <w:pPr>
        <w:pStyle w:val="Tekstpodstawowy3"/>
        <w:numPr>
          <w:ilvl w:val="0"/>
          <w:numId w:val="74"/>
        </w:numPr>
        <w:tabs>
          <w:tab w:val="left" w:pos="851"/>
        </w:tabs>
        <w:spacing w:after="0"/>
        <w:ind w:left="851" w:hanging="284"/>
        <w:jc w:val="both"/>
        <w:rPr>
          <w:rFonts w:ascii="Tahoma" w:hAnsi="Tahoma" w:cs="Tahoma"/>
          <w:sz w:val="20"/>
          <w:szCs w:val="20"/>
        </w:rPr>
      </w:pPr>
      <w:r w:rsidRPr="00AC5D40">
        <w:rPr>
          <w:rFonts w:ascii="Tahoma" w:hAnsi="Tahoma" w:cs="Tahoma"/>
          <w:sz w:val="20"/>
          <w:szCs w:val="20"/>
        </w:rPr>
        <w:t xml:space="preserve">w środkach obrotowych - wysokość kosztów ich zakupu lub ponownego wytworzenia według udokumentowanych rachunkiem zakupu lub kalkulacją kosztów wytworzenia, </w:t>
      </w:r>
    </w:p>
    <w:p w:rsidR="00E81F79" w:rsidRPr="00AC5D40" w:rsidRDefault="00E81F79" w:rsidP="000654D9">
      <w:pPr>
        <w:pStyle w:val="Tekstpodstawowy3"/>
        <w:numPr>
          <w:ilvl w:val="0"/>
          <w:numId w:val="74"/>
        </w:numPr>
        <w:spacing w:after="0"/>
        <w:ind w:left="851" w:hanging="284"/>
        <w:jc w:val="both"/>
        <w:rPr>
          <w:rFonts w:ascii="Tahoma" w:hAnsi="Tahoma" w:cs="Tahoma"/>
          <w:sz w:val="20"/>
          <w:szCs w:val="20"/>
        </w:rPr>
      </w:pPr>
      <w:r w:rsidRPr="00AC5D40">
        <w:rPr>
          <w:rFonts w:ascii="Tahoma" w:hAnsi="Tahoma" w:cs="Tahoma"/>
          <w:sz w:val="20"/>
          <w:szCs w:val="20"/>
        </w:rPr>
        <w:t xml:space="preserve">w mieniu </w:t>
      </w:r>
      <w:r w:rsidR="0032174C" w:rsidRPr="00AC5D40">
        <w:rPr>
          <w:rFonts w:ascii="Tahoma" w:hAnsi="Tahoma" w:cs="Tahoma"/>
          <w:sz w:val="20"/>
          <w:szCs w:val="20"/>
          <w:lang w:val="pl-PL"/>
        </w:rPr>
        <w:t>osób trzecich</w:t>
      </w:r>
      <w:r w:rsidRPr="00AC5D40">
        <w:rPr>
          <w:rFonts w:ascii="Tahoma" w:hAnsi="Tahoma" w:cs="Tahoma"/>
          <w:sz w:val="20"/>
          <w:szCs w:val="20"/>
        </w:rPr>
        <w:t xml:space="preserve"> - wysokość kosztów zakupu takiego samego lub najbardziej zbliżonego parametrami technicznymi mienia lub wartość kosztów naprawy uszkodzonego mienia,</w:t>
      </w:r>
    </w:p>
    <w:p w:rsidR="00E81F79" w:rsidRPr="00AC5D40" w:rsidRDefault="00E81F79" w:rsidP="000654D9">
      <w:pPr>
        <w:pStyle w:val="Tekstpodstawowy3"/>
        <w:numPr>
          <w:ilvl w:val="0"/>
          <w:numId w:val="74"/>
        </w:numPr>
        <w:spacing w:after="0"/>
        <w:ind w:left="851" w:hanging="284"/>
        <w:rPr>
          <w:rFonts w:ascii="Tahoma" w:hAnsi="Tahoma" w:cs="Tahoma"/>
          <w:sz w:val="20"/>
          <w:szCs w:val="20"/>
        </w:rPr>
      </w:pPr>
      <w:r w:rsidRPr="00AC5D40">
        <w:rPr>
          <w:rFonts w:ascii="Tahoma" w:hAnsi="Tahoma" w:cs="Tahoma"/>
          <w:sz w:val="20"/>
          <w:szCs w:val="20"/>
        </w:rPr>
        <w:t>w gotówce - jej wartość nominalną.</w:t>
      </w:r>
    </w:p>
    <w:p w:rsidR="005B522A" w:rsidRPr="00AC5D40" w:rsidRDefault="0025456A" w:rsidP="000654D9">
      <w:pPr>
        <w:numPr>
          <w:ilvl w:val="0"/>
          <w:numId w:val="15"/>
        </w:numPr>
        <w:spacing w:before="120"/>
        <w:jc w:val="both"/>
        <w:rPr>
          <w:rFonts w:ascii="Tahoma" w:hAnsi="Tahoma" w:cs="Tahoma"/>
          <w:bCs/>
          <w:sz w:val="20"/>
          <w:szCs w:val="20"/>
        </w:rPr>
      </w:pPr>
      <w:r w:rsidRPr="00AC5D40">
        <w:rPr>
          <w:rFonts w:ascii="Tahoma" w:hAnsi="Tahoma" w:cs="Tahoma"/>
          <w:bCs/>
          <w:sz w:val="20"/>
          <w:szCs w:val="20"/>
        </w:rPr>
        <w:t>Ubezpieczyciel wypłaca należne odszkodowanie w kwocie odpowiadającej wysokości szkody, nie wyższej jednak od sumy ubezpieczenia lub ustalonego w umowie ubezpieczenia limitu odpowiedzialności.</w:t>
      </w:r>
      <w:r w:rsidR="005B522A" w:rsidRPr="00AC5D40">
        <w:rPr>
          <w:rFonts w:ascii="Tahoma" w:hAnsi="Tahoma" w:cs="Tahoma"/>
          <w:bCs/>
          <w:sz w:val="20"/>
          <w:szCs w:val="20"/>
        </w:rPr>
        <w:t xml:space="preserve"> Wysokość szkody </w:t>
      </w:r>
      <w:r w:rsidR="00AD5490" w:rsidRPr="00AC5D40">
        <w:rPr>
          <w:rFonts w:ascii="Tahoma" w:hAnsi="Tahoma" w:cs="Tahoma"/>
          <w:bCs/>
          <w:sz w:val="20"/>
          <w:szCs w:val="20"/>
        </w:rPr>
        <w:t>może być pomniejszona</w:t>
      </w:r>
      <w:r w:rsidR="005B522A" w:rsidRPr="00AC5D40">
        <w:rPr>
          <w:rFonts w:ascii="Tahoma" w:hAnsi="Tahoma" w:cs="Tahoma"/>
          <w:bCs/>
          <w:sz w:val="20"/>
          <w:szCs w:val="20"/>
        </w:rPr>
        <w:t xml:space="preserve"> o wartość </w:t>
      </w:r>
      <w:r w:rsidR="00AD5490" w:rsidRPr="00AC5D40">
        <w:rPr>
          <w:rFonts w:ascii="Tahoma" w:hAnsi="Tahoma" w:cs="Tahoma"/>
          <w:bCs/>
          <w:sz w:val="20"/>
          <w:szCs w:val="20"/>
        </w:rPr>
        <w:t xml:space="preserve">rynkową </w:t>
      </w:r>
      <w:r w:rsidR="005B522A" w:rsidRPr="00AC5D40">
        <w:rPr>
          <w:rFonts w:ascii="Tahoma" w:hAnsi="Tahoma" w:cs="Tahoma"/>
          <w:bCs/>
          <w:sz w:val="20"/>
          <w:szCs w:val="20"/>
        </w:rPr>
        <w:t>pozostałości, które mogą być przeznaczone do dalszego użytku, przeróbki, odbudowy lub sprzedaży.</w:t>
      </w:r>
    </w:p>
    <w:p w:rsidR="005B522A" w:rsidRPr="00AC5D40" w:rsidRDefault="005B522A" w:rsidP="005B522A">
      <w:pPr>
        <w:ind w:left="454"/>
        <w:jc w:val="both"/>
        <w:rPr>
          <w:rFonts w:ascii="Tahoma" w:hAnsi="Tahoma" w:cs="Tahoma"/>
          <w:bCs/>
          <w:sz w:val="20"/>
          <w:szCs w:val="20"/>
        </w:rPr>
      </w:pPr>
      <w:r w:rsidRPr="00AC5D40">
        <w:rPr>
          <w:rFonts w:ascii="Tahoma" w:hAnsi="Tahoma" w:cs="Tahoma"/>
          <w:bCs/>
          <w:sz w:val="20"/>
          <w:szCs w:val="20"/>
        </w:rPr>
        <w:t xml:space="preserve">Nie dopuszcza się weryfikacji przez ubezpieczyciela przedstawionych rachunków wykonawcy do średnich cen rynkowych / cen wg </w:t>
      </w:r>
      <w:r w:rsidR="00AD5490" w:rsidRPr="00AC5D40">
        <w:rPr>
          <w:rFonts w:ascii="Tahoma" w:hAnsi="Tahoma" w:cs="Tahoma"/>
          <w:bCs/>
          <w:sz w:val="20"/>
          <w:szCs w:val="20"/>
        </w:rPr>
        <w:t>cenników SEKOCENBUDU</w:t>
      </w:r>
      <w:r w:rsidRPr="00AC5D40">
        <w:rPr>
          <w:rFonts w:ascii="Tahoma" w:hAnsi="Tahoma" w:cs="Tahoma"/>
          <w:bCs/>
          <w:sz w:val="20"/>
          <w:szCs w:val="20"/>
        </w:rPr>
        <w:t>, w szczególności w przypadku wyboru wykonawcy z zastosowaniem procedury Prawa zamówień publicznych oraz w odniesieniu do urządzeń na gwarancji, jeżeli dla zachowania gwarancji wymagane jest korzystanie z określonych firm zewnętrznych (zakładów naprawczych), a stosują one ceny wyższe od średnich cen rynkowych.</w:t>
      </w:r>
    </w:p>
    <w:p w:rsidR="006245E2" w:rsidRPr="00AC5D40" w:rsidRDefault="0032174C" w:rsidP="000654D9">
      <w:pPr>
        <w:numPr>
          <w:ilvl w:val="0"/>
          <w:numId w:val="15"/>
        </w:numPr>
        <w:spacing w:before="120"/>
        <w:jc w:val="both"/>
        <w:rPr>
          <w:rFonts w:ascii="Tahoma" w:hAnsi="Tahoma" w:cs="Tahoma"/>
          <w:bCs/>
          <w:sz w:val="20"/>
          <w:szCs w:val="20"/>
        </w:rPr>
      </w:pPr>
      <w:r w:rsidRPr="00AC5D40">
        <w:rPr>
          <w:rFonts w:ascii="Tahoma" w:hAnsi="Tahoma" w:cs="Tahoma"/>
          <w:sz w:val="20"/>
          <w:szCs w:val="20"/>
        </w:rPr>
        <w:t xml:space="preserve">Ubezpieczony </w:t>
      </w:r>
      <w:r w:rsidRPr="00AC5D40">
        <w:rPr>
          <w:rFonts w:ascii="Tahoma" w:hAnsi="Tahoma" w:cs="Tahoma"/>
          <w:bCs/>
          <w:sz w:val="20"/>
          <w:szCs w:val="20"/>
        </w:rPr>
        <w:t>jest zobowiązany do zawiadomienia policji, niezwłocznie (nie później jednak niż w ciągu 3 dni roboczych) po odkryciu wystąpienia szkody spowodowanej kradzieżą zwykłą oraz w każdym przypadku podejrzenia, że do szkody doszło w wyniku popełnienia przestępstwa. Powyższe nie dotyczy szkód o szacunkowej wartości do 1.000 zł, za wyjątkiem szkód  spowodowanych kradzieżą zwykłą, gdzie obowiązek zawiadomienia policji dotyczy każdej szkody bez względu na jej wartość.</w:t>
      </w:r>
    </w:p>
    <w:p w:rsidR="006245E2" w:rsidRPr="0032174C" w:rsidRDefault="006245E2" w:rsidP="000654D9">
      <w:pPr>
        <w:numPr>
          <w:ilvl w:val="0"/>
          <w:numId w:val="15"/>
        </w:numPr>
        <w:spacing w:before="120"/>
        <w:jc w:val="both"/>
        <w:rPr>
          <w:rFonts w:ascii="Tahoma" w:hAnsi="Tahoma" w:cs="Tahoma"/>
          <w:bCs/>
          <w:sz w:val="20"/>
          <w:szCs w:val="20"/>
        </w:rPr>
      </w:pPr>
      <w:r w:rsidRPr="00AC5D40">
        <w:rPr>
          <w:rFonts w:ascii="Tahoma" w:hAnsi="Tahoma" w:cs="Tahoma"/>
          <w:sz w:val="20"/>
          <w:szCs w:val="20"/>
        </w:rPr>
        <w:t xml:space="preserve">Na wniosek Ubezpieczającego i po opłaceniu dodatkowej składki sumy ubezpieczenia w systemie I ryzyka </w:t>
      </w:r>
      <w:r w:rsidR="002D53A2" w:rsidRPr="00AC5D40">
        <w:rPr>
          <w:rFonts w:ascii="Tahoma" w:hAnsi="Tahoma" w:cs="Tahoma"/>
          <w:sz w:val="20"/>
          <w:szCs w:val="20"/>
        </w:rPr>
        <w:t>/</w:t>
      </w:r>
      <w:r w:rsidRPr="00AC5D40">
        <w:rPr>
          <w:rFonts w:ascii="Tahoma" w:hAnsi="Tahoma" w:cs="Tahoma"/>
          <w:sz w:val="20"/>
          <w:szCs w:val="20"/>
        </w:rPr>
        <w:t xml:space="preserve"> limity odpowiedzialności</w:t>
      </w:r>
      <w:r w:rsidRPr="0032174C">
        <w:rPr>
          <w:rFonts w:ascii="Tahoma" w:hAnsi="Tahoma" w:cs="Tahoma"/>
          <w:sz w:val="20"/>
          <w:szCs w:val="20"/>
        </w:rPr>
        <w:t xml:space="preserve"> zostaną uzupełnione do pierwotnej wysokości lub podwyższone.</w:t>
      </w:r>
    </w:p>
    <w:p w:rsidR="006245E2" w:rsidRPr="00AC5D40" w:rsidRDefault="006245E2" w:rsidP="000654D9">
      <w:pPr>
        <w:numPr>
          <w:ilvl w:val="0"/>
          <w:numId w:val="15"/>
        </w:numPr>
        <w:spacing w:before="120"/>
        <w:jc w:val="both"/>
        <w:rPr>
          <w:rFonts w:ascii="Tahoma" w:hAnsi="Tahoma" w:cs="Tahoma"/>
          <w:bCs/>
          <w:sz w:val="20"/>
          <w:szCs w:val="20"/>
        </w:rPr>
      </w:pPr>
      <w:r w:rsidRPr="0032174C">
        <w:rPr>
          <w:rFonts w:ascii="Tahoma" w:hAnsi="Tahoma" w:cs="Tahoma"/>
          <w:sz w:val="20"/>
          <w:szCs w:val="20"/>
        </w:rPr>
        <w:lastRenderedPageBreak/>
        <w:t xml:space="preserve">Mienie rozliczane w ramach Klauzuli automatycznego pokrycia i automatycznego zmniejszenia sumy </w:t>
      </w:r>
      <w:r w:rsidRPr="00AC5D40">
        <w:rPr>
          <w:rFonts w:ascii="Tahoma" w:hAnsi="Tahoma" w:cs="Tahoma"/>
          <w:sz w:val="20"/>
          <w:szCs w:val="20"/>
        </w:rPr>
        <w:t>ubezpieczenia to: budynki, budowle, środki trwałe</w:t>
      </w:r>
      <w:r w:rsidR="00074D7B" w:rsidRPr="00AC5D40">
        <w:rPr>
          <w:rFonts w:ascii="Tahoma" w:hAnsi="Tahoma" w:cs="Tahoma"/>
          <w:sz w:val="20"/>
          <w:szCs w:val="20"/>
        </w:rPr>
        <w:t xml:space="preserve"> </w:t>
      </w:r>
      <w:r w:rsidR="005A32F8" w:rsidRPr="00AC5D40">
        <w:rPr>
          <w:rFonts w:ascii="Tahoma" w:hAnsi="Tahoma" w:cs="Tahoma"/>
          <w:sz w:val="20"/>
          <w:szCs w:val="20"/>
        </w:rPr>
        <w:t>(w tym mienie obce)</w:t>
      </w:r>
      <w:r w:rsidRPr="00AC5D40">
        <w:rPr>
          <w:rFonts w:ascii="Tahoma" w:hAnsi="Tahoma" w:cs="Tahoma"/>
          <w:sz w:val="20"/>
          <w:szCs w:val="20"/>
        </w:rPr>
        <w:t>.</w:t>
      </w:r>
    </w:p>
    <w:p w:rsidR="004F1D0B" w:rsidRPr="00AC5D40" w:rsidRDefault="004F1D0B" w:rsidP="00315C85">
      <w:pPr>
        <w:pStyle w:val="LucaCash"/>
        <w:tabs>
          <w:tab w:val="num" w:pos="4320"/>
        </w:tabs>
        <w:spacing w:after="120" w:line="240" w:lineRule="auto"/>
        <w:ind w:left="709"/>
        <w:jc w:val="both"/>
        <w:rPr>
          <w:rFonts w:ascii="Tahoma" w:hAnsi="Tahoma" w:cs="Tahoma"/>
          <w:sz w:val="20"/>
          <w:szCs w:val="20"/>
          <w:highlight w:val="yellow"/>
        </w:rPr>
      </w:pPr>
    </w:p>
    <w:p w:rsidR="00265018" w:rsidRPr="00AC5D40" w:rsidRDefault="0090194F" w:rsidP="000654D9">
      <w:pPr>
        <w:numPr>
          <w:ilvl w:val="0"/>
          <w:numId w:val="15"/>
        </w:numPr>
        <w:tabs>
          <w:tab w:val="clear" w:pos="473"/>
          <w:tab w:val="num" w:pos="426"/>
        </w:tabs>
        <w:spacing w:before="120"/>
        <w:jc w:val="both"/>
        <w:rPr>
          <w:rFonts w:ascii="Tahoma" w:hAnsi="Tahoma" w:cs="Tahoma"/>
          <w:sz w:val="20"/>
          <w:szCs w:val="20"/>
        </w:rPr>
      </w:pPr>
      <w:r w:rsidRPr="00AC5D40">
        <w:rPr>
          <w:rFonts w:ascii="Tahoma" w:hAnsi="Tahoma" w:cs="Tahoma"/>
          <w:sz w:val="20"/>
          <w:szCs w:val="20"/>
        </w:rPr>
        <w:t xml:space="preserve"> </w:t>
      </w:r>
      <w:r w:rsidR="00074D7B" w:rsidRPr="00AC5D40">
        <w:rPr>
          <w:rFonts w:ascii="Tahoma" w:hAnsi="Tahoma" w:cs="Tahoma"/>
          <w:bCs/>
          <w:sz w:val="20"/>
          <w:szCs w:val="20"/>
        </w:rPr>
        <w:t>Ubezpieczający</w:t>
      </w:r>
      <w:r w:rsidR="00265018" w:rsidRPr="00AC5D40">
        <w:rPr>
          <w:rFonts w:ascii="Tahoma" w:hAnsi="Tahoma" w:cs="Tahoma"/>
          <w:bCs/>
          <w:sz w:val="20"/>
          <w:szCs w:val="20"/>
        </w:rPr>
        <w:t xml:space="preserve"> zastrzega możliwość dokonania nieznacznych zmian w sumach ubezpieczenia określonych w SIWZ przed wystawieniem dokumentów ubezpieczeniowych.</w:t>
      </w:r>
      <w:r w:rsidR="00315C85" w:rsidRPr="00AC5D40">
        <w:t xml:space="preserve"> </w:t>
      </w:r>
      <w:r w:rsidR="00315C85" w:rsidRPr="00AC5D40">
        <w:rPr>
          <w:rFonts w:ascii="Tahoma" w:hAnsi="Tahoma" w:cs="Tahoma"/>
          <w:sz w:val="20"/>
          <w:szCs w:val="20"/>
        </w:rPr>
        <w:t xml:space="preserve">W szczególności zostaną skorygowane sumy dotyczące </w:t>
      </w:r>
      <w:r w:rsidR="00315C85" w:rsidRPr="00AC5D40">
        <w:rPr>
          <w:rFonts w:ascii="Tahoma" w:hAnsi="Tahoma" w:cs="Tahoma"/>
          <w:bCs/>
          <w:sz w:val="20"/>
          <w:szCs w:val="20"/>
        </w:rPr>
        <w:t xml:space="preserve">Specjalnego Ośrodka Szkolno-Wychowawczego w Nowogardzie, z uwagi na aktualny brak dostępu do pomieszczeń i niezbędnych danych w związku z epidemią </w:t>
      </w:r>
      <w:proofErr w:type="spellStart"/>
      <w:r w:rsidR="00315C85" w:rsidRPr="00AC5D40">
        <w:rPr>
          <w:rFonts w:ascii="Tahoma" w:hAnsi="Tahoma" w:cs="Tahoma"/>
          <w:bCs/>
          <w:sz w:val="20"/>
          <w:szCs w:val="20"/>
        </w:rPr>
        <w:t>koronawirusa</w:t>
      </w:r>
      <w:proofErr w:type="spellEnd"/>
      <w:r w:rsidR="00315C85" w:rsidRPr="00AC5D40">
        <w:rPr>
          <w:rFonts w:ascii="Tahoma" w:hAnsi="Tahoma" w:cs="Tahoma"/>
          <w:bCs/>
          <w:sz w:val="20"/>
          <w:szCs w:val="20"/>
        </w:rPr>
        <w:t>.</w:t>
      </w:r>
    </w:p>
    <w:p w:rsidR="00265018" w:rsidRPr="00AC5D40" w:rsidRDefault="00265018" w:rsidP="00AB05D9">
      <w:pPr>
        <w:pStyle w:val="Tekstpodstawowywcity"/>
        <w:ind w:left="454"/>
        <w:jc w:val="both"/>
        <w:rPr>
          <w:rFonts w:ascii="Tahoma" w:hAnsi="Tahoma" w:cs="Tahoma"/>
          <w:b w:val="0"/>
          <w:bCs/>
          <w:sz w:val="20"/>
          <w:highlight w:val="yellow"/>
        </w:rPr>
      </w:pPr>
    </w:p>
    <w:p w:rsidR="00CD0A70" w:rsidRPr="00F12019" w:rsidRDefault="00CD0A70">
      <w:pPr>
        <w:pStyle w:val="Tekstpodstawowy2"/>
        <w:spacing w:before="120"/>
        <w:jc w:val="both"/>
        <w:rPr>
          <w:rFonts w:ascii="Tahoma" w:hAnsi="Tahoma" w:cs="Tahoma"/>
          <w:b/>
          <w:sz w:val="20"/>
          <w:highlight w:val="cyan"/>
          <w:lang w:val="pl-PL"/>
        </w:rPr>
      </w:pPr>
      <w:r w:rsidRPr="0032174C">
        <w:rPr>
          <w:rFonts w:ascii="Tahoma" w:hAnsi="Tahoma" w:cs="Tahoma"/>
          <w:b/>
          <w:sz w:val="20"/>
        </w:rPr>
        <w:t>/K/ Klauzule dodatkowe</w:t>
      </w:r>
      <w:r w:rsidR="002D53A2" w:rsidRPr="0032174C">
        <w:rPr>
          <w:rFonts w:ascii="Tahoma" w:hAnsi="Tahoma" w:cs="Tahoma"/>
          <w:b/>
          <w:sz w:val="20"/>
          <w:lang w:val="pl-PL"/>
        </w:rPr>
        <w:t xml:space="preserve"> </w:t>
      </w:r>
      <w:r w:rsidR="00F12019" w:rsidRPr="00F12019">
        <w:rPr>
          <w:rFonts w:ascii="Tahoma" w:hAnsi="Tahoma" w:cs="Tahoma"/>
          <w:bCs/>
          <w:sz w:val="20"/>
        </w:rPr>
        <w:t>(treść klauzul</w:t>
      </w:r>
      <w:r w:rsidR="00F12019" w:rsidRPr="00F12019">
        <w:rPr>
          <w:rFonts w:ascii="Tahoma" w:hAnsi="Tahoma" w:cs="Tahoma"/>
          <w:bCs/>
          <w:sz w:val="20"/>
          <w:lang w:val="pl-PL"/>
        </w:rPr>
        <w:t xml:space="preserve"> </w:t>
      </w:r>
      <w:r w:rsidR="00F12019" w:rsidRPr="00EE2508">
        <w:rPr>
          <w:rFonts w:ascii="Tahoma" w:hAnsi="Tahoma" w:cs="Tahoma"/>
          <w:bCs/>
          <w:sz w:val="20"/>
          <w:lang w:val="pl-PL"/>
        </w:rPr>
        <w:t xml:space="preserve">znajduje jest się </w:t>
      </w:r>
      <w:r w:rsidR="00F12019" w:rsidRPr="00EE2508">
        <w:rPr>
          <w:rFonts w:ascii="Tahoma" w:hAnsi="Tahoma" w:cs="Tahoma"/>
          <w:bCs/>
          <w:sz w:val="20"/>
        </w:rPr>
        <w:t xml:space="preserve">w pkt </w:t>
      </w:r>
      <w:r w:rsidR="00EE2508" w:rsidRPr="00EE2508">
        <w:rPr>
          <w:rFonts w:ascii="Tahoma" w:hAnsi="Tahoma" w:cs="Tahoma"/>
          <w:bCs/>
          <w:sz w:val="20"/>
          <w:lang w:val="pl-PL"/>
        </w:rPr>
        <w:t>7</w:t>
      </w:r>
      <w:r w:rsidR="00F12019" w:rsidRPr="00EE2508">
        <w:rPr>
          <w:rFonts w:ascii="Tahoma" w:hAnsi="Tahoma" w:cs="Tahoma"/>
          <w:bCs/>
          <w:sz w:val="20"/>
        </w:rPr>
        <w:t xml:space="preserve"> </w:t>
      </w:r>
      <w:r w:rsidR="00F12019" w:rsidRPr="00EE2508">
        <w:rPr>
          <w:rFonts w:ascii="Tahoma" w:hAnsi="Tahoma" w:cs="Tahoma"/>
          <w:bCs/>
          <w:sz w:val="20"/>
          <w:lang w:val="pl-PL"/>
        </w:rPr>
        <w:t>w części I zamowienia: „Ubezpieczenie mienia i odpowiedzialności cywilnej”, część II</w:t>
      </w:r>
      <w:r w:rsidR="00F12019" w:rsidRPr="00F12019">
        <w:rPr>
          <w:rFonts w:ascii="Tahoma" w:hAnsi="Tahoma" w:cs="Tahoma"/>
          <w:bCs/>
          <w:sz w:val="20"/>
          <w:lang w:val="pl-PL"/>
        </w:rPr>
        <w:t xml:space="preserve"> niniejszego Opisu przedmiotu zamówienia „Rodzaje ubezpieczeń”</w:t>
      </w:r>
      <w:r w:rsidR="00F12019" w:rsidRPr="00F12019">
        <w:rPr>
          <w:rFonts w:ascii="Tahoma" w:hAnsi="Tahoma" w:cs="Tahoma"/>
          <w:sz w:val="20"/>
        </w:rPr>
        <w:t>)</w:t>
      </w:r>
      <w:r w:rsidR="00F12019">
        <w:rPr>
          <w:rFonts w:ascii="Tahoma" w:hAnsi="Tahoma" w:cs="Tahoma"/>
          <w:sz w:val="20"/>
          <w:lang w:val="pl-PL"/>
        </w:rPr>
        <w:t>.</w:t>
      </w:r>
    </w:p>
    <w:p w:rsidR="00074D7B" w:rsidRPr="002A1117" w:rsidRDefault="002D53A2" w:rsidP="000654D9">
      <w:pPr>
        <w:numPr>
          <w:ilvl w:val="2"/>
          <w:numId w:val="14"/>
        </w:numPr>
        <w:ind w:left="426"/>
        <w:jc w:val="both"/>
        <w:rPr>
          <w:rFonts w:ascii="Tahoma" w:hAnsi="Tahoma" w:cs="Tahoma"/>
          <w:bCs/>
          <w:sz w:val="20"/>
          <w:szCs w:val="20"/>
        </w:rPr>
      </w:pPr>
      <w:proofErr w:type="spellStart"/>
      <w:r w:rsidRPr="002A1117">
        <w:rPr>
          <w:rFonts w:ascii="Tahoma" w:hAnsi="Tahoma" w:cs="Tahoma"/>
          <w:b/>
          <w:bCs/>
          <w:sz w:val="20"/>
          <w:szCs w:val="20"/>
          <w:lang w:val="de-DE"/>
        </w:rPr>
        <w:t>Obligatoryjne</w:t>
      </w:r>
      <w:proofErr w:type="spellEnd"/>
      <w:r w:rsidRPr="002A1117">
        <w:rPr>
          <w:rFonts w:ascii="Tahoma" w:hAnsi="Tahoma" w:cs="Tahoma"/>
          <w:bCs/>
          <w:sz w:val="20"/>
          <w:szCs w:val="20"/>
          <w:lang w:val="de-DE"/>
        </w:rPr>
        <w:t>:</w:t>
      </w:r>
    </w:p>
    <w:p w:rsidR="00074D7B" w:rsidRPr="00AC5D40" w:rsidRDefault="002D53A2" w:rsidP="000654D9">
      <w:pPr>
        <w:numPr>
          <w:ilvl w:val="0"/>
          <w:numId w:val="56"/>
        </w:numPr>
        <w:jc w:val="both"/>
        <w:rPr>
          <w:rFonts w:ascii="Tahoma" w:hAnsi="Tahoma" w:cs="Tahoma"/>
          <w:bCs/>
          <w:sz w:val="20"/>
          <w:szCs w:val="20"/>
        </w:rPr>
      </w:pPr>
      <w:r w:rsidRPr="002A1117">
        <w:rPr>
          <w:rFonts w:ascii="Tahoma" w:hAnsi="Tahoma" w:cs="Tahoma"/>
          <w:bCs/>
          <w:sz w:val="20"/>
          <w:szCs w:val="20"/>
        </w:rPr>
        <w:t xml:space="preserve">AB01 </w:t>
      </w:r>
      <w:r w:rsidR="00B27E69" w:rsidRPr="002A1117">
        <w:rPr>
          <w:rFonts w:ascii="Tahoma" w:hAnsi="Tahoma" w:cs="Tahoma"/>
          <w:bCs/>
          <w:sz w:val="20"/>
          <w:szCs w:val="20"/>
        </w:rPr>
        <w:t xml:space="preserve">klauzula </w:t>
      </w:r>
      <w:r w:rsidRPr="002A1117">
        <w:rPr>
          <w:rFonts w:ascii="Tahoma" w:hAnsi="Tahoma" w:cs="Tahoma"/>
          <w:bCs/>
          <w:sz w:val="20"/>
          <w:szCs w:val="20"/>
        </w:rPr>
        <w:t>automatycznego pokrycia i automatycznego zmniejszenia sumy ubezpieczenia,</w:t>
      </w:r>
    </w:p>
    <w:p w:rsidR="00074D7B" w:rsidRPr="00AC5D40" w:rsidRDefault="002D53A2" w:rsidP="000654D9">
      <w:pPr>
        <w:numPr>
          <w:ilvl w:val="0"/>
          <w:numId w:val="56"/>
        </w:numPr>
        <w:jc w:val="both"/>
        <w:rPr>
          <w:rFonts w:ascii="Tahoma" w:hAnsi="Tahoma" w:cs="Tahoma"/>
          <w:bCs/>
          <w:sz w:val="20"/>
          <w:szCs w:val="20"/>
        </w:rPr>
      </w:pPr>
      <w:r w:rsidRPr="00AC5D40">
        <w:rPr>
          <w:rFonts w:ascii="Tahoma" w:hAnsi="Tahoma" w:cs="Tahoma"/>
          <w:bCs/>
          <w:sz w:val="20"/>
          <w:szCs w:val="20"/>
        </w:rPr>
        <w:t xml:space="preserve">AB03 </w:t>
      </w:r>
      <w:r w:rsidR="00B27E69" w:rsidRPr="00AC5D40">
        <w:rPr>
          <w:rFonts w:ascii="Tahoma" w:hAnsi="Tahoma" w:cs="Tahoma"/>
          <w:bCs/>
          <w:sz w:val="20"/>
          <w:szCs w:val="20"/>
        </w:rPr>
        <w:t xml:space="preserve">klauzula </w:t>
      </w:r>
      <w:r w:rsidRPr="00AC5D40">
        <w:rPr>
          <w:rFonts w:ascii="Tahoma" w:hAnsi="Tahoma" w:cs="Tahoma"/>
          <w:bCs/>
          <w:sz w:val="20"/>
          <w:szCs w:val="20"/>
        </w:rPr>
        <w:t>reprezentantów (do ubezpieczenia mienia),</w:t>
      </w:r>
    </w:p>
    <w:p w:rsidR="00074D7B" w:rsidRPr="00AC5D40" w:rsidRDefault="00EF67D0" w:rsidP="000654D9">
      <w:pPr>
        <w:numPr>
          <w:ilvl w:val="0"/>
          <w:numId w:val="56"/>
        </w:numPr>
        <w:jc w:val="both"/>
        <w:rPr>
          <w:rFonts w:ascii="Tahoma" w:hAnsi="Tahoma" w:cs="Tahoma"/>
          <w:bCs/>
          <w:sz w:val="20"/>
          <w:szCs w:val="20"/>
        </w:rPr>
      </w:pPr>
      <w:r w:rsidRPr="00AC5D40">
        <w:rPr>
          <w:rFonts w:ascii="Tahoma" w:hAnsi="Tahoma" w:cs="Tahoma"/>
          <w:bCs/>
          <w:sz w:val="20"/>
          <w:szCs w:val="20"/>
        </w:rPr>
        <w:t>AB04</w:t>
      </w:r>
      <w:r w:rsidR="00B27E69" w:rsidRPr="00AC5D40">
        <w:rPr>
          <w:rFonts w:ascii="Tahoma" w:hAnsi="Tahoma" w:cs="Tahoma"/>
          <w:bCs/>
          <w:sz w:val="20"/>
          <w:szCs w:val="20"/>
        </w:rPr>
        <w:t xml:space="preserve"> klauzula połączenia,</w:t>
      </w:r>
    </w:p>
    <w:p w:rsidR="002A1117" w:rsidRPr="00AC5D40" w:rsidRDefault="00EC7EEE" w:rsidP="000654D9">
      <w:pPr>
        <w:numPr>
          <w:ilvl w:val="0"/>
          <w:numId w:val="56"/>
        </w:numPr>
        <w:jc w:val="both"/>
        <w:rPr>
          <w:rFonts w:ascii="Tahoma" w:hAnsi="Tahoma" w:cs="Tahoma"/>
          <w:bCs/>
          <w:sz w:val="20"/>
          <w:szCs w:val="20"/>
        </w:rPr>
      </w:pPr>
      <w:r>
        <w:rPr>
          <w:rFonts w:ascii="Tahoma" w:hAnsi="Tahoma" w:cs="Tahoma"/>
          <w:bCs/>
          <w:sz w:val="20"/>
          <w:szCs w:val="20"/>
        </w:rPr>
        <w:t>AB</w:t>
      </w:r>
      <w:r w:rsidR="002A1117" w:rsidRPr="00AC5D40">
        <w:rPr>
          <w:rFonts w:ascii="Tahoma" w:hAnsi="Tahoma" w:cs="Tahoma"/>
          <w:bCs/>
          <w:sz w:val="20"/>
          <w:szCs w:val="20"/>
        </w:rPr>
        <w:t>04A klauzula przekształcenia,</w:t>
      </w:r>
    </w:p>
    <w:p w:rsidR="00074D7B" w:rsidRPr="00AC5D40" w:rsidRDefault="002D53A2" w:rsidP="000654D9">
      <w:pPr>
        <w:numPr>
          <w:ilvl w:val="0"/>
          <w:numId w:val="56"/>
        </w:numPr>
        <w:jc w:val="both"/>
        <w:rPr>
          <w:rFonts w:ascii="Tahoma" w:hAnsi="Tahoma" w:cs="Tahoma"/>
          <w:bCs/>
          <w:sz w:val="20"/>
          <w:szCs w:val="20"/>
        </w:rPr>
      </w:pPr>
      <w:r w:rsidRPr="00AC5D40">
        <w:rPr>
          <w:rFonts w:ascii="Tahoma" w:hAnsi="Tahoma" w:cs="Tahoma"/>
          <w:bCs/>
          <w:sz w:val="20"/>
          <w:szCs w:val="20"/>
        </w:rPr>
        <w:t xml:space="preserve">AB06 </w:t>
      </w:r>
      <w:r w:rsidR="00B27E69" w:rsidRPr="00AC5D40">
        <w:rPr>
          <w:rFonts w:ascii="Tahoma" w:hAnsi="Tahoma" w:cs="Tahoma"/>
          <w:bCs/>
          <w:sz w:val="20"/>
          <w:szCs w:val="20"/>
        </w:rPr>
        <w:t xml:space="preserve">klauzula </w:t>
      </w:r>
      <w:r w:rsidRPr="00AC5D40">
        <w:rPr>
          <w:rFonts w:ascii="Tahoma" w:hAnsi="Tahoma" w:cs="Tahoma"/>
          <w:bCs/>
          <w:sz w:val="20"/>
          <w:szCs w:val="20"/>
        </w:rPr>
        <w:t>prolongaty zapłaty składki,</w:t>
      </w:r>
    </w:p>
    <w:p w:rsidR="00074D7B" w:rsidRPr="00AC5D40" w:rsidRDefault="002D53A2" w:rsidP="000654D9">
      <w:pPr>
        <w:numPr>
          <w:ilvl w:val="0"/>
          <w:numId w:val="56"/>
        </w:numPr>
        <w:jc w:val="both"/>
        <w:rPr>
          <w:rFonts w:ascii="Tahoma" w:hAnsi="Tahoma" w:cs="Tahoma"/>
          <w:bCs/>
          <w:sz w:val="20"/>
          <w:szCs w:val="20"/>
        </w:rPr>
      </w:pPr>
      <w:r w:rsidRPr="00AC5D40">
        <w:rPr>
          <w:rFonts w:ascii="Tahoma" w:hAnsi="Tahoma" w:cs="Tahoma"/>
          <w:bCs/>
          <w:sz w:val="20"/>
          <w:szCs w:val="20"/>
          <w:lang w:val="de-DE"/>
        </w:rPr>
        <w:t>AB08</w:t>
      </w:r>
      <w:r w:rsidRPr="00AC5D40">
        <w:rPr>
          <w:rFonts w:ascii="Tahoma" w:hAnsi="Tahoma" w:cs="Tahoma"/>
          <w:bCs/>
          <w:sz w:val="20"/>
          <w:szCs w:val="20"/>
        </w:rPr>
        <w:t xml:space="preserve"> </w:t>
      </w:r>
      <w:r w:rsidR="00B27E69" w:rsidRPr="00AC5D40">
        <w:rPr>
          <w:rFonts w:ascii="Tahoma" w:hAnsi="Tahoma" w:cs="Tahoma"/>
          <w:bCs/>
          <w:sz w:val="20"/>
          <w:szCs w:val="20"/>
        </w:rPr>
        <w:t xml:space="preserve">klauzula </w:t>
      </w:r>
      <w:r w:rsidRPr="00AC5D40">
        <w:rPr>
          <w:rFonts w:ascii="Tahoma" w:hAnsi="Tahoma" w:cs="Tahoma"/>
          <w:bCs/>
          <w:sz w:val="20"/>
          <w:szCs w:val="20"/>
        </w:rPr>
        <w:t>pro rata temporis</w:t>
      </w:r>
      <w:r w:rsidRPr="00AC5D40">
        <w:rPr>
          <w:rFonts w:ascii="Tahoma" w:hAnsi="Tahoma" w:cs="Tahoma"/>
          <w:bCs/>
          <w:sz w:val="20"/>
          <w:szCs w:val="20"/>
          <w:lang w:val="de-DE"/>
        </w:rPr>
        <w:t>,</w:t>
      </w:r>
    </w:p>
    <w:p w:rsidR="00074D7B" w:rsidRPr="002A1117" w:rsidRDefault="002D53A2" w:rsidP="000654D9">
      <w:pPr>
        <w:numPr>
          <w:ilvl w:val="0"/>
          <w:numId w:val="56"/>
        </w:numPr>
        <w:jc w:val="both"/>
        <w:rPr>
          <w:rFonts w:ascii="Tahoma" w:hAnsi="Tahoma" w:cs="Tahoma"/>
          <w:bCs/>
          <w:sz w:val="20"/>
          <w:szCs w:val="20"/>
        </w:rPr>
      </w:pPr>
      <w:r w:rsidRPr="002A1117">
        <w:rPr>
          <w:rFonts w:ascii="Tahoma" w:hAnsi="Tahoma" w:cs="Tahoma"/>
          <w:bCs/>
          <w:sz w:val="20"/>
          <w:szCs w:val="20"/>
          <w:lang w:val="de-DE"/>
        </w:rPr>
        <w:t>AB10</w:t>
      </w:r>
      <w:r w:rsidRPr="002A1117">
        <w:rPr>
          <w:rFonts w:ascii="Tahoma" w:hAnsi="Tahoma" w:cs="Tahoma"/>
          <w:bCs/>
          <w:sz w:val="20"/>
          <w:szCs w:val="20"/>
        </w:rPr>
        <w:t xml:space="preserve"> </w:t>
      </w:r>
      <w:r w:rsidR="00B27E69" w:rsidRPr="002A1117">
        <w:rPr>
          <w:rFonts w:ascii="Tahoma" w:hAnsi="Tahoma" w:cs="Tahoma"/>
          <w:bCs/>
          <w:sz w:val="20"/>
          <w:szCs w:val="20"/>
        </w:rPr>
        <w:t xml:space="preserve">klauzula </w:t>
      </w:r>
      <w:r w:rsidRPr="002A1117">
        <w:rPr>
          <w:rFonts w:ascii="Tahoma" w:hAnsi="Tahoma" w:cs="Tahoma"/>
          <w:bCs/>
          <w:sz w:val="20"/>
          <w:szCs w:val="20"/>
        </w:rPr>
        <w:t>akcji ratunkowej</w:t>
      </w:r>
      <w:r w:rsidRPr="002A1117">
        <w:rPr>
          <w:rFonts w:ascii="Tahoma" w:hAnsi="Tahoma" w:cs="Tahoma"/>
          <w:bCs/>
          <w:sz w:val="20"/>
          <w:szCs w:val="20"/>
          <w:lang w:val="de-DE"/>
        </w:rPr>
        <w:t>,</w:t>
      </w:r>
    </w:p>
    <w:p w:rsidR="00074D7B" w:rsidRPr="002A1117" w:rsidRDefault="002D53A2" w:rsidP="000654D9">
      <w:pPr>
        <w:numPr>
          <w:ilvl w:val="0"/>
          <w:numId w:val="56"/>
        </w:numPr>
        <w:jc w:val="both"/>
        <w:rPr>
          <w:rFonts w:ascii="Tahoma" w:hAnsi="Tahoma" w:cs="Tahoma"/>
          <w:bCs/>
          <w:sz w:val="20"/>
          <w:szCs w:val="20"/>
        </w:rPr>
      </w:pPr>
      <w:r w:rsidRPr="002A1117">
        <w:rPr>
          <w:rFonts w:ascii="Tahoma" w:hAnsi="Tahoma" w:cs="Tahoma"/>
          <w:bCs/>
          <w:sz w:val="20"/>
          <w:szCs w:val="20"/>
        </w:rPr>
        <w:t xml:space="preserve">AB11 </w:t>
      </w:r>
      <w:r w:rsidR="00B27E69" w:rsidRPr="002A1117">
        <w:rPr>
          <w:rFonts w:ascii="Tahoma" w:hAnsi="Tahoma" w:cs="Tahoma"/>
          <w:bCs/>
          <w:sz w:val="20"/>
          <w:szCs w:val="20"/>
        </w:rPr>
        <w:t xml:space="preserve">klauzula </w:t>
      </w:r>
      <w:r w:rsidRPr="002A1117">
        <w:rPr>
          <w:rFonts w:ascii="Tahoma" w:hAnsi="Tahoma" w:cs="Tahoma"/>
          <w:bCs/>
          <w:sz w:val="20"/>
          <w:szCs w:val="20"/>
        </w:rPr>
        <w:t>kosztów zabezpieczenia przed szkodą,</w:t>
      </w:r>
    </w:p>
    <w:p w:rsidR="00074D7B" w:rsidRPr="002A1117" w:rsidRDefault="002D53A2" w:rsidP="000654D9">
      <w:pPr>
        <w:numPr>
          <w:ilvl w:val="0"/>
          <w:numId w:val="56"/>
        </w:numPr>
        <w:jc w:val="both"/>
        <w:rPr>
          <w:rFonts w:ascii="Tahoma" w:hAnsi="Tahoma" w:cs="Tahoma"/>
          <w:bCs/>
          <w:sz w:val="20"/>
          <w:szCs w:val="20"/>
        </w:rPr>
      </w:pPr>
      <w:r w:rsidRPr="002A1117">
        <w:rPr>
          <w:rFonts w:ascii="Tahoma" w:hAnsi="Tahoma" w:cs="Tahoma"/>
          <w:bCs/>
          <w:sz w:val="20"/>
          <w:szCs w:val="20"/>
        </w:rPr>
        <w:t xml:space="preserve">AB12 </w:t>
      </w:r>
      <w:r w:rsidR="00B27E69" w:rsidRPr="002A1117">
        <w:rPr>
          <w:rFonts w:ascii="Tahoma" w:hAnsi="Tahoma" w:cs="Tahoma"/>
          <w:bCs/>
          <w:sz w:val="20"/>
          <w:szCs w:val="20"/>
        </w:rPr>
        <w:t xml:space="preserve">klauzula </w:t>
      </w:r>
      <w:r w:rsidRPr="002A1117">
        <w:rPr>
          <w:rFonts w:ascii="Tahoma" w:hAnsi="Tahoma" w:cs="Tahoma"/>
          <w:bCs/>
          <w:sz w:val="20"/>
          <w:szCs w:val="20"/>
        </w:rPr>
        <w:t>dotycząca rozstrzygania sporów,</w:t>
      </w:r>
    </w:p>
    <w:p w:rsidR="00074D7B" w:rsidRPr="002A1117" w:rsidRDefault="002D53A2" w:rsidP="000654D9">
      <w:pPr>
        <w:numPr>
          <w:ilvl w:val="0"/>
          <w:numId w:val="56"/>
        </w:numPr>
        <w:jc w:val="both"/>
        <w:rPr>
          <w:rFonts w:ascii="Tahoma" w:hAnsi="Tahoma" w:cs="Tahoma"/>
          <w:bCs/>
          <w:sz w:val="20"/>
          <w:szCs w:val="20"/>
        </w:rPr>
      </w:pPr>
      <w:r w:rsidRPr="002A1117">
        <w:rPr>
          <w:rFonts w:ascii="Tahoma" w:hAnsi="Tahoma" w:cs="Tahoma"/>
          <w:bCs/>
          <w:sz w:val="20"/>
          <w:szCs w:val="20"/>
          <w:lang w:val="de-DE"/>
        </w:rPr>
        <w:t>AB13</w:t>
      </w:r>
      <w:r w:rsidRPr="002A1117">
        <w:rPr>
          <w:rFonts w:ascii="Tahoma" w:hAnsi="Tahoma" w:cs="Tahoma"/>
          <w:bCs/>
          <w:sz w:val="20"/>
          <w:szCs w:val="20"/>
        </w:rPr>
        <w:t xml:space="preserve"> </w:t>
      </w:r>
      <w:r w:rsidR="00B27E69" w:rsidRPr="002A1117">
        <w:rPr>
          <w:rFonts w:ascii="Tahoma" w:hAnsi="Tahoma" w:cs="Tahoma"/>
          <w:bCs/>
          <w:sz w:val="20"/>
          <w:szCs w:val="20"/>
        </w:rPr>
        <w:t xml:space="preserve">klauzula </w:t>
      </w:r>
      <w:r w:rsidRPr="002A1117">
        <w:rPr>
          <w:rFonts w:ascii="Tahoma" w:hAnsi="Tahoma" w:cs="Tahoma"/>
          <w:bCs/>
          <w:sz w:val="20"/>
          <w:szCs w:val="20"/>
        </w:rPr>
        <w:t>stempla bankowego</w:t>
      </w:r>
      <w:r w:rsidRPr="002A1117">
        <w:rPr>
          <w:rFonts w:ascii="Tahoma" w:hAnsi="Tahoma" w:cs="Tahoma"/>
          <w:bCs/>
          <w:sz w:val="20"/>
          <w:szCs w:val="20"/>
          <w:lang w:val="de-DE"/>
        </w:rPr>
        <w:t>,</w:t>
      </w:r>
    </w:p>
    <w:p w:rsidR="00074D7B" w:rsidRPr="002A1117" w:rsidRDefault="002D53A2" w:rsidP="000654D9">
      <w:pPr>
        <w:numPr>
          <w:ilvl w:val="0"/>
          <w:numId w:val="56"/>
        </w:numPr>
        <w:jc w:val="both"/>
        <w:rPr>
          <w:rFonts w:ascii="Tahoma" w:hAnsi="Tahoma" w:cs="Tahoma"/>
          <w:bCs/>
          <w:sz w:val="20"/>
          <w:szCs w:val="20"/>
        </w:rPr>
      </w:pPr>
      <w:r w:rsidRPr="002A1117">
        <w:rPr>
          <w:rFonts w:ascii="Tahoma" w:hAnsi="Tahoma" w:cs="Tahoma"/>
          <w:bCs/>
          <w:sz w:val="20"/>
          <w:szCs w:val="20"/>
          <w:lang w:val="de-DE"/>
        </w:rPr>
        <w:t>AB18</w:t>
      </w:r>
      <w:r w:rsidRPr="002A1117">
        <w:rPr>
          <w:rFonts w:ascii="Tahoma" w:hAnsi="Tahoma" w:cs="Tahoma"/>
          <w:bCs/>
          <w:sz w:val="20"/>
          <w:szCs w:val="20"/>
        </w:rPr>
        <w:t xml:space="preserve"> </w:t>
      </w:r>
      <w:r w:rsidR="00B27E69" w:rsidRPr="002A1117">
        <w:rPr>
          <w:rFonts w:ascii="Tahoma" w:hAnsi="Tahoma" w:cs="Tahoma"/>
          <w:bCs/>
          <w:sz w:val="20"/>
          <w:szCs w:val="20"/>
        </w:rPr>
        <w:t xml:space="preserve">klauzula </w:t>
      </w:r>
      <w:r w:rsidRPr="002A1117">
        <w:rPr>
          <w:rFonts w:ascii="Tahoma" w:hAnsi="Tahoma" w:cs="Tahoma"/>
          <w:bCs/>
          <w:sz w:val="20"/>
          <w:szCs w:val="20"/>
        </w:rPr>
        <w:t>wypłaty odszkodowania</w:t>
      </w:r>
      <w:r w:rsidRPr="002A1117">
        <w:rPr>
          <w:rFonts w:ascii="Tahoma" w:hAnsi="Tahoma" w:cs="Tahoma"/>
          <w:bCs/>
          <w:sz w:val="20"/>
          <w:szCs w:val="20"/>
          <w:lang w:val="de-DE"/>
        </w:rPr>
        <w:t>,</w:t>
      </w:r>
    </w:p>
    <w:p w:rsidR="00074D7B" w:rsidRPr="002A1117" w:rsidRDefault="002D53A2" w:rsidP="000654D9">
      <w:pPr>
        <w:numPr>
          <w:ilvl w:val="0"/>
          <w:numId w:val="56"/>
        </w:numPr>
        <w:jc w:val="both"/>
        <w:rPr>
          <w:rFonts w:ascii="Tahoma" w:hAnsi="Tahoma" w:cs="Tahoma"/>
          <w:bCs/>
          <w:sz w:val="20"/>
          <w:szCs w:val="20"/>
        </w:rPr>
      </w:pPr>
      <w:r w:rsidRPr="002A1117">
        <w:rPr>
          <w:rFonts w:ascii="Tahoma" w:hAnsi="Tahoma" w:cs="Tahoma"/>
          <w:bCs/>
          <w:sz w:val="20"/>
          <w:szCs w:val="20"/>
        </w:rPr>
        <w:t xml:space="preserve">AB20 </w:t>
      </w:r>
      <w:r w:rsidR="00B27E69" w:rsidRPr="002A1117">
        <w:rPr>
          <w:rFonts w:ascii="Tahoma" w:hAnsi="Tahoma" w:cs="Tahoma"/>
          <w:bCs/>
          <w:sz w:val="20"/>
          <w:szCs w:val="20"/>
        </w:rPr>
        <w:t xml:space="preserve">klauzula </w:t>
      </w:r>
      <w:r w:rsidRPr="002A1117">
        <w:rPr>
          <w:rFonts w:ascii="Tahoma" w:hAnsi="Tahoma" w:cs="Tahoma"/>
          <w:bCs/>
          <w:sz w:val="20"/>
          <w:szCs w:val="20"/>
        </w:rPr>
        <w:t>identycznej  wartości  ubezpieczeniowej,</w:t>
      </w:r>
    </w:p>
    <w:p w:rsidR="00B27E69" w:rsidRPr="00AC5D40" w:rsidRDefault="002D53A2" w:rsidP="000654D9">
      <w:pPr>
        <w:numPr>
          <w:ilvl w:val="0"/>
          <w:numId w:val="56"/>
        </w:numPr>
        <w:jc w:val="both"/>
        <w:rPr>
          <w:rFonts w:ascii="Tahoma" w:hAnsi="Tahoma" w:cs="Tahoma"/>
          <w:bCs/>
          <w:sz w:val="20"/>
          <w:szCs w:val="20"/>
        </w:rPr>
      </w:pPr>
      <w:r w:rsidRPr="002A1117">
        <w:rPr>
          <w:rFonts w:ascii="Tahoma" w:hAnsi="Tahoma" w:cs="Tahoma"/>
          <w:bCs/>
          <w:sz w:val="20"/>
          <w:szCs w:val="20"/>
          <w:lang w:val="de-DE"/>
        </w:rPr>
        <w:t>AB21</w:t>
      </w:r>
      <w:r w:rsidRPr="002A1117">
        <w:rPr>
          <w:rFonts w:ascii="Tahoma" w:hAnsi="Tahoma" w:cs="Tahoma"/>
          <w:bCs/>
          <w:sz w:val="20"/>
          <w:szCs w:val="20"/>
        </w:rPr>
        <w:t xml:space="preserve"> </w:t>
      </w:r>
      <w:r w:rsidR="00B27E69" w:rsidRPr="00AC5D40">
        <w:rPr>
          <w:rFonts w:ascii="Tahoma" w:hAnsi="Tahoma" w:cs="Tahoma"/>
          <w:bCs/>
          <w:sz w:val="20"/>
          <w:szCs w:val="20"/>
        </w:rPr>
        <w:t xml:space="preserve">klauzula </w:t>
      </w:r>
      <w:r w:rsidRPr="00AC5D40">
        <w:rPr>
          <w:rFonts w:ascii="Tahoma" w:hAnsi="Tahoma" w:cs="Tahoma"/>
          <w:bCs/>
          <w:sz w:val="20"/>
          <w:szCs w:val="20"/>
        </w:rPr>
        <w:t>odpowiedzialności</w:t>
      </w:r>
      <w:r w:rsidRPr="00AC5D40">
        <w:rPr>
          <w:rFonts w:ascii="Tahoma" w:hAnsi="Tahoma" w:cs="Tahoma"/>
          <w:bCs/>
          <w:sz w:val="20"/>
          <w:szCs w:val="20"/>
          <w:lang w:val="de-DE"/>
        </w:rPr>
        <w:t>,</w:t>
      </w:r>
    </w:p>
    <w:p w:rsidR="00074D7B" w:rsidRPr="00AC5D40" w:rsidRDefault="002D53A2" w:rsidP="000654D9">
      <w:pPr>
        <w:numPr>
          <w:ilvl w:val="0"/>
          <w:numId w:val="56"/>
        </w:numPr>
        <w:jc w:val="both"/>
        <w:rPr>
          <w:rFonts w:ascii="Tahoma" w:hAnsi="Tahoma" w:cs="Tahoma"/>
          <w:bCs/>
          <w:sz w:val="20"/>
          <w:szCs w:val="20"/>
        </w:rPr>
      </w:pPr>
      <w:r w:rsidRPr="00AC5D40">
        <w:rPr>
          <w:rFonts w:ascii="Tahoma" w:hAnsi="Tahoma" w:cs="Tahoma"/>
          <w:bCs/>
          <w:sz w:val="20"/>
          <w:szCs w:val="20"/>
          <w:lang w:val="de-DE"/>
        </w:rPr>
        <w:t xml:space="preserve">AB23 </w:t>
      </w:r>
      <w:r w:rsidR="00B27E69" w:rsidRPr="00AC5D40">
        <w:rPr>
          <w:rFonts w:ascii="Tahoma" w:hAnsi="Tahoma" w:cs="Tahoma"/>
          <w:bCs/>
          <w:sz w:val="20"/>
          <w:szCs w:val="20"/>
        </w:rPr>
        <w:t xml:space="preserve">klauzula </w:t>
      </w:r>
      <w:r w:rsidRPr="00AC5D40">
        <w:rPr>
          <w:rFonts w:ascii="Tahoma" w:hAnsi="Tahoma" w:cs="Tahoma"/>
          <w:bCs/>
          <w:sz w:val="20"/>
          <w:szCs w:val="20"/>
        </w:rPr>
        <w:t>zgłaszania szkód</w:t>
      </w:r>
      <w:r w:rsidRPr="00AC5D40">
        <w:rPr>
          <w:rFonts w:ascii="Tahoma" w:hAnsi="Tahoma" w:cs="Tahoma"/>
          <w:bCs/>
          <w:sz w:val="20"/>
          <w:szCs w:val="20"/>
          <w:lang w:val="de-DE"/>
        </w:rPr>
        <w:t>,</w:t>
      </w:r>
    </w:p>
    <w:p w:rsidR="002A1117" w:rsidRPr="00AC5D40" w:rsidRDefault="002A1117" w:rsidP="000654D9">
      <w:pPr>
        <w:numPr>
          <w:ilvl w:val="0"/>
          <w:numId w:val="56"/>
        </w:numPr>
        <w:rPr>
          <w:rFonts w:ascii="Tahoma" w:hAnsi="Tahoma" w:cs="Tahoma"/>
          <w:bCs/>
          <w:sz w:val="20"/>
          <w:szCs w:val="20"/>
        </w:rPr>
      </w:pPr>
      <w:r w:rsidRPr="00AC5D40">
        <w:rPr>
          <w:rFonts w:ascii="Tahoma" w:hAnsi="Tahoma" w:cs="Tahoma"/>
          <w:sz w:val="20"/>
          <w:szCs w:val="20"/>
        </w:rPr>
        <w:t xml:space="preserve">AB24 </w:t>
      </w:r>
      <w:r w:rsidRPr="00AC5D40">
        <w:rPr>
          <w:rFonts w:ascii="Tahoma" w:hAnsi="Tahoma" w:cs="Tahoma"/>
          <w:bCs/>
          <w:sz w:val="20"/>
          <w:szCs w:val="20"/>
        </w:rPr>
        <w:t>klauzula</w:t>
      </w:r>
      <w:r w:rsidRPr="00AC5D40">
        <w:rPr>
          <w:rFonts w:ascii="Tahoma" w:hAnsi="Tahoma" w:cs="Tahoma"/>
          <w:sz w:val="20"/>
          <w:szCs w:val="20"/>
        </w:rPr>
        <w:t xml:space="preserve"> pokrycia dodatkowych kosztów przesyłek ekspresowych </w:t>
      </w:r>
      <w:r w:rsidRPr="00AC5D40">
        <w:rPr>
          <w:rFonts w:ascii="Tahoma" w:hAnsi="Tahoma" w:cs="Tahoma"/>
          <w:sz w:val="20"/>
          <w:szCs w:val="20"/>
        </w:rPr>
        <w:br/>
        <w:t>i nadgodzin,</w:t>
      </w:r>
    </w:p>
    <w:p w:rsidR="00074D7B" w:rsidRPr="00AC5D40" w:rsidRDefault="002D53A2" w:rsidP="000654D9">
      <w:pPr>
        <w:numPr>
          <w:ilvl w:val="0"/>
          <w:numId w:val="56"/>
        </w:numPr>
        <w:jc w:val="both"/>
        <w:rPr>
          <w:rFonts w:ascii="Tahoma" w:hAnsi="Tahoma" w:cs="Tahoma"/>
          <w:bCs/>
          <w:sz w:val="20"/>
          <w:szCs w:val="20"/>
        </w:rPr>
      </w:pPr>
      <w:r w:rsidRPr="00AC5D40">
        <w:rPr>
          <w:rFonts w:ascii="Tahoma" w:hAnsi="Tahoma" w:cs="Tahoma"/>
          <w:bCs/>
          <w:sz w:val="20"/>
          <w:szCs w:val="20"/>
          <w:lang w:val="de-DE"/>
        </w:rPr>
        <w:t>AB30</w:t>
      </w:r>
      <w:r w:rsidRPr="00AC5D40">
        <w:rPr>
          <w:rFonts w:ascii="Tahoma" w:hAnsi="Tahoma" w:cs="Tahoma"/>
          <w:bCs/>
          <w:sz w:val="20"/>
          <w:szCs w:val="20"/>
        </w:rPr>
        <w:t xml:space="preserve"> </w:t>
      </w:r>
      <w:r w:rsidR="00B27E69" w:rsidRPr="00AC5D40">
        <w:rPr>
          <w:rFonts w:ascii="Tahoma" w:hAnsi="Tahoma" w:cs="Tahoma"/>
          <w:bCs/>
          <w:sz w:val="20"/>
          <w:szCs w:val="20"/>
        </w:rPr>
        <w:t xml:space="preserve">klauzula </w:t>
      </w:r>
      <w:r w:rsidRPr="00AC5D40">
        <w:rPr>
          <w:rFonts w:ascii="Tahoma" w:hAnsi="Tahoma" w:cs="Tahoma"/>
          <w:bCs/>
          <w:sz w:val="20"/>
          <w:szCs w:val="20"/>
        </w:rPr>
        <w:t>akceptacji ryzyka</w:t>
      </w:r>
      <w:r w:rsidRPr="00AC5D40">
        <w:rPr>
          <w:rFonts w:ascii="Tahoma" w:hAnsi="Tahoma" w:cs="Tahoma"/>
          <w:bCs/>
          <w:sz w:val="20"/>
          <w:szCs w:val="20"/>
          <w:lang w:val="de-DE"/>
        </w:rPr>
        <w:t>,</w:t>
      </w:r>
    </w:p>
    <w:p w:rsidR="00074D7B" w:rsidRPr="002A1117" w:rsidRDefault="002D53A2" w:rsidP="000654D9">
      <w:pPr>
        <w:numPr>
          <w:ilvl w:val="0"/>
          <w:numId w:val="56"/>
        </w:numPr>
        <w:jc w:val="both"/>
        <w:rPr>
          <w:rFonts w:ascii="Tahoma" w:hAnsi="Tahoma" w:cs="Tahoma"/>
          <w:bCs/>
          <w:sz w:val="20"/>
          <w:szCs w:val="20"/>
        </w:rPr>
      </w:pPr>
      <w:proofErr w:type="spellStart"/>
      <w:r w:rsidRPr="00AC5D40">
        <w:rPr>
          <w:rFonts w:ascii="Tahoma" w:hAnsi="Tahoma" w:cs="Tahoma"/>
          <w:bCs/>
          <w:sz w:val="20"/>
          <w:szCs w:val="20"/>
          <w:lang w:val="de-DE"/>
        </w:rPr>
        <w:t>klauzula</w:t>
      </w:r>
      <w:proofErr w:type="spellEnd"/>
      <w:r w:rsidRPr="00AC5D40">
        <w:rPr>
          <w:rFonts w:ascii="Tahoma" w:hAnsi="Tahoma" w:cs="Tahoma"/>
          <w:bCs/>
          <w:sz w:val="20"/>
          <w:szCs w:val="20"/>
          <w:lang w:val="de-DE"/>
        </w:rPr>
        <w:t xml:space="preserve"> </w:t>
      </w:r>
      <w:proofErr w:type="spellStart"/>
      <w:r w:rsidRPr="00AC5D40">
        <w:rPr>
          <w:rFonts w:ascii="Tahoma" w:hAnsi="Tahoma" w:cs="Tahoma"/>
          <w:bCs/>
          <w:sz w:val="20"/>
          <w:szCs w:val="20"/>
          <w:lang w:val="de-DE"/>
        </w:rPr>
        <w:t>akceptacji</w:t>
      </w:r>
      <w:proofErr w:type="spellEnd"/>
      <w:r w:rsidRPr="002A1117">
        <w:rPr>
          <w:rFonts w:ascii="Tahoma" w:hAnsi="Tahoma" w:cs="Tahoma"/>
          <w:bCs/>
          <w:sz w:val="20"/>
          <w:szCs w:val="20"/>
          <w:lang w:val="de-DE"/>
        </w:rPr>
        <w:t xml:space="preserve"> </w:t>
      </w:r>
      <w:proofErr w:type="spellStart"/>
      <w:r w:rsidRPr="002A1117">
        <w:rPr>
          <w:rFonts w:ascii="Tahoma" w:hAnsi="Tahoma" w:cs="Tahoma"/>
          <w:bCs/>
          <w:sz w:val="20"/>
          <w:szCs w:val="20"/>
          <w:lang w:val="de-DE"/>
        </w:rPr>
        <w:t>zabezpieczeń</w:t>
      </w:r>
      <w:proofErr w:type="spellEnd"/>
      <w:r w:rsidRPr="002A1117">
        <w:rPr>
          <w:rFonts w:ascii="Tahoma" w:hAnsi="Tahoma" w:cs="Tahoma"/>
          <w:bCs/>
          <w:sz w:val="20"/>
          <w:szCs w:val="20"/>
          <w:lang w:val="de-DE"/>
        </w:rPr>
        <w:t xml:space="preserve"> </w:t>
      </w:r>
      <w:r w:rsidRPr="002A1117">
        <w:rPr>
          <w:rFonts w:ascii="Tahoma" w:hAnsi="Tahoma" w:cs="Tahoma"/>
          <w:bCs/>
          <w:sz w:val="20"/>
          <w:szCs w:val="20"/>
        </w:rPr>
        <w:t>przeciwpożarowych</w:t>
      </w:r>
      <w:r w:rsidRPr="002A1117">
        <w:rPr>
          <w:rFonts w:ascii="Tahoma" w:hAnsi="Tahoma" w:cs="Tahoma"/>
          <w:bCs/>
          <w:sz w:val="20"/>
          <w:szCs w:val="20"/>
          <w:lang w:val="de-DE"/>
        </w:rPr>
        <w:t>,</w:t>
      </w:r>
    </w:p>
    <w:p w:rsidR="00074D7B" w:rsidRPr="002A1117" w:rsidRDefault="002D53A2" w:rsidP="000654D9">
      <w:pPr>
        <w:numPr>
          <w:ilvl w:val="0"/>
          <w:numId w:val="56"/>
        </w:numPr>
        <w:jc w:val="both"/>
        <w:rPr>
          <w:rFonts w:ascii="Tahoma" w:hAnsi="Tahoma" w:cs="Tahoma"/>
          <w:bCs/>
          <w:sz w:val="20"/>
          <w:szCs w:val="20"/>
        </w:rPr>
      </w:pPr>
      <w:proofErr w:type="spellStart"/>
      <w:r w:rsidRPr="002A1117">
        <w:rPr>
          <w:rFonts w:ascii="Tahoma" w:hAnsi="Tahoma" w:cs="Tahoma"/>
          <w:bCs/>
          <w:sz w:val="20"/>
          <w:szCs w:val="20"/>
          <w:lang w:val="de-DE"/>
        </w:rPr>
        <w:t>klauzula</w:t>
      </w:r>
      <w:proofErr w:type="spellEnd"/>
      <w:r w:rsidRPr="002A1117">
        <w:rPr>
          <w:rFonts w:ascii="Tahoma" w:hAnsi="Tahoma" w:cs="Tahoma"/>
          <w:bCs/>
          <w:sz w:val="20"/>
          <w:szCs w:val="20"/>
          <w:lang w:val="de-DE"/>
        </w:rPr>
        <w:t xml:space="preserve"> </w:t>
      </w:r>
      <w:proofErr w:type="spellStart"/>
      <w:r w:rsidRPr="002A1117">
        <w:rPr>
          <w:rFonts w:ascii="Tahoma" w:hAnsi="Tahoma" w:cs="Tahoma"/>
          <w:bCs/>
          <w:sz w:val="20"/>
          <w:szCs w:val="20"/>
          <w:lang w:val="de-DE"/>
        </w:rPr>
        <w:t>akceptacji</w:t>
      </w:r>
      <w:proofErr w:type="spellEnd"/>
      <w:r w:rsidRPr="002A1117">
        <w:rPr>
          <w:rFonts w:ascii="Tahoma" w:hAnsi="Tahoma" w:cs="Tahoma"/>
          <w:bCs/>
          <w:sz w:val="20"/>
          <w:szCs w:val="20"/>
          <w:lang w:val="de-DE"/>
        </w:rPr>
        <w:t xml:space="preserve"> </w:t>
      </w:r>
      <w:proofErr w:type="spellStart"/>
      <w:r w:rsidRPr="002A1117">
        <w:rPr>
          <w:rFonts w:ascii="Tahoma" w:hAnsi="Tahoma" w:cs="Tahoma"/>
          <w:bCs/>
          <w:sz w:val="20"/>
          <w:szCs w:val="20"/>
          <w:lang w:val="de-DE"/>
        </w:rPr>
        <w:t>zabezpieczeń</w:t>
      </w:r>
      <w:proofErr w:type="spellEnd"/>
      <w:r w:rsidRPr="002A1117">
        <w:rPr>
          <w:rFonts w:ascii="Tahoma" w:hAnsi="Tahoma" w:cs="Tahoma"/>
          <w:bCs/>
          <w:sz w:val="20"/>
          <w:szCs w:val="20"/>
          <w:lang w:val="de-DE"/>
        </w:rPr>
        <w:t xml:space="preserve"> </w:t>
      </w:r>
      <w:proofErr w:type="spellStart"/>
      <w:r w:rsidRPr="002A1117">
        <w:rPr>
          <w:rFonts w:ascii="Tahoma" w:hAnsi="Tahoma" w:cs="Tahoma"/>
          <w:bCs/>
          <w:sz w:val="20"/>
          <w:szCs w:val="20"/>
        </w:rPr>
        <w:t>przeciwkradzieżowych</w:t>
      </w:r>
      <w:proofErr w:type="spellEnd"/>
      <w:r w:rsidRPr="002A1117">
        <w:rPr>
          <w:rFonts w:ascii="Tahoma" w:hAnsi="Tahoma" w:cs="Tahoma"/>
          <w:bCs/>
          <w:sz w:val="20"/>
          <w:szCs w:val="20"/>
        </w:rPr>
        <w:t>,</w:t>
      </w:r>
    </w:p>
    <w:p w:rsidR="00074D7B" w:rsidRPr="002A1117" w:rsidRDefault="002D53A2" w:rsidP="000654D9">
      <w:pPr>
        <w:numPr>
          <w:ilvl w:val="0"/>
          <w:numId w:val="56"/>
        </w:numPr>
        <w:jc w:val="both"/>
        <w:rPr>
          <w:rFonts w:ascii="Tahoma" w:hAnsi="Tahoma" w:cs="Tahoma"/>
          <w:bCs/>
          <w:sz w:val="20"/>
          <w:szCs w:val="20"/>
        </w:rPr>
      </w:pPr>
      <w:r w:rsidRPr="002A1117">
        <w:rPr>
          <w:rFonts w:ascii="Tahoma" w:hAnsi="Tahoma" w:cs="Tahoma"/>
          <w:bCs/>
          <w:sz w:val="20"/>
          <w:szCs w:val="20"/>
        </w:rPr>
        <w:t>klauzula wypłaty zaliczki,</w:t>
      </w:r>
    </w:p>
    <w:p w:rsidR="00074D7B" w:rsidRPr="002A1117" w:rsidRDefault="002D53A2" w:rsidP="000654D9">
      <w:pPr>
        <w:numPr>
          <w:ilvl w:val="0"/>
          <w:numId w:val="56"/>
        </w:numPr>
        <w:jc w:val="both"/>
        <w:rPr>
          <w:rFonts w:ascii="Tahoma" w:hAnsi="Tahoma" w:cs="Tahoma"/>
          <w:bCs/>
          <w:sz w:val="20"/>
          <w:szCs w:val="20"/>
        </w:rPr>
      </w:pPr>
      <w:r w:rsidRPr="002A1117">
        <w:rPr>
          <w:rFonts w:ascii="Tahoma" w:hAnsi="Tahoma" w:cs="Tahoma"/>
          <w:bCs/>
          <w:sz w:val="20"/>
          <w:szCs w:val="20"/>
        </w:rPr>
        <w:t xml:space="preserve">klauzula </w:t>
      </w:r>
      <w:proofErr w:type="spellStart"/>
      <w:r w:rsidRPr="002A1117">
        <w:rPr>
          <w:rFonts w:ascii="Tahoma" w:hAnsi="Tahoma" w:cs="Tahoma"/>
          <w:bCs/>
          <w:sz w:val="20"/>
          <w:szCs w:val="20"/>
        </w:rPr>
        <w:t>leeway</w:t>
      </w:r>
      <w:proofErr w:type="spellEnd"/>
      <w:r w:rsidRPr="002A1117">
        <w:rPr>
          <w:rFonts w:ascii="Tahoma" w:hAnsi="Tahoma" w:cs="Tahoma"/>
          <w:bCs/>
          <w:sz w:val="20"/>
          <w:szCs w:val="20"/>
        </w:rPr>
        <w:t>,</w:t>
      </w:r>
    </w:p>
    <w:p w:rsidR="00074D7B" w:rsidRPr="002A1117" w:rsidRDefault="002D53A2" w:rsidP="000654D9">
      <w:pPr>
        <w:numPr>
          <w:ilvl w:val="0"/>
          <w:numId w:val="56"/>
        </w:numPr>
        <w:jc w:val="both"/>
        <w:rPr>
          <w:rFonts w:ascii="Tahoma" w:hAnsi="Tahoma" w:cs="Tahoma"/>
          <w:bCs/>
          <w:sz w:val="20"/>
          <w:szCs w:val="20"/>
        </w:rPr>
      </w:pPr>
      <w:r w:rsidRPr="002A1117">
        <w:rPr>
          <w:rFonts w:ascii="Tahoma" w:hAnsi="Tahoma" w:cs="Tahoma"/>
          <w:bCs/>
          <w:sz w:val="20"/>
          <w:szCs w:val="20"/>
        </w:rPr>
        <w:t>klauzula warunków i taryf,</w:t>
      </w:r>
    </w:p>
    <w:p w:rsidR="00074D7B" w:rsidRPr="00AC5D40" w:rsidRDefault="002D53A2" w:rsidP="000654D9">
      <w:pPr>
        <w:numPr>
          <w:ilvl w:val="0"/>
          <w:numId w:val="56"/>
        </w:numPr>
        <w:jc w:val="both"/>
        <w:rPr>
          <w:rFonts w:ascii="Tahoma" w:hAnsi="Tahoma" w:cs="Tahoma"/>
          <w:bCs/>
          <w:sz w:val="20"/>
          <w:szCs w:val="20"/>
        </w:rPr>
      </w:pPr>
      <w:r w:rsidRPr="002A1117">
        <w:rPr>
          <w:rFonts w:ascii="Tahoma" w:hAnsi="Tahoma" w:cs="Tahoma"/>
          <w:bCs/>
          <w:sz w:val="20"/>
          <w:szCs w:val="20"/>
        </w:rPr>
        <w:t xml:space="preserve">klauzula szybkiej </w:t>
      </w:r>
      <w:r w:rsidRPr="00AC5D40">
        <w:rPr>
          <w:rFonts w:ascii="Tahoma" w:hAnsi="Tahoma" w:cs="Tahoma"/>
          <w:bCs/>
          <w:sz w:val="20"/>
          <w:szCs w:val="20"/>
        </w:rPr>
        <w:t>likwidacji szkody,</w:t>
      </w:r>
    </w:p>
    <w:p w:rsidR="002A1117" w:rsidRPr="00AC5D40" w:rsidRDefault="002D53A2" w:rsidP="000654D9">
      <w:pPr>
        <w:numPr>
          <w:ilvl w:val="0"/>
          <w:numId w:val="56"/>
        </w:numPr>
        <w:jc w:val="both"/>
        <w:rPr>
          <w:rFonts w:ascii="Tahoma" w:hAnsi="Tahoma" w:cs="Tahoma"/>
          <w:bCs/>
          <w:sz w:val="20"/>
          <w:szCs w:val="20"/>
        </w:rPr>
      </w:pPr>
      <w:r w:rsidRPr="00AC5D40">
        <w:rPr>
          <w:rFonts w:ascii="Tahoma" w:hAnsi="Tahoma" w:cs="Tahoma"/>
          <w:bCs/>
          <w:sz w:val="20"/>
          <w:szCs w:val="20"/>
        </w:rPr>
        <w:t>klauzula regresowa</w:t>
      </w:r>
      <w:r w:rsidR="002A1117" w:rsidRPr="00AC5D40">
        <w:rPr>
          <w:rFonts w:ascii="Tahoma" w:hAnsi="Tahoma" w:cs="Tahoma"/>
          <w:bCs/>
          <w:sz w:val="20"/>
          <w:szCs w:val="20"/>
        </w:rPr>
        <w:t>,</w:t>
      </w:r>
    </w:p>
    <w:p w:rsidR="006F5BD1" w:rsidRPr="00AC5D40" w:rsidRDefault="006F5BD1" w:rsidP="000654D9">
      <w:pPr>
        <w:numPr>
          <w:ilvl w:val="0"/>
          <w:numId w:val="56"/>
        </w:numPr>
        <w:jc w:val="both"/>
        <w:rPr>
          <w:rFonts w:ascii="Tahoma" w:hAnsi="Tahoma" w:cs="Tahoma"/>
          <w:bCs/>
          <w:sz w:val="20"/>
          <w:szCs w:val="20"/>
        </w:rPr>
      </w:pPr>
      <w:r w:rsidRPr="00AC5D40">
        <w:rPr>
          <w:rFonts w:ascii="Tahoma" w:hAnsi="Tahoma" w:cs="Tahoma"/>
          <w:sz w:val="20"/>
          <w:szCs w:val="20"/>
        </w:rPr>
        <w:t xml:space="preserve">klauzula ubezpieczenia </w:t>
      </w:r>
      <w:proofErr w:type="spellStart"/>
      <w:r w:rsidRPr="00AC5D40">
        <w:rPr>
          <w:rFonts w:ascii="Tahoma" w:hAnsi="Tahoma" w:cs="Tahoma"/>
          <w:sz w:val="20"/>
          <w:szCs w:val="20"/>
        </w:rPr>
        <w:t>zalań</w:t>
      </w:r>
      <w:proofErr w:type="spellEnd"/>
      <w:r w:rsidRPr="00AC5D40">
        <w:rPr>
          <w:rFonts w:ascii="Tahoma" w:hAnsi="Tahoma" w:cs="Tahoma"/>
          <w:sz w:val="20"/>
          <w:szCs w:val="20"/>
        </w:rPr>
        <w:t xml:space="preserve"> przez wody gruntowe - limit odpowiedzialności </w:t>
      </w:r>
      <w:r w:rsidRPr="00AC5D40">
        <w:rPr>
          <w:rFonts w:ascii="Tahoma" w:hAnsi="Tahoma" w:cs="Tahoma"/>
          <w:b/>
          <w:sz w:val="20"/>
          <w:szCs w:val="20"/>
        </w:rPr>
        <w:t>200.000,00 zł.</w:t>
      </w:r>
      <w:r w:rsidRPr="00AC5D40">
        <w:rPr>
          <w:rFonts w:ascii="Tahoma" w:hAnsi="Tahoma" w:cs="Tahoma"/>
          <w:sz w:val="20"/>
          <w:szCs w:val="20"/>
        </w:rPr>
        <w:t xml:space="preserve"> </w:t>
      </w:r>
      <w:r w:rsidRPr="00AC5D40">
        <w:rPr>
          <w:rFonts w:ascii="Tahoma" w:hAnsi="Tahoma" w:cs="Tahoma"/>
          <w:bCs/>
          <w:sz w:val="20"/>
          <w:szCs w:val="20"/>
        </w:rPr>
        <w:t>na jedno i wszystkie zdarzenia,</w:t>
      </w:r>
    </w:p>
    <w:p w:rsidR="002A1117" w:rsidRPr="00AC5D40" w:rsidRDefault="002A1117" w:rsidP="000654D9">
      <w:pPr>
        <w:numPr>
          <w:ilvl w:val="0"/>
          <w:numId w:val="56"/>
        </w:numPr>
        <w:jc w:val="both"/>
        <w:rPr>
          <w:rFonts w:ascii="Tahoma" w:hAnsi="Tahoma" w:cs="Tahoma"/>
          <w:bCs/>
          <w:sz w:val="20"/>
          <w:szCs w:val="20"/>
        </w:rPr>
      </w:pPr>
      <w:r w:rsidRPr="00AC5D40">
        <w:rPr>
          <w:rFonts w:ascii="Tahoma" w:hAnsi="Tahoma" w:cs="Tahoma"/>
          <w:sz w:val="20"/>
          <w:szCs w:val="20"/>
        </w:rPr>
        <w:t xml:space="preserve">klauzula ubezpieczenia mienia w transporcie - limit odpowiedzialności </w:t>
      </w:r>
      <w:r w:rsidRPr="00AC5D40">
        <w:rPr>
          <w:rFonts w:ascii="Tahoma" w:hAnsi="Tahoma" w:cs="Tahoma"/>
          <w:b/>
          <w:sz w:val="20"/>
          <w:szCs w:val="20"/>
        </w:rPr>
        <w:t>33.000,00 zł</w:t>
      </w:r>
      <w:r w:rsidRPr="00AC5D40">
        <w:rPr>
          <w:rFonts w:ascii="Tahoma" w:hAnsi="Tahoma" w:cs="Tahoma"/>
          <w:bCs/>
          <w:sz w:val="20"/>
          <w:szCs w:val="20"/>
        </w:rPr>
        <w:t xml:space="preserve"> na jedno i wszystkie zdarzenia.</w:t>
      </w:r>
    </w:p>
    <w:p w:rsidR="006153CC" w:rsidRPr="00AC5D40" w:rsidRDefault="006153CC" w:rsidP="002A1117">
      <w:pPr>
        <w:ind w:left="1146"/>
        <w:jc w:val="both"/>
        <w:rPr>
          <w:rFonts w:ascii="Tahoma" w:hAnsi="Tahoma" w:cs="Tahoma"/>
          <w:bCs/>
          <w:sz w:val="20"/>
          <w:szCs w:val="20"/>
        </w:rPr>
      </w:pPr>
    </w:p>
    <w:p w:rsidR="00074D7B" w:rsidRPr="00AC5D40" w:rsidRDefault="002D53A2" w:rsidP="000654D9">
      <w:pPr>
        <w:numPr>
          <w:ilvl w:val="2"/>
          <w:numId w:val="14"/>
        </w:numPr>
        <w:ind w:left="426"/>
        <w:jc w:val="both"/>
        <w:rPr>
          <w:rFonts w:ascii="Tahoma" w:hAnsi="Tahoma" w:cs="Tahoma"/>
          <w:sz w:val="20"/>
          <w:szCs w:val="20"/>
        </w:rPr>
      </w:pPr>
      <w:r w:rsidRPr="00AC5D40">
        <w:rPr>
          <w:rFonts w:ascii="Tahoma" w:hAnsi="Tahoma" w:cs="Tahoma"/>
          <w:b/>
          <w:sz w:val="20"/>
          <w:szCs w:val="20"/>
        </w:rPr>
        <w:t>Fakultatywne</w:t>
      </w:r>
      <w:r w:rsidR="002A1117" w:rsidRPr="00AC5D40">
        <w:rPr>
          <w:rFonts w:ascii="Tahoma" w:hAnsi="Tahoma" w:cs="Tahoma"/>
          <w:b/>
          <w:sz w:val="20"/>
          <w:szCs w:val="20"/>
        </w:rPr>
        <w:t xml:space="preserve"> </w:t>
      </w:r>
      <w:r w:rsidR="002A1117" w:rsidRPr="00AC5D40">
        <w:rPr>
          <w:rFonts w:ascii="Tahoma" w:hAnsi="Tahoma" w:cs="Tahoma"/>
          <w:i/>
          <w:sz w:val="20"/>
          <w:szCs w:val="20"/>
        </w:rPr>
        <w:t>(za włączenie do zakresu ochrony poszczególnych klauzul Zamawiający przyzna dodatkowe punkty zgodnie z kryterium oceny ofert określonym w niniejszej SIWZ)</w:t>
      </w:r>
      <w:r w:rsidR="002A1117" w:rsidRPr="00AC5D40">
        <w:rPr>
          <w:rFonts w:ascii="Tahoma" w:hAnsi="Tahoma" w:cs="Tahoma"/>
          <w:b/>
          <w:i/>
          <w:sz w:val="20"/>
          <w:szCs w:val="20"/>
        </w:rPr>
        <w:t>:</w:t>
      </w:r>
    </w:p>
    <w:p w:rsidR="00074D7B" w:rsidRPr="00AC5D40" w:rsidRDefault="002D53A2" w:rsidP="000654D9">
      <w:pPr>
        <w:numPr>
          <w:ilvl w:val="0"/>
          <w:numId w:val="57"/>
        </w:numPr>
        <w:jc w:val="both"/>
        <w:rPr>
          <w:rFonts w:ascii="Tahoma" w:hAnsi="Tahoma" w:cs="Tahoma"/>
          <w:sz w:val="20"/>
          <w:szCs w:val="20"/>
        </w:rPr>
      </w:pPr>
      <w:r w:rsidRPr="00AC5D40">
        <w:rPr>
          <w:rFonts w:ascii="Tahoma" w:hAnsi="Tahoma" w:cs="Tahoma"/>
          <w:sz w:val="20"/>
          <w:szCs w:val="20"/>
        </w:rPr>
        <w:t>AB22</w:t>
      </w:r>
      <w:r w:rsidRPr="00AC5D40">
        <w:rPr>
          <w:rFonts w:ascii="Tahoma" w:hAnsi="Tahoma" w:cs="Tahoma"/>
          <w:iCs/>
          <w:sz w:val="20"/>
          <w:szCs w:val="20"/>
        </w:rPr>
        <w:t xml:space="preserve"> klauzula zwrotu części składki</w:t>
      </w:r>
      <w:r w:rsidRPr="00AC5D40">
        <w:rPr>
          <w:rFonts w:ascii="Tahoma" w:hAnsi="Tahoma" w:cs="Tahoma"/>
          <w:sz w:val="20"/>
          <w:szCs w:val="20"/>
        </w:rPr>
        <w:t>,</w:t>
      </w:r>
    </w:p>
    <w:p w:rsidR="000B77DA" w:rsidRPr="00CA4D65" w:rsidRDefault="000B77DA" w:rsidP="000654D9">
      <w:pPr>
        <w:numPr>
          <w:ilvl w:val="0"/>
          <w:numId w:val="57"/>
        </w:numPr>
        <w:jc w:val="both"/>
        <w:rPr>
          <w:rFonts w:ascii="Tahoma" w:hAnsi="Tahoma" w:cs="Tahoma"/>
          <w:bCs/>
          <w:sz w:val="20"/>
          <w:szCs w:val="20"/>
        </w:rPr>
      </w:pPr>
      <w:r w:rsidRPr="00CA4D65">
        <w:rPr>
          <w:rFonts w:ascii="Tahoma" w:hAnsi="Tahoma" w:cs="Tahoma"/>
          <w:sz w:val="20"/>
          <w:szCs w:val="20"/>
        </w:rPr>
        <w:t xml:space="preserve">klauzula </w:t>
      </w:r>
      <w:r w:rsidR="005308B6" w:rsidRPr="00CA4D65">
        <w:rPr>
          <w:rFonts w:ascii="Tahoma" w:hAnsi="Tahoma" w:cs="Tahoma"/>
          <w:sz w:val="20"/>
          <w:szCs w:val="20"/>
        </w:rPr>
        <w:t>ubezpieczenia</w:t>
      </w:r>
      <w:r w:rsidRPr="00CA4D65">
        <w:rPr>
          <w:rFonts w:ascii="Tahoma" w:hAnsi="Tahoma" w:cs="Tahoma"/>
          <w:sz w:val="20"/>
          <w:szCs w:val="20"/>
        </w:rPr>
        <w:t xml:space="preserve"> aktów terroryzmu – limit odpowiedzialności </w:t>
      </w:r>
      <w:r w:rsidRPr="00CA4D65">
        <w:rPr>
          <w:rFonts w:ascii="Tahoma" w:hAnsi="Tahoma" w:cs="Tahoma"/>
          <w:b/>
          <w:sz w:val="20"/>
          <w:szCs w:val="20"/>
        </w:rPr>
        <w:t>3.000.000,00 zł</w:t>
      </w:r>
      <w:r w:rsidRPr="00CA4D65">
        <w:rPr>
          <w:rFonts w:ascii="Tahoma" w:hAnsi="Tahoma" w:cs="Tahoma"/>
          <w:bCs/>
          <w:sz w:val="20"/>
          <w:szCs w:val="20"/>
        </w:rPr>
        <w:t>,</w:t>
      </w:r>
    </w:p>
    <w:p w:rsidR="000B77DA" w:rsidRPr="00CA4D65" w:rsidRDefault="000B77DA" w:rsidP="000654D9">
      <w:pPr>
        <w:numPr>
          <w:ilvl w:val="0"/>
          <w:numId w:val="57"/>
        </w:numPr>
        <w:jc w:val="both"/>
        <w:rPr>
          <w:rFonts w:ascii="Tahoma" w:hAnsi="Tahoma" w:cs="Tahoma"/>
          <w:bCs/>
          <w:sz w:val="20"/>
          <w:szCs w:val="20"/>
        </w:rPr>
      </w:pPr>
      <w:r w:rsidRPr="00CA4D65">
        <w:rPr>
          <w:rFonts w:ascii="Tahoma" w:hAnsi="Tahoma" w:cs="Tahoma"/>
          <w:sz w:val="20"/>
          <w:szCs w:val="20"/>
        </w:rPr>
        <w:t xml:space="preserve">klauzula </w:t>
      </w:r>
      <w:r w:rsidR="005308B6" w:rsidRPr="00CA4D65">
        <w:rPr>
          <w:rFonts w:ascii="Tahoma" w:hAnsi="Tahoma" w:cs="Tahoma"/>
          <w:sz w:val="20"/>
          <w:szCs w:val="20"/>
        </w:rPr>
        <w:t>ubezpieczenia</w:t>
      </w:r>
      <w:r w:rsidRPr="00CA4D65">
        <w:rPr>
          <w:rFonts w:ascii="Tahoma" w:hAnsi="Tahoma" w:cs="Tahoma"/>
          <w:sz w:val="20"/>
          <w:szCs w:val="20"/>
        </w:rPr>
        <w:t xml:space="preserve"> strajków, zamieszek i  rozruchów – limit odpowiedzialności </w:t>
      </w:r>
      <w:r w:rsidRPr="00CA4D65">
        <w:rPr>
          <w:rFonts w:ascii="Tahoma" w:hAnsi="Tahoma" w:cs="Tahoma"/>
          <w:b/>
          <w:sz w:val="20"/>
          <w:szCs w:val="20"/>
        </w:rPr>
        <w:t>1.000.000,00 zł</w:t>
      </w:r>
      <w:r w:rsidRPr="00CA4D65">
        <w:rPr>
          <w:rFonts w:ascii="Tahoma" w:hAnsi="Tahoma" w:cs="Tahoma"/>
          <w:bCs/>
          <w:sz w:val="20"/>
          <w:szCs w:val="20"/>
        </w:rPr>
        <w:t>,</w:t>
      </w:r>
    </w:p>
    <w:p w:rsidR="006B4C76" w:rsidRPr="00CA4D65" w:rsidRDefault="006B4C76" w:rsidP="000654D9">
      <w:pPr>
        <w:numPr>
          <w:ilvl w:val="0"/>
          <w:numId w:val="57"/>
        </w:numPr>
        <w:jc w:val="both"/>
        <w:rPr>
          <w:rFonts w:ascii="Tahoma" w:hAnsi="Tahoma" w:cs="Tahoma"/>
          <w:sz w:val="20"/>
          <w:szCs w:val="20"/>
        </w:rPr>
      </w:pPr>
      <w:r w:rsidRPr="00CA4D65">
        <w:rPr>
          <w:rFonts w:ascii="Tahoma" w:hAnsi="Tahoma" w:cs="Tahoma"/>
          <w:sz w:val="20"/>
          <w:szCs w:val="20"/>
        </w:rPr>
        <w:t xml:space="preserve">klauzula kosztów ewakuacji – limit odpowiedzialności </w:t>
      </w:r>
      <w:r w:rsidRPr="00CA4D65">
        <w:rPr>
          <w:rFonts w:ascii="Tahoma" w:hAnsi="Tahoma" w:cs="Tahoma"/>
          <w:b/>
          <w:sz w:val="20"/>
          <w:szCs w:val="20"/>
        </w:rPr>
        <w:t>100.000,00 zł</w:t>
      </w:r>
    </w:p>
    <w:p w:rsidR="00176F8C" w:rsidRPr="00CA4D65" w:rsidRDefault="00176F8C" w:rsidP="000654D9">
      <w:pPr>
        <w:numPr>
          <w:ilvl w:val="0"/>
          <w:numId w:val="57"/>
        </w:numPr>
        <w:jc w:val="both"/>
        <w:rPr>
          <w:rFonts w:ascii="Tahoma" w:hAnsi="Tahoma" w:cs="Tahoma"/>
          <w:bCs/>
          <w:sz w:val="20"/>
          <w:szCs w:val="20"/>
        </w:rPr>
      </w:pPr>
      <w:r w:rsidRPr="00CA4D65">
        <w:rPr>
          <w:rFonts w:ascii="Tahoma" w:hAnsi="Tahoma" w:cs="Tahoma"/>
          <w:sz w:val="20"/>
          <w:szCs w:val="20"/>
        </w:rPr>
        <w:t>klauzula ubezpieczenia zalań przez niezabezpieczone otwory budynku</w:t>
      </w:r>
      <w:r w:rsidRPr="00CA4D65">
        <w:rPr>
          <w:rFonts w:ascii="Tahoma" w:hAnsi="Tahoma" w:cs="Tahoma"/>
          <w:b/>
          <w:sz w:val="20"/>
          <w:szCs w:val="20"/>
        </w:rPr>
        <w:t xml:space="preserve"> </w:t>
      </w:r>
      <w:r w:rsidRPr="00CA4D65">
        <w:rPr>
          <w:rFonts w:ascii="Tahoma" w:hAnsi="Tahoma" w:cs="Tahoma"/>
          <w:sz w:val="20"/>
          <w:szCs w:val="20"/>
        </w:rPr>
        <w:t xml:space="preserve">– limit odpowiedzialności </w:t>
      </w:r>
      <w:r w:rsidRPr="00CA4D65">
        <w:rPr>
          <w:rFonts w:ascii="Tahoma" w:hAnsi="Tahoma" w:cs="Tahoma"/>
          <w:b/>
          <w:sz w:val="20"/>
          <w:szCs w:val="20"/>
        </w:rPr>
        <w:t>100.000,00 zł</w:t>
      </w:r>
      <w:r w:rsidRPr="00CA4D65">
        <w:rPr>
          <w:rFonts w:ascii="Tahoma" w:hAnsi="Tahoma" w:cs="Tahoma"/>
          <w:bCs/>
          <w:sz w:val="20"/>
          <w:szCs w:val="20"/>
        </w:rPr>
        <w:t>,</w:t>
      </w:r>
    </w:p>
    <w:p w:rsidR="006E30DB" w:rsidRPr="00AC5D40" w:rsidRDefault="006E30DB" w:rsidP="000654D9">
      <w:pPr>
        <w:numPr>
          <w:ilvl w:val="0"/>
          <w:numId w:val="57"/>
        </w:numPr>
        <w:jc w:val="both"/>
        <w:rPr>
          <w:rFonts w:ascii="Tahoma" w:hAnsi="Tahoma" w:cs="Tahoma"/>
          <w:bCs/>
          <w:sz w:val="20"/>
          <w:szCs w:val="20"/>
        </w:rPr>
      </w:pPr>
      <w:r w:rsidRPr="00CA4D65">
        <w:rPr>
          <w:rFonts w:ascii="Tahoma" w:hAnsi="Tahoma" w:cs="Tahoma"/>
          <w:sz w:val="20"/>
          <w:szCs w:val="20"/>
        </w:rPr>
        <w:t>klauzula ubezpieczenia kradzieży ze środka transportu - limit</w:t>
      </w:r>
      <w:r w:rsidRPr="00CA4D65">
        <w:rPr>
          <w:rFonts w:ascii="Tahoma" w:hAnsi="Tahoma" w:cs="Tahoma"/>
          <w:b/>
          <w:sz w:val="20"/>
          <w:szCs w:val="20"/>
        </w:rPr>
        <w:t xml:space="preserve"> </w:t>
      </w:r>
      <w:r w:rsidR="00543932" w:rsidRPr="00CA4D65">
        <w:rPr>
          <w:rFonts w:ascii="Tahoma" w:hAnsi="Tahoma" w:cs="Tahoma"/>
          <w:sz w:val="20"/>
          <w:szCs w:val="20"/>
        </w:rPr>
        <w:t xml:space="preserve">odpowiedzialności </w:t>
      </w:r>
      <w:r w:rsidR="00BD42F2" w:rsidRPr="00CA4D65">
        <w:rPr>
          <w:rFonts w:ascii="Tahoma" w:hAnsi="Tahoma" w:cs="Tahoma"/>
          <w:b/>
          <w:sz w:val="20"/>
          <w:szCs w:val="20"/>
        </w:rPr>
        <w:t>15</w:t>
      </w:r>
      <w:r w:rsidRPr="00CA4D65">
        <w:rPr>
          <w:rFonts w:ascii="Tahoma" w:hAnsi="Tahoma" w:cs="Tahoma"/>
          <w:b/>
          <w:sz w:val="20"/>
          <w:szCs w:val="20"/>
        </w:rPr>
        <w:t>.</w:t>
      </w:r>
      <w:r w:rsidRPr="00AC5D40">
        <w:rPr>
          <w:rFonts w:ascii="Tahoma" w:hAnsi="Tahoma" w:cs="Tahoma"/>
          <w:b/>
          <w:sz w:val="20"/>
          <w:szCs w:val="20"/>
        </w:rPr>
        <w:t>000,00 zł.</w:t>
      </w:r>
      <w:r w:rsidRPr="00AC5D40">
        <w:rPr>
          <w:rFonts w:ascii="Tahoma" w:hAnsi="Tahoma" w:cs="Tahoma"/>
          <w:sz w:val="20"/>
          <w:szCs w:val="20"/>
        </w:rPr>
        <w:t xml:space="preserve"> </w:t>
      </w:r>
      <w:r w:rsidRPr="00AC5D40">
        <w:rPr>
          <w:rFonts w:ascii="Tahoma" w:hAnsi="Tahoma" w:cs="Tahoma"/>
          <w:bCs/>
          <w:sz w:val="20"/>
          <w:szCs w:val="20"/>
        </w:rPr>
        <w:t>na jedno i wszystkie zdarzenia,</w:t>
      </w:r>
    </w:p>
    <w:p w:rsidR="006B0E35" w:rsidRPr="00AC5D40" w:rsidRDefault="00BC605F" w:rsidP="000654D9">
      <w:pPr>
        <w:numPr>
          <w:ilvl w:val="0"/>
          <w:numId w:val="57"/>
        </w:numPr>
        <w:jc w:val="both"/>
        <w:rPr>
          <w:rFonts w:ascii="Tahoma" w:hAnsi="Tahoma" w:cs="Tahoma"/>
          <w:bCs/>
          <w:sz w:val="20"/>
          <w:szCs w:val="20"/>
        </w:rPr>
      </w:pPr>
      <w:r w:rsidRPr="00AC5D40">
        <w:rPr>
          <w:rFonts w:ascii="Tahoma" w:hAnsi="Tahoma" w:cs="Tahoma"/>
          <w:sz w:val="20"/>
          <w:szCs w:val="20"/>
        </w:rPr>
        <w:t>klauzula rozszerzonego ryzyka robót budowlano – montażowych,</w:t>
      </w:r>
    </w:p>
    <w:p w:rsidR="006F5BD1" w:rsidRPr="00AC5D40" w:rsidRDefault="006B0E35" w:rsidP="000654D9">
      <w:pPr>
        <w:numPr>
          <w:ilvl w:val="0"/>
          <w:numId w:val="57"/>
        </w:numPr>
        <w:jc w:val="both"/>
        <w:rPr>
          <w:rFonts w:ascii="Tahoma" w:hAnsi="Tahoma" w:cs="Tahoma"/>
          <w:bCs/>
          <w:sz w:val="20"/>
          <w:szCs w:val="20"/>
        </w:rPr>
      </w:pPr>
      <w:r w:rsidRPr="00AC5D40">
        <w:rPr>
          <w:rFonts w:ascii="Tahoma" w:hAnsi="Tahoma" w:cs="Tahoma"/>
          <w:sz w:val="20"/>
          <w:szCs w:val="20"/>
        </w:rPr>
        <w:t>klauzula awarii maszyn i urządzeń</w:t>
      </w:r>
      <w:r w:rsidR="006F5BD1" w:rsidRPr="00AC5D40">
        <w:rPr>
          <w:rFonts w:ascii="Tahoma" w:hAnsi="Tahoma" w:cs="Tahoma"/>
          <w:sz w:val="20"/>
          <w:szCs w:val="20"/>
        </w:rPr>
        <w:t xml:space="preserve"> </w:t>
      </w:r>
      <w:r w:rsidR="006F5BD1" w:rsidRPr="00AC5D40">
        <w:rPr>
          <w:rFonts w:ascii="Tahoma" w:hAnsi="Tahoma" w:cs="Tahoma"/>
          <w:sz w:val="20"/>
          <w:szCs w:val="20"/>
          <w:lang w:eastAsia="x-none"/>
        </w:rPr>
        <w:t xml:space="preserve">– limit odpowiedzialności </w:t>
      </w:r>
      <w:r w:rsidR="008E5860" w:rsidRPr="00AC5D40">
        <w:rPr>
          <w:rFonts w:ascii="Tahoma" w:hAnsi="Tahoma" w:cs="Tahoma"/>
          <w:b/>
          <w:sz w:val="20"/>
          <w:szCs w:val="20"/>
          <w:lang w:eastAsia="x-none"/>
        </w:rPr>
        <w:t>1</w:t>
      </w:r>
      <w:r w:rsidR="006F5BD1" w:rsidRPr="00AC5D40">
        <w:rPr>
          <w:rFonts w:ascii="Tahoma" w:hAnsi="Tahoma" w:cs="Tahoma"/>
          <w:b/>
          <w:sz w:val="20"/>
          <w:szCs w:val="20"/>
          <w:lang w:eastAsia="x-none"/>
        </w:rPr>
        <w:t>00.000,00 zł,</w:t>
      </w:r>
    </w:p>
    <w:p w:rsidR="006B0E35" w:rsidRPr="00AC5D40" w:rsidRDefault="006B0E35" w:rsidP="000654D9">
      <w:pPr>
        <w:numPr>
          <w:ilvl w:val="0"/>
          <w:numId w:val="57"/>
        </w:numPr>
        <w:jc w:val="both"/>
        <w:rPr>
          <w:rFonts w:ascii="Tahoma" w:hAnsi="Tahoma" w:cs="Tahoma"/>
          <w:bCs/>
          <w:sz w:val="20"/>
          <w:szCs w:val="20"/>
        </w:rPr>
      </w:pPr>
      <w:r w:rsidRPr="00AC5D40">
        <w:rPr>
          <w:rFonts w:ascii="Tahoma" w:hAnsi="Tahoma" w:cs="Tahoma"/>
          <w:sz w:val="20"/>
          <w:szCs w:val="20"/>
        </w:rPr>
        <w:lastRenderedPageBreak/>
        <w:t xml:space="preserve">klauzula ubezpieczenia zwiększonych kosztów działalności - limit odpowiedzialności </w:t>
      </w:r>
      <w:r w:rsidR="00122DA3" w:rsidRPr="00AC5D40">
        <w:rPr>
          <w:rFonts w:ascii="Tahoma" w:hAnsi="Tahoma" w:cs="Tahoma"/>
          <w:b/>
          <w:sz w:val="20"/>
          <w:szCs w:val="20"/>
        </w:rPr>
        <w:t>5</w:t>
      </w:r>
      <w:r w:rsidRPr="00AC5D40">
        <w:rPr>
          <w:rFonts w:ascii="Tahoma" w:hAnsi="Tahoma" w:cs="Tahoma"/>
          <w:b/>
          <w:sz w:val="20"/>
          <w:szCs w:val="20"/>
        </w:rPr>
        <w:t>0.000,00 zł</w:t>
      </w:r>
      <w:r w:rsidRPr="00AC5D40">
        <w:rPr>
          <w:rFonts w:ascii="Tahoma" w:hAnsi="Tahoma" w:cs="Tahoma"/>
          <w:bCs/>
          <w:sz w:val="20"/>
          <w:szCs w:val="20"/>
        </w:rPr>
        <w:t xml:space="preserve"> na jedno i wszystkie zdarzenia</w:t>
      </w:r>
      <w:r w:rsidRPr="00AC5D40">
        <w:rPr>
          <w:rFonts w:ascii="Tahoma" w:hAnsi="Tahoma" w:cs="Tahoma"/>
          <w:sz w:val="20"/>
          <w:szCs w:val="20"/>
        </w:rPr>
        <w:t>,</w:t>
      </w:r>
    </w:p>
    <w:p w:rsidR="00CD0A70" w:rsidRPr="00AC5D40" w:rsidRDefault="00543932" w:rsidP="000654D9">
      <w:pPr>
        <w:numPr>
          <w:ilvl w:val="0"/>
          <w:numId w:val="57"/>
        </w:numPr>
        <w:jc w:val="both"/>
        <w:rPr>
          <w:rFonts w:ascii="Tahoma" w:hAnsi="Tahoma" w:cs="Tahoma"/>
          <w:bCs/>
          <w:sz w:val="20"/>
          <w:szCs w:val="20"/>
        </w:rPr>
      </w:pPr>
      <w:r w:rsidRPr="00AC5D40">
        <w:rPr>
          <w:rFonts w:ascii="Tahoma" w:hAnsi="Tahoma" w:cs="Tahoma"/>
          <w:sz w:val="20"/>
          <w:szCs w:val="20"/>
        </w:rPr>
        <w:t xml:space="preserve">klauzula kosztów dodatkowych wynikających z braku części zamiennych - limit odpowiedzialności </w:t>
      </w:r>
      <w:r w:rsidRPr="00AC5D40">
        <w:rPr>
          <w:rFonts w:ascii="Tahoma" w:hAnsi="Tahoma" w:cs="Tahoma"/>
          <w:b/>
          <w:sz w:val="20"/>
          <w:szCs w:val="20"/>
        </w:rPr>
        <w:t>30.000,00 zł</w:t>
      </w:r>
      <w:r w:rsidR="00401ED0" w:rsidRPr="00AC5D40">
        <w:rPr>
          <w:rFonts w:ascii="Tahoma" w:hAnsi="Tahoma" w:cs="Tahoma"/>
          <w:bCs/>
          <w:sz w:val="20"/>
          <w:szCs w:val="20"/>
        </w:rPr>
        <w:t xml:space="preserve"> na jedno i wszystkie zdarzenia.</w:t>
      </w:r>
    </w:p>
    <w:p w:rsidR="006F5BD1" w:rsidRPr="00AC5D40" w:rsidRDefault="006F5BD1" w:rsidP="000654D9">
      <w:pPr>
        <w:numPr>
          <w:ilvl w:val="0"/>
          <w:numId w:val="57"/>
        </w:numPr>
        <w:jc w:val="both"/>
        <w:rPr>
          <w:rFonts w:ascii="Tahoma" w:hAnsi="Tahoma" w:cs="Tahoma"/>
          <w:sz w:val="20"/>
          <w:szCs w:val="20"/>
          <w:lang w:eastAsia="x-none"/>
        </w:rPr>
      </w:pPr>
      <w:r w:rsidRPr="00AC5D40">
        <w:rPr>
          <w:rFonts w:ascii="Tahoma" w:hAnsi="Tahoma" w:cs="Tahoma"/>
          <w:sz w:val="20"/>
          <w:szCs w:val="20"/>
        </w:rPr>
        <w:t>klauzula ubezpieczenia ryzyka uszkodzenia konstrukcji drewnianej dachu przez szkodniki drewna</w:t>
      </w:r>
      <w:r w:rsidRPr="00AC5D40">
        <w:rPr>
          <w:rFonts w:ascii="Tahoma" w:hAnsi="Tahoma" w:cs="Tahoma"/>
          <w:b/>
          <w:sz w:val="20"/>
          <w:szCs w:val="20"/>
        </w:rPr>
        <w:t xml:space="preserve"> </w:t>
      </w:r>
      <w:r w:rsidRPr="00AC5D40">
        <w:rPr>
          <w:rFonts w:ascii="Tahoma" w:hAnsi="Tahoma" w:cs="Tahoma"/>
          <w:sz w:val="20"/>
          <w:szCs w:val="20"/>
        </w:rPr>
        <w:t xml:space="preserve">– limit odpowiedzialności </w:t>
      </w:r>
      <w:r w:rsidRPr="00AC5D40">
        <w:rPr>
          <w:rFonts w:ascii="Tahoma" w:hAnsi="Tahoma" w:cs="Tahoma"/>
          <w:b/>
          <w:sz w:val="20"/>
          <w:szCs w:val="20"/>
        </w:rPr>
        <w:t>20.000,00 zł</w:t>
      </w:r>
      <w:r w:rsidRPr="00AC5D40">
        <w:rPr>
          <w:rFonts w:ascii="Tahoma" w:hAnsi="Tahoma" w:cs="Tahoma"/>
          <w:sz w:val="20"/>
          <w:szCs w:val="20"/>
        </w:rPr>
        <w:t>,</w:t>
      </w:r>
    </w:p>
    <w:p w:rsidR="006F5BD1" w:rsidRPr="00AC5D40" w:rsidRDefault="002A1117" w:rsidP="000654D9">
      <w:pPr>
        <w:numPr>
          <w:ilvl w:val="0"/>
          <w:numId w:val="57"/>
        </w:numPr>
        <w:jc w:val="both"/>
        <w:rPr>
          <w:rFonts w:ascii="Tahoma" w:hAnsi="Tahoma" w:cs="Tahoma"/>
          <w:sz w:val="20"/>
          <w:szCs w:val="20"/>
          <w:lang w:eastAsia="x-none"/>
        </w:rPr>
      </w:pPr>
      <w:r w:rsidRPr="00AC5D40">
        <w:rPr>
          <w:rFonts w:ascii="Tahoma" w:hAnsi="Tahoma" w:cs="Tahoma"/>
          <w:sz w:val="20"/>
          <w:szCs w:val="20"/>
        </w:rPr>
        <w:t>klauzula dorozumianej ochrony dla kosztów procesu w braku oświadczenia ubezpieczyciela</w:t>
      </w:r>
      <w:r w:rsidR="006F5BD1" w:rsidRPr="00AC5D40">
        <w:rPr>
          <w:rFonts w:ascii="Tahoma" w:hAnsi="Tahoma" w:cs="Tahoma"/>
          <w:sz w:val="20"/>
          <w:szCs w:val="20"/>
        </w:rPr>
        <w:t>,</w:t>
      </w:r>
    </w:p>
    <w:p w:rsidR="006F5BD1" w:rsidRPr="00AC5D40" w:rsidRDefault="006F5BD1" w:rsidP="000654D9">
      <w:pPr>
        <w:numPr>
          <w:ilvl w:val="0"/>
          <w:numId w:val="57"/>
        </w:numPr>
        <w:jc w:val="both"/>
        <w:rPr>
          <w:rFonts w:ascii="Tahoma" w:hAnsi="Tahoma" w:cs="Tahoma"/>
          <w:sz w:val="20"/>
          <w:szCs w:val="20"/>
          <w:lang w:eastAsia="x-none"/>
        </w:rPr>
      </w:pPr>
      <w:r w:rsidRPr="00AC5D40">
        <w:rPr>
          <w:rFonts w:ascii="Tahoma" w:hAnsi="Tahoma" w:cs="Tahoma"/>
          <w:sz w:val="20"/>
          <w:szCs w:val="20"/>
          <w:lang w:eastAsia="x-none"/>
        </w:rPr>
        <w:t xml:space="preserve">klauzula </w:t>
      </w:r>
      <w:proofErr w:type="spellStart"/>
      <w:r w:rsidRPr="00AC5D40">
        <w:rPr>
          <w:rFonts w:ascii="Tahoma" w:hAnsi="Tahoma" w:cs="Tahoma"/>
          <w:sz w:val="20"/>
          <w:szCs w:val="20"/>
          <w:lang w:eastAsia="x-none"/>
        </w:rPr>
        <w:t>wyłączeń</w:t>
      </w:r>
      <w:proofErr w:type="spellEnd"/>
      <w:r w:rsidRPr="00AC5D40">
        <w:rPr>
          <w:rFonts w:ascii="Tahoma" w:hAnsi="Tahoma" w:cs="Tahoma"/>
          <w:sz w:val="20"/>
          <w:szCs w:val="20"/>
          <w:lang w:eastAsia="x-none"/>
        </w:rPr>
        <w:t xml:space="preserve"> z ubezpieczenia mienia od </w:t>
      </w:r>
      <w:proofErr w:type="spellStart"/>
      <w:r w:rsidRPr="00AC5D40">
        <w:rPr>
          <w:rFonts w:ascii="Tahoma" w:hAnsi="Tahoma" w:cs="Tahoma"/>
          <w:sz w:val="20"/>
          <w:szCs w:val="20"/>
          <w:lang w:eastAsia="x-none"/>
        </w:rPr>
        <w:t>wszytkich</w:t>
      </w:r>
      <w:proofErr w:type="spellEnd"/>
      <w:r w:rsidRPr="00AC5D40">
        <w:rPr>
          <w:rFonts w:ascii="Tahoma" w:hAnsi="Tahoma" w:cs="Tahoma"/>
          <w:sz w:val="20"/>
          <w:szCs w:val="20"/>
          <w:lang w:eastAsia="x-none"/>
        </w:rPr>
        <w:t xml:space="preserve"> </w:t>
      </w:r>
      <w:proofErr w:type="spellStart"/>
      <w:r w:rsidRPr="00AC5D40">
        <w:rPr>
          <w:rFonts w:ascii="Tahoma" w:hAnsi="Tahoma" w:cs="Tahoma"/>
          <w:sz w:val="20"/>
          <w:szCs w:val="20"/>
          <w:lang w:eastAsia="x-none"/>
        </w:rPr>
        <w:t>ryzyk</w:t>
      </w:r>
      <w:proofErr w:type="spellEnd"/>
      <w:r w:rsidRPr="00AC5D40">
        <w:rPr>
          <w:rFonts w:ascii="Tahoma" w:hAnsi="Tahoma" w:cs="Tahoma"/>
          <w:sz w:val="20"/>
          <w:szCs w:val="20"/>
          <w:lang w:eastAsia="x-none"/>
        </w:rPr>
        <w:t>.</w:t>
      </w:r>
    </w:p>
    <w:p w:rsidR="002A1117" w:rsidRPr="0048507A" w:rsidRDefault="002A1117" w:rsidP="006F5BD1">
      <w:pPr>
        <w:ind w:left="1146"/>
        <w:jc w:val="both"/>
        <w:rPr>
          <w:rFonts w:ascii="Tahoma" w:hAnsi="Tahoma" w:cs="Tahoma"/>
          <w:bCs/>
          <w:sz w:val="20"/>
          <w:szCs w:val="20"/>
          <w:highlight w:val="yellow"/>
        </w:rPr>
      </w:pPr>
    </w:p>
    <w:p w:rsidR="00CD0A70" w:rsidRPr="005A76A8" w:rsidRDefault="00CD0A70">
      <w:pPr>
        <w:pStyle w:val="Tekstpodstawowy2"/>
        <w:rPr>
          <w:rFonts w:ascii="Tahoma" w:hAnsi="Tahoma" w:cs="Tahoma"/>
          <w:sz w:val="20"/>
          <w:highlight w:val="yellow"/>
          <w:lang w:val="pl-PL"/>
        </w:rPr>
      </w:pPr>
    </w:p>
    <w:p w:rsidR="005A76A8" w:rsidRPr="005A76A8" w:rsidRDefault="009E3D8B" w:rsidP="009E3D8B">
      <w:pPr>
        <w:jc w:val="both"/>
        <w:rPr>
          <w:rFonts w:ascii="Tahoma" w:hAnsi="Tahoma" w:cs="Tahoma"/>
          <w:b/>
          <w:sz w:val="20"/>
          <w:szCs w:val="20"/>
          <w:u w:val="single"/>
        </w:rPr>
      </w:pPr>
      <w:r w:rsidRPr="005A76A8">
        <w:rPr>
          <w:rFonts w:ascii="Tahoma" w:hAnsi="Tahoma" w:cs="Tahoma"/>
          <w:b/>
          <w:sz w:val="20"/>
          <w:szCs w:val="20"/>
          <w:u w:val="single"/>
        </w:rPr>
        <w:t>Ponadto Zamawiający przyzna dodatkowe punkty zgodnie z kryterium oceny ofert określonym w niniejszej SIWZ</w:t>
      </w:r>
      <w:r w:rsidR="005A76A8" w:rsidRPr="005A76A8">
        <w:rPr>
          <w:rFonts w:ascii="Tahoma" w:hAnsi="Tahoma" w:cs="Tahoma"/>
          <w:b/>
          <w:sz w:val="20"/>
          <w:szCs w:val="20"/>
          <w:u w:val="single"/>
        </w:rPr>
        <w:t>:</w:t>
      </w:r>
    </w:p>
    <w:p w:rsidR="0031483F" w:rsidRDefault="005A76A8" w:rsidP="005A76A8">
      <w:pPr>
        <w:tabs>
          <w:tab w:val="left" w:pos="2127"/>
        </w:tabs>
        <w:jc w:val="both"/>
        <w:rPr>
          <w:rFonts w:ascii="Tahoma" w:hAnsi="Tahoma" w:cs="Tahoma"/>
          <w:b/>
          <w:sz w:val="20"/>
          <w:szCs w:val="20"/>
        </w:rPr>
      </w:pPr>
      <w:r w:rsidRPr="005A76A8">
        <w:rPr>
          <w:rFonts w:ascii="Tahoma" w:hAnsi="Tahoma" w:cs="Tahoma"/>
          <w:b/>
          <w:sz w:val="20"/>
          <w:szCs w:val="20"/>
        </w:rPr>
        <w:t>1)</w:t>
      </w:r>
      <w:r w:rsidR="009E3D8B" w:rsidRPr="005A76A8">
        <w:rPr>
          <w:rFonts w:ascii="Tahoma" w:hAnsi="Tahoma" w:cs="Tahoma"/>
          <w:b/>
          <w:sz w:val="20"/>
          <w:szCs w:val="20"/>
        </w:rPr>
        <w:t xml:space="preserve"> </w:t>
      </w:r>
      <w:r w:rsidR="00096B0A">
        <w:rPr>
          <w:rFonts w:ascii="Tahoma" w:hAnsi="Tahoma" w:cs="Tahoma"/>
          <w:b/>
          <w:sz w:val="20"/>
          <w:szCs w:val="20"/>
        </w:rPr>
        <w:t xml:space="preserve">za </w:t>
      </w:r>
      <w:r w:rsidR="0031483F" w:rsidRPr="0031483F">
        <w:rPr>
          <w:rFonts w:ascii="Tahoma" w:hAnsi="Tahoma" w:cs="Tahoma"/>
          <w:b/>
          <w:bCs/>
          <w:sz w:val="20"/>
          <w:szCs w:val="20"/>
          <w:lang w:eastAsia="en-US" w:bidi="en-US"/>
        </w:rPr>
        <w:t>WŁĄCZENIE DO UBEZPIECZENIA MIENIA OD WSZYSTKICH RYZYK BUDOWLI, KTÓRE NIE ZOSTAŁY WSKAZANE DO UBEZPIECZENIA W SYSTEMIE SUM STAŁYCH</w:t>
      </w:r>
    </w:p>
    <w:p w:rsidR="009E3D8B" w:rsidRPr="005A76A8" w:rsidRDefault="00AF417F" w:rsidP="005A76A8">
      <w:pPr>
        <w:tabs>
          <w:tab w:val="left" w:pos="2127"/>
        </w:tabs>
        <w:jc w:val="both"/>
        <w:rPr>
          <w:rFonts w:ascii="Tahoma" w:hAnsi="Tahoma" w:cs="Tahoma"/>
          <w:b/>
          <w:bCs/>
          <w:sz w:val="20"/>
          <w:szCs w:val="20"/>
        </w:rPr>
      </w:pPr>
      <w:r>
        <w:rPr>
          <w:rFonts w:ascii="Tahoma" w:hAnsi="Tahoma" w:cs="Tahoma"/>
          <w:b/>
          <w:sz w:val="20"/>
          <w:szCs w:val="20"/>
        </w:rPr>
        <w:t>Punkty zostaną przyznane w</w:t>
      </w:r>
      <w:r w:rsidR="009E3D8B" w:rsidRPr="005A76A8">
        <w:rPr>
          <w:rFonts w:ascii="Tahoma" w:hAnsi="Tahoma" w:cs="Tahoma"/>
          <w:b/>
          <w:sz w:val="20"/>
          <w:szCs w:val="20"/>
        </w:rPr>
        <w:t xml:space="preserve"> przypadku w</w:t>
      </w:r>
      <w:r w:rsidR="009E3D8B" w:rsidRPr="005A76A8">
        <w:rPr>
          <w:rFonts w:ascii="Tahoma" w:hAnsi="Tahoma" w:cs="Tahoma"/>
          <w:b/>
          <w:bCs/>
          <w:sz w:val="20"/>
          <w:szCs w:val="20"/>
        </w:rPr>
        <w:t>łączenia do ubezpieczenia mienia od wszystkich ryzyk</w:t>
      </w:r>
      <w:r w:rsidR="00AE281A" w:rsidRPr="005A76A8">
        <w:rPr>
          <w:rFonts w:ascii="Tahoma" w:hAnsi="Tahoma" w:cs="Tahoma"/>
          <w:b/>
          <w:bCs/>
          <w:sz w:val="20"/>
          <w:szCs w:val="20"/>
        </w:rPr>
        <w:t xml:space="preserve"> </w:t>
      </w:r>
      <w:r w:rsidR="00255E27">
        <w:rPr>
          <w:rFonts w:ascii="Tahoma" w:hAnsi="Tahoma" w:cs="Tahoma"/>
          <w:b/>
          <w:bCs/>
          <w:sz w:val="20"/>
          <w:szCs w:val="20"/>
        </w:rPr>
        <w:t>(</w:t>
      </w:r>
      <w:r w:rsidR="00AE281A" w:rsidRPr="005A76A8">
        <w:rPr>
          <w:rFonts w:ascii="Tahoma" w:hAnsi="Tahoma" w:cs="Tahoma"/>
          <w:b/>
          <w:bCs/>
          <w:sz w:val="20"/>
          <w:szCs w:val="20"/>
        </w:rPr>
        <w:t>na warunkach przewidzianych w SWIZ dla innych budowli</w:t>
      </w:r>
      <w:r w:rsidR="00255E27">
        <w:rPr>
          <w:rFonts w:ascii="Tahoma" w:hAnsi="Tahoma" w:cs="Tahoma"/>
          <w:b/>
          <w:bCs/>
          <w:sz w:val="20"/>
          <w:szCs w:val="20"/>
        </w:rPr>
        <w:t>)</w:t>
      </w:r>
      <w:r w:rsidR="00AE281A" w:rsidRPr="005A76A8">
        <w:rPr>
          <w:rFonts w:ascii="Tahoma" w:hAnsi="Tahoma" w:cs="Tahoma"/>
          <w:b/>
          <w:bCs/>
          <w:sz w:val="20"/>
          <w:szCs w:val="20"/>
        </w:rPr>
        <w:t xml:space="preserve"> - budo</w:t>
      </w:r>
      <w:r w:rsidR="009E3D8B" w:rsidRPr="005A76A8">
        <w:rPr>
          <w:rFonts w:ascii="Tahoma" w:hAnsi="Tahoma" w:cs="Tahoma"/>
          <w:b/>
          <w:bCs/>
          <w:sz w:val="20"/>
          <w:szCs w:val="20"/>
        </w:rPr>
        <w:t>w</w:t>
      </w:r>
      <w:r w:rsidR="00AE281A" w:rsidRPr="005A76A8">
        <w:rPr>
          <w:rFonts w:ascii="Tahoma" w:hAnsi="Tahoma" w:cs="Tahoma"/>
          <w:b/>
          <w:bCs/>
          <w:sz w:val="20"/>
          <w:szCs w:val="20"/>
        </w:rPr>
        <w:t>l</w:t>
      </w:r>
      <w:r w:rsidR="009E3D8B" w:rsidRPr="005A76A8">
        <w:rPr>
          <w:rFonts w:ascii="Tahoma" w:hAnsi="Tahoma" w:cs="Tahoma"/>
          <w:b/>
          <w:bCs/>
          <w:sz w:val="20"/>
          <w:szCs w:val="20"/>
        </w:rPr>
        <w:t>i, które nie zostały wskazane do ubezpieczenia w systemie sum stałych, w szczególności: dróg i mostów</w:t>
      </w:r>
      <w:r w:rsidR="00AE281A" w:rsidRPr="005A76A8">
        <w:rPr>
          <w:rFonts w:ascii="Tahoma" w:hAnsi="Tahoma" w:cs="Tahoma"/>
          <w:b/>
          <w:bCs/>
          <w:sz w:val="20"/>
          <w:szCs w:val="20"/>
        </w:rPr>
        <w:t xml:space="preserve"> będących na stanie Starostwa</w:t>
      </w:r>
      <w:r w:rsidR="009E3D8B" w:rsidRPr="005A76A8">
        <w:rPr>
          <w:rFonts w:ascii="Tahoma" w:hAnsi="Tahoma" w:cs="Tahoma"/>
          <w:b/>
          <w:bCs/>
          <w:sz w:val="20"/>
          <w:szCs w:val="20"/>
        </w:rPr>
        <w:t xml:space="preserve">. </w:t>
      </w:r>
      <w:r w:rsidR="00AE281A" w:rsidRPr="005A76A8">
        <w:rPr>
          <w:rFonts w:ascii="Tahoma" w:hAnsi="Tahoma" w:cs="Tahoma"/>
          <w:b/>
          <w:bCs/>
          <w:sz w:val="20"/>
          <w:szCs w:val="20"/>
        </w:rPr>
        <w:t xml:space="preserve">Limit odpowiedzialności – 2.000.000,00 zł na jedno i wszystkie zdarzenia, w systemie I ryzyka. </w:t>
      </w:r>
    </w:p>
    <w:p w:rsidR="00027BA7" w:rsidRPr="005A76A8" w:rsidRDefault="008559F9">
      <w:pPr>
        <w:jc w:val="both"/>
        <w:rPr>
          <w:rFonts w:ascii="Tahoma" w:hAnsi="Tahoma" w:cs="Tahoma"/>
          <w:i/>
          <w:sz w:val="20"/>
          <w:szCs w:val="20"/>
        </w:rPr>
      </w:pPr>
      <w:r w:rsidRPr="005A76A8">
        <w:rPr>
          <w:rFonts w:ascii="Tahoma" w:hAnsi="Tahoma" w:cs="Tahoma"/>
          <w:i/>
          <w:sz w:val="20"/>
          <w:szCs w:val="20"/>
        </w:rPr>
        <w:t>(</w:t>
      </w:r>
      <w:r w:rsidRPr="005A76A8">
        <w:rPr>
          <w:rFonts w:ascii="Tahoma" w:hAnsi="Tahoma" w:cs="Tahoma"/>
          <w:bCs/>
          <w:i/>
          <w:sz w:val="20"/>
          <w:szCs w:val="20"/>
        </w:rPr>
        <w:t xml:space="preserve">Do ubezpieczenia </w:t>
      </w:r>
      <w:r w:rsidRPr="005A76A8">
        <w:rPr>
          <w:rFonts w:ascii="Tahoma" w:hAnsi="Tahoma" w:cs="Tahoma"/>
          <w:i/>
          <w:sz w:val="20"/>
          <w:szCs w:val="20"/>
        </w:rPr>
        <w:t>nie zostały wskazane znajdujące się w ewidencji Starostwa drogi powiatowe, kanalizacja deszczowa, plac składowy, chodniki, parkingi, zatoka autobusowa, ciąg pieszo-rowerowy, przepust drogowy, mosty – na łączną wartość księgową brutto 438.775.236,79 zł)</w:t>
      </w:r>
    </w:p>
    <w:p w:rsidR="008559F9" w:rsidRDefault="008559F9">
      <w:pPr>
        <w:jc w:val="both"/>
        <w:rPr>
          <w:rFonts w:ascii="Tahoma" w:hAnsi="Tahoma" w:cs="Tahoma"/>
          <w:b/>
          <w:sz w:val="20"/>
          <w:szCs w:val="20"/>
        </w:rPr>
      </w:pPr>
    </w:p>
    <w:p w:rsidR="0031483F" w:rsidRDefault="005A76A8">
      <w:pPr>
        <w:jc w:val="both"/>
        <w:rPr>
          <w:rFonts w:ascii="Tahoma" w:hAnsi="Tahoma" w:cs="Tahoma"/>
          <w:b/>
          <w:sz w:val="20"/>
          <w:szCs w:val="20"/>
        </w:rPr>
      </w:pPr>
      <w:r>
        <w:rPr>
          <w:rFonts w:ascii="Tahoma" w:hAnsi="Tahoma" w:cs="Tahoma"/>
          <w:b/>
          <w:sz w:val="20"/>
          <w:szCs w:val="20"/>
        </w:rPr>
        <w:t xml:space="preserve">2) </w:t>
      </w:r>
      <w:r w:rsidR="00AF417F">
        <w:rPr>
          <w:rFonts w:ascii="Tahoma" w:hAnsi="Tahoma" w:cs="Tahoma"/>
          <w:b/>
          <w:sz w:val="20"/>
          <w:szCs w:val="20"/>
        </w:rPr>
        <w:t>za ZNIESIENIE LIMITU ODPOWIEDZIALNOŚCI NA JEDNEGO PRACOWNIKA</w:t>
      </w:r>
      <w:r w:rsidR="00AF417F" w:rsidRPr="00AF417F">
        <w:rPr>
          <w:rFonts w:ascii="Tahoma" w:hAnsi="Tahoma" w:cs="Tahoma"/>
          <w:b/>
          <w:sz w:val="20"/>
          <w:szCs w:val="20"/>
        </w:rPr>
        <w:t xml:space="preserve"> W UBEZPIECZENIU MIENIA PRACOWNICZEGO</w:t>
      </w:r>
    </w:p>
    <w:p w:rsidR="008559F9" w:rsidRDefault="00AF417F">
      <w:pPr>
        <w:jc w:val="both"/>
        <w:rPr>
          <w:rFonts w:ascii="Tahoma" w:hAnsi="Tahoma" w:cs="Tahoma"/>
          <w:b/>
          <w:sz w:val="20"/>
          <w:szCs w:val="20"/>
        </w:rPr>
      </w:pPr>
      <w:r w:rsidRPr="00AF417F">
        <w:rPr>
          <w:rFonts w:ascii="Tahoma" w:hAnsi="Tahoma" w:cs="Tahoma"/>
          <w:b/>
          <w:sz w:val="20"/>
          <w:szCs w:val="20"/>
        </w:rPr>
        <w:t xml:space="preserve">Punkty zostaną przyznane w </w:t>
      </w:r>
      <w:r w:rsidR="005A76A8">
        <w:rPr>
          <w:rFonts w:ascii="Tahoma" w:hAnsi="Tahoma" w:cs="Tahoma"/>
          <w:b/>
          <w:sz w:val="20"/>
          <w:szCs w:val="20"/>
        </w:rPr>
        <w:t xml:space="preserve">przypadku zniesienia określonego w SIWZ limitu odpowiedzialności na </w:t>
      </w:r>
      <w:r>
        <w:rPr>
          <w:rFonts w:ascii="Tahoma" w:hAnsi="Tahoma" w:cs="Tahoma"/>
          <w:b/>
          <w:sz w:val="20"/>
          <w:szCs w:val="20"/>
        </w:rPr>
        <w:t xml:space="preserve">jednego </w:t>
      </w:r>
      <w:r w:rsidR="005A76A8">
        <w:rPr>
          <w:rFonts w:ascii="Tahoma" w:hAnsi="Tahoma" w:cs="Tahoma"/>
          <w:b/>
          <w:sz w:val="20"/>
          <w:szCs w:val="20"/>
        </w:rPr>
        <w:t>pracownika w ubezpieczeniu mienia pracowniczego</w:t>
      </w:r>
      <w:r>
        <w:rPr>
          <w:rFonts w:ascii="Tahoma" w:hAnsi="Tahoma" w:cs="Tahoma"/>
          <w:b/>
          <w:sz w:val="20"/>
          <w:szCs w:val="20"/>
        </w:rPr>
        <w:t xml:space="preserve"> w ramach ubezpieczenia mienia od wszystkich ryzyk</w:t>
      </w:r>
      <w:r w:rsidR="005A76A8">
        <w:rPr>
          <w:rFonts w:ascii="Tahoma" w:hAnsi="Tahoma" w:cs="Tahoma"/>
          <w:b/>
          <w:sz w:val="20"/>
          <w:szCs w:val="20"/>
        </w:rPr>
        <w:t>.</w:t>
      </w:r>
    </w:p>
    <w:p w:rsidR="005A76A8" w:rsidRDefault="005A76A8">
      <w:pPr>
        <w:jc w:val="both"/>
        <w:rPr>
          <w:rFonts w:ascii="Tahoma" w:hAnsi="Tahoma" w:cs="Tahoma"/>
          <w:b/>
          <w:sz w:val="20"/>
          <w:szCs w:val="20"/>
        </w:rPr>
      </w:pPr>
    </w:p>
    <w:p w:rsidR="005A76A8" w:rsidRDefault="005A76A8">
      <w:pPr>
        <w:jc w:val="both"/>
        <w:rPr>
          <w:rFonts w:ascii="Tahoma" w:hAnsi="Tahoma" w:cs="Tahoma"/>
          <w:b/>
          <w:sz w:val="20"/>
          <w:szCs w:val="20"/>
        </w:rPr>
      </w:pPr>
    </w:p>
    <w:p w:rsidR="00CB074D" w:rsidRDefault="00CB074D">
      <w:pPr>
        <w:jc w:val="both"/>
        <w:rPr>
          <w:rFonts w:ascii="Tahoma" w:hAnsi="Tahoma" w:cs="Tahoma"/>
          <w:b/>
          <w:sz w:val="20"/>
          <w:szCs w:val="20"/>
        </w:rPr>
      </w:pPr>
    </w:p>
    <w:p w:rsidR="008559F9" w:rsidRPr="00424DBF" w:rsidRDefault="008559F9">
      <w:pPr>
        <w:jc w:val="both"/>
        <w:rPr>
          <w:rFonts w:ascii="Tahoma" w:hAnsi="Tahoma" w:cs="Tahoma"/>
          <w:b/>
          <w:sz w:val="20"/>
          <w:szCs w:val="20"/>
        </w:rPr>
      </w:pPr>
    </w:p>
    <w:p w:rsidR="00CD0A70" w:rsidRPr="00424DBF" w:rsidRDefault="00027BA7">
      <w:pPr>
        <w:jc w:val="both"/>
        <w:rPr>
          <w:rFonts w:ascii="Tahoma" w:hAnsi="Tahoma" w:cs="Tahoma"/>
          <w:b/>
          <w:sz w:val="20"/>
          <w:szCs w:val="20"/>
        </w:rPr>
      </w:pPr>
      <w:r w:rsidRPr="00424DBF">
        <w:rPr>
          <w:rFonts w:ascii="Tahoma" w:hAnsi="Tahoma" w:cs="Tahoma"/>
          <w:b/>
          <w:sz w:val="20"/>
          <w:szCs w:val="20"/>
        </w:rPr>
        <w:t>3</w:t>
      </w:r>
      <w:r w:rsidR="00CD0A70" w:rsidRPr="00424DBF">
        <w:rPr>
          <w:rFonts w:ascii="Tahoma" w:hAnsi="Tahoma" w:cs="Tahoma"/>
          <w:b/>
          <w:sz w:val="20"/>
          <w:szCs w:val="20"/>
        </w:rPr>
        <w:t xml:space="preserve">. </w:t>
      </w:r>
      <w:r w:rsidR="00E96D6D" w:rsidRPr="00424DBF">
        <w:rPr>
          <w:rFonts w:ascii="Tahoma" w:hAnsi="Tahoma" w:cs="Tahoma"/>
          <w:b/>
          <w:sz w:val="20"/>
          <w:szCs w:val="20"/>
        </w:rPr>
        <w:t>UBEZPIECZENIE SPRZĘTU ELEKTRONICZNEGO OD WSZYSTKICH RYZYK</w:t>
      </w:r>
      <w:r w:rsidR="00CD0A70" w:rsidRPr="00424DBF">
        <w:rPr>
          <w:rFonts w:ascii="Tahoma" w:hAnsi="Tahoma" w:cs="Tahoma"/>
          <w:b/>
          <w:sz w:val="20"/>
          <w:szCs w:val="20"/>
        </w:rPr>
        <w:t>.</w:t>
      </w:r>
    </w:p>
    <w:p w:rsidR="00CD0A70" w:rsidRPr="00424DBF" w:rsidRDefault="00CD0A70">
      <w:pPr>
        <w:spacing w:before="120"/>
        <w:jc w:val="both"/>
        <w:rPr>
          <w:rFonts w:ascii="Tahoma" w:hAnsi="Tahoma" w:cs="Tahoma"/>
          <w:b/>
          <w:sz w:val="20"/>
          <w:szCs w:val="20"/>
          <w:u w:val="single"/>
        </w:rPr>
      </w:pPr>
      <w:r w:rsidRPr="00424DBF">
        <w:rPr>
          <w:rFonts w:ascii="Tahoma" w:hAnsi="Tahoma" w:cs="Tahoma"/>
          <w:b/>
          <w:sz w:val="20"/>
          <w:szCs w:val="20"/>
          <w:u w:val="single"/>
        </w:rPr>
        <w:t>Założenia do ubezpieczenia (wymagania minimalne)</w:t>
      </w:r>
    </w:p>
    <w:p w:rsidR="00CD0A70" w:rsidRPr="00424DBF" w:rsidRDefault="00CD0A70">
      <w:pPr>
        <w:numPr>
          <w:ilvl w:val="12"/>
          <w:numId w:val="0"/>
        </w:numPr>
        <w:spacing w:before="120"/>
        <w:jc w:val="both"/>
        <w:rPr>
          <w:rFonts w:ascii="Tahoma" w:hAnsi="Tahoma" w:cs="Tahoma"/>
          <w:b/>
          <w:sz w:val="20"/>
          <w:szCs w:val="20"/>
        </w:rPr>
      </w:pPr>
      <w:r w:rsidRPr="00424DBF">
        <w:rPr>
          <w:rFonts w:ascii="Tahoma" w:hAnsi="Tahoma" w:cs="Tahoma"/>
          <w:b/>
          <w:sz w:val="20"/>
          <w:szCs w:val="20"/>
        </w:rPr>
        <w:t xml:space="preserve">/A/ Ubezpieczający: </w:t>
      </w:r>
      <w:r w:rsidRPr="00424DBF">
        <w:rPr>
          <w:rFonts w:ascii="Tahoma" w:hAnsi="Tahoma" w:cs="Tahoma"/>
          <w:sz w:val="20"/>
          <w:szCs w:val="20"/>
        </w:rPr>
        <w:t>Powiat Goleniowski.</w:t>
      </w:r>
    </w:p>
    <w:p w:rsidR="00CD0A70" w:rsidRPr="0048507A" w:rsidRDefault="00CD0A70">
      <w:pPr>
        <w:jc w:val="both"/>
        <w:rPr>
          <w:rFonts w:ascii="Tahoma" w:hAnsi="Tahoma" w:cs="Tahoma"/>
          <w:sz w:val="20"/>
          <w:szCs w:val="20"/>
          <w:highlight w:val="yellow"/>
        </w:rPr>
      </w:pPr>
      <w:r w:rsidRPr="00424DBF">
        <w:rPr>
          <w:rFonts w:ascii="Tahoma" w:hAnsi="Tahoma" w:cs="Tahoma"/>
          <w:b/>
          <w:sz w:val="20"/>
          <w:szCs w:val="20"/>
        </w:rPr>
        <w:t xml:space="preserve">/B/ Ubezpieczony: </w:t>
      </w:r>
      <w:r w:rsidR="00424DBF" w:rsidRPr="00424DBF">
        <w:rPr>
          <w:rFonts w:ascii="Tahoma" w:hAnsi="Tahoma" w:cs="Tahoma"/>
          <w:bCs/>
          <w:sz w:val="20"/>
          <w:szCs w:val="20"/>
        </w:rPr>
        <w:t>Powiat Goleniowski</w:t>
      </w:r>
      <w:r w:rsidR="00EE2508">
        <w:rPr>
          <w:rFonts w:ascii="Tahoma" w:hAnsi="Tahoma" w:cs="Tahoma"/>
          <w:bCs/>
          <w:sz w:val="20"/>
          <w:szCs w:val="20"/>
        </w:rPr>
        <w:t xml:space="preserve"> oraz</w:t>
      </w:r>
      <w:r w:rsidR="00424DBF" w:rsidRPr="00424DBF">
        <w:rPr>
          <w:rFonts w:ascii="Tahoma" w:hAnsi="Tahoma" w:cs="Tahoma"/>
          <w:bCs/>
          <w:sz w:val="20"/>
          <w:szCs w:val="20"/>
        </w:rPr>
        <w:t xml:space="preserve"> jednostki</w:t>
      </w:r>
      <w:r w:rsidR="00EE2508">
        <w:rPr>
          <w:rFonts w:ascii="Tahoma" w:hAnsi="Tahoma" w:cs="Tahoma"/>
          <w:sz w:val="20"/>
          <w:szCs w:val="20"/>
        </w:rPr>
        <w:t xml:space="preserve"> organizacyjne powiatu</w:t>
      </w:r>
      <w:r w:rsidR="00424DBF" w:rsidRPr="00132DE2">
        <w:rPr>
          <w:rFonts w:ascii="Tahoma" w:hAnsi="Tahoma" w:cs="Tahoma"/>
          <w:sz w:val="20"/>
          <w:szCs w:val="20"/>
        </w:rPr>
        <w:t xml:space="preserve"> (jednostki wymienione w SIWZ)</w:t>
      </w:r>
      <w:r w:rsidR="00424DBF">
        <w:rPr>
          <w:rFonts w:ascii="Tahoma" w:hAnsi="Tahoma" w:cs="Tahoma"/>
          <w:sz w:val="20"/>
          <w:szCs w:val="20"/>
        </w:rPr>
        <w:t>.</w:t>
      </w:r>
    </w:p>
    <w:p w:rsidR="00CD0A70" w:rsidRPr="0048507A" w:rsidRDefault="00CD0A70">
      <w:pPr>
        <w:jc w:val="both"/>
        <w:rPr>
          <w:rFonts w:ascii="Tahoma" w:hAnsi="Tahoma" w:cs="Tahoma"/>
          <w:b/>
          <w:sz w:val="20"/>
          <w:szCs w:val="20"/>
          <w:highlight w:val="yellow"/>
        </w:rPr>
      </w:pPr>
    </w:p>
    <w:p w:rsidR="00CD0A70" w:rsidRPr="00424DBF" w:rsidRDefault="00CD0A70">
      <w:pPr>
        <w:jc w:val="both"/>
        <w:rPr>
          <w:rFonts w:ascii="Tahoma" w:hAnsi="Tahoma" w:cs="Tahoma"/>
          <w:sz w:val="20"/>
          <w:szCs w:val="20"/>
        </w:rPr>
      </w:pPr>
      <w:r w:rsidRPr="00424DBF">
        <w:rPr>
          <w:rFonts w:ascii="Tahoma" w:hAnsi="Tahoma" w:cs="Tahoma"/>
          <w:b/>
          <w:sz w:val="20"/>
          <w:szCs w:val="20"/>
        </w:rPr>
        <w:t>/C/ Miejsce ubezpieczenia:</w:t>
      </w:r>
      <w:r w:rsidRPr="00424DBF">
        <w:rPr>
          <w:rFonts w:ascii="Tahoma" w:hAnsi="Tahoma" w:cs="Tahoma"/>
          <w:sz w:val="20"/>
          <w:szCs w:val="20"/>
        </w:rPr>
        <w:t xml:space="preserve"> wszystkie miejsca prowadzenia działalności i położenia mienia.</w:t>
      </w:r>
    </w:p>
    <w:p w:rsidR="00CD0A70" w:rsidRPr="00132DE2" w:rsidRDefault="00CD0A70">
      <w:pPr>
        <w:jc w:val="both"/>
        <w:rPr>
          <w:rFonts w:ascii="Tahoma" w:hAnsi="Tahoma" w:cs="Tahoma"/>
          <w:sz w:val="20"/>
          <w:szCs w:val="20"/>
        </w:rPr>
      </w:pPr>
    </w:p>
    <w:p w:rsidR="00CD0A70" w:rsidRPr="00132DE2" w:rsidRDefault="00CD0A70">
      <w:pPr>
        <w:jc w:val="both"/>
        <w:rPr>
          <w:rFonts w:ascii="Tahoma" w:hAnsi="Tahoma" w:cs="Tahoma"/>
          <w:sz w:val="20"/>
          <w:szCs w:val="20"/>
        </w:rPr>
      </w:pPr>
      <w:r w:rsidRPr="00132DE2">
        <w:rPr>
          <w:rFonts w:ascii="Tahoma" w:hAnsi="Tahoma" w:cs="Tahoma"/>
          <w:b/>
          <w:sz w:val="20"/>
          <w:szCs w:val="20"/>
        </w:rPr>
        <w:t xml:space="preserve">/D/ </w:t>
      </w:r>
      <w:r w:rsidRPr="00132DE2">
        <w:rPr>
          <w:rFonts w:ascii="Tahoma" w:hAnsi="Tahoma" w:cs="Tahoma"/>
          <w:b/>
          <w:bCs/>
          <w:sz w:val="20"/>
          <w:szCs w:val="20"/>
        </w:rPr>
        <w:t>Okres  ubezpieczenia</w:t>
      </w:r>
      <w:r w:rsidRPr="00132DE2">
        <w:rPr>
          <w:rFonts w:ascii="Tahoma" w:hAnsi="Tahoma" w:cs="Tahoma"/>
          <w:b/>
          <w:sz w:val="20"/>
          <w:szCs w:val="20"/>
        </w:rPr>
        <w:t xml:space="preserve">: </w:t>
      </w:r>
      <w:r w:rsidR="00132DE2" w:rsidRPr="00132DE2">
        <w:rPr>
          <w:rFonts w:ascii="Tahoma" w:hAnsi="Tahoma" w:cs="Tahoma"/>
          <w:sz w:val="20"/>
        </w:rPr>
        <w:t xml:space="preserve">15 czerwca 2020 r. – 14 czerwca 2024 r. </w:t>
      </w:r>
      <w:r w:rsidR="00132DE2" w:rsidRPr="00132DE2">
        <w:rPr>
          <w:rFonts w:ascii="Tahoma" w:hAnsi="Tahoma" w:cs="Tahoma"/>
          <w:iCs/>
          <w:sz w:val="20"/>
        </w:rPr>
        <w:t xml:space="preserve">(w podziale na 4 </w:t>
      </w:r>
      <w:r w:rsidR="00132DE2" w:rsidRPr="00132DE2">
        <w:rPr>
          <w:rFonts w:ascii="Tahoma" w:hAnsi="Tahoma" w:cs="Tahoma"/>
          <w:sz w:val="20"/>
        </w:rPr>
        <w:t>dwunastomiesięczne okresy polisowe).</w:t>
      </w:r>
    </w:p>
    <w:p w:rsidR="00CD0A70" w:rsidRPr="00132DE2" w:rsidRDefault="00CD0A70">
      <w:pPr>
        <w:jc w:val="both"/>
        <w:rPr>
          <w:rFonts w:ascii="Tahoma" w:hAnsi="Tahoma" w:cs="Tahoma"/>
          <w:sz w:val="20"/>
          <w:szCs w:val="20"/>
        </w:rPr>
      </w:pPr>
      <w:r w:rsidRPr="00132DE2">
        <w:rPr>
          <w:rFonts w:ascii="Tahoma" w:hAnsi="Tahoma" w:cs="Tahoma"/>
          <w:b/>
          <w:sz w:val="20"/>
          <w:szCs w:val="20"/>
        </w:rPr>
        <w:tab/>
      </w:r>
    </w:p>
    <w:p w:rsidR="00CD0A70" w:rsidRPr="00424DBF" w:rsidRDefault="00CD0A70">
      <w:pPr>
        <w:jc w:val="both"/>
        <w:rPr>
          <w:rFonts w:ascii="Tahoma" w:hAnsi="Tahoma" w:cs="Tahoma"/>
          <w:sz w:val="20"/>
          <w:szCs w:val="20"/>
        </w:rPr>
      </w:pPr>
      <w:r w:rsidRPr="00424DBF">
        <w:rPr>
          <w:rFonts w:ascii="Tahoma" w:hAnsi="Tahoma" w:cs="Tahoma"/>
          <w:b/>
          <w:sz w:val="20"/>
          <w:szCs w:val="20"/>
        </w:rPr>
        <w:t>/E/ Zakres  ubezpieczenia:</w:t>
      </w:r>
    </w:p>
    <w:p w:rsidR="00CD0A70" w:rsidRPr="00424DBF" w:rsidRDefault="00CD0A70">
      <w:pPr>
        <w:pStyle w:val="Tekstpodstawowy3"/>
        <w:spacing w:before="120"/>
        <w:rPr>
          <w:rFonts w:ascii="Tahoma" w:hAnsi="Tahoma" w:cs="Tahoma"/>
          <w:sz w:val="20"/>
          <w:szCs w:val="20"/>
          <w:u w:val="single"/>
        </w:rPr>
      </w:pPr>
      <w:r w:rsidRPr="00424DBF">
        <w:rPr>
          <w:rFonts w:ascii="Tahoma" w:hAnsi="Tahoma" w:cs="Tahoma"/>
          <w:sz w:val="20"/>
          <w:szCs w:val="20"/>
          <w:u w:val="single"/>
        </w:rPr>
        <w:t>1) Szkody materialne</w:t>
      </w:r>
    </w:p>
    <w:p w:rsidR="00027BA7" w:rsidRPr="00424DBF" w:rsidRDefault="00027BA7" w:rsidP="00027BA7">
      <w:pPr>
        <w:autoSpaceDE w:val="0"/>
        <w:autoSpaceDN w:val="0"/>
        <w:adjustRightInd w:val="0"/>
        <w:jc w:val="both"/>
        <w:rPr>
          <w:rFonts w:ascii="Tahoma" w:hAnsi="Tahoma" w:cs="Tahoma"/>
          <w:sz w:val="20"/>
          <w:szCs w:val="20"/>
        </w:rPr>
      </w:pPr>
      <w:r w:rsidRPr="00424DBF">
        <w:rPr>
          <w:rFonts w:ascii="Tahoma" w:hAnsi="Tahoma" w:cs="Tahoma"/>
          <w:sz w:val="20"/>
          <w:szCs w:val="20"/>
        </w:rPr>
        <w:t>1.1) Ochroną ubezpieczeniową objęty jest sprzęt elektroniczny zainstalowany na stanowisku pracy, gotowy do użytku, po pozytywnym przejściu testów próbnych, jeżeli takie testy były wymagane przez producenta. Ochroną ubezpieczeniową objęty jest sprzęt w miejscu ubezpieczenia, podczas eksploatacji i transportu wewnątrzzakładowego (</w:t>
      </w:r>
      <w:r w:rsidR="005459E5" w:rsidRPr="00424DBF">
        <w:rPr>
          <w:rFonts w:ascii="Tahoma" w:hAnsi="Tahoma" w:cs="Tahoma"/>
          <w:sz w:val="20"/>
          <w:szCs w:val="20"/>
        </w:rPr>
        <w:t>w szczególności</w:t>
      </w:r>
      <w:r w:rsidRPr="00424DBF">
        <w:rPr>
          <w:rFonts w:ascii="Tahoma" w:hAnsi="Tahoma" w:cs="Tahoma"/>
          <w:sz w:val="20"/>
          <w:szCs w:val="20"/>
        </w:rPr>
        <w:t xml:space="preserve"> w obrębie jednej lokalizacji), a także w czasie przerw w użytkowaniu w związku z konserwacją, przeglądem, naprawą.</w:t>
      </w:r>
    </w:p>
    <w:p w:rsidR="00BC1EDC" w:rsidRPr="00424DBF" w:rsidRDefault="00027BA7" w:rsidP="00BC1EDC">
      <w:pPr>
        <w:pStyle w:val="Tekstpodstawowy3"/>
        <w:spacing w:before="120"/>
        <w:jc w:val="both"/>
        <w:rPr>
          <w:rFonts w:ascii="Tahoma" w:hAnsi="Tahoma" w:cs="Tahoma"/>
          <w:sz w:val="20"/>
          <w:szCs w:val="20"/>
        </w:rPr>
      </w:pPr>
      <w:r w:rsidRPr="00424DBF">
        <w:rPr>
          <w:rFonts w:ascii="Tahoma" w:hAnsi="Tahoma" w:cs="Tahoma"/>
          <w:sz w:val="20"/>
          <w:szCs w:val="20"/>
        </w:rPr>
        <w:t>Zakres  pokrycia ubezpieczeniowego obejmować będzie, o ile OWU nie stanowią korzystniej dla ubezpieczonego, wszelkie nagłe, nieprzewidziane i wynikające z przyczyn niezależnych od woli Ubezpieczającego szkody, a w szczególności szkody powstałe w następstwie</w:t>
      </w:r>
      <w:r w:rsidR="00BC1EDC" w:rsidRPr="00424DBF">
        <w:rPr>
          <w:rFonts w:ascii="Tahoma" w:hAnsi="Tahoma" w:cs="Tahoma"/>
          <w:sz w:val="20"/>
          <w:szCs w:val="20"/>
        </w:rPr>
        <w:t>:</w:t>
      </w:r>
    </w:p>
    <w:p w:rsidR="00CD0A70" w:rsidRPr="00CB074D" w:rsidRDefault="00BA1B98" w:rsidP="00400821">
      <w:pPr>
        <w:numPr>
          <w:ilvl w:val="0"/>
          <w:numId w:val="8"/>
        </w:numPr>
        <w:jc w:val="both"/>
        <w:rPr>
          <w:rFonts w:ascii="Tahoma" w:hAnsi="Tahoma" w:cs="Tahoma"/>
          <w:sz w:val="20"/>
          <w:szCs w:val="20"/>
        </w:rPr>
      </w:pPr>
      <w:r w:rsidRPr="00424DBF">
        <w:rPr>
          <w:rFonts w:ascii="Tahoma" w:hAnsi="Tahoma" w:cs="Tahoma"/>
          <w:sz w:val="20"/>
          <w:szCs w:val="20"/>
        </w:rPr>
        <w:lastRenderedPageBreak/>
        <w:t>działania człowieka tj. niewłaściwej obsługi sprzętu (niewłaściwe użytkowanie, nieostrożność, zaniedbanie, brak kwalifikacji</w:t>
      </w:r>
      <w:r w:rsidRPr="00CB074D">
        <w:rPr>
          <w:rFonts w:ascii="Tahoma" w:hAnsi="Tahoma" w:cs="Tahoma"/>
          <w:sz w:val="20"/>
          <w:szCs w:val="20"/>
        </w:rPr>
        <w:t>, błędna obsługa, w tym spowodowane upadkiem / upuszczeniem), zniszczenia przez osoby trzecie</w:t>
      </w:r>
      <w:r w:rsidR="007538E7" w:rsidRPr="00CB074D">
        <w:rPr>
          <w:rFonts w:ascii="Tahoma" w:hAnsi="Tahoma" w:cs="Tahoma"/>
          <w:sz w:val="20"/>
          <w:szCs w:val="20"/>
        </w:rPr>
        <w:t xml:space="preserve"> (w tym</w:t>
      </w:r>
      <w:r w:rsidR="007B4F7A" w:rsidRPr="00CB074D">
        <w:rPr>
          <w:rFonts w:ascii="Tahoma" w:hAnsi="Tahoma" w:cs="Tahoma"/>
          <w:sz w:val="20"/>
          <w:szCs w:val="20"/>
        </w:rPr>
        <w:t xml:space="preserve"> </w:t>
      </w:r>
      <w:r w:rsidR="007538E7" w:rsidRPr="00CB074D">
        <w:rPr>
          <w:rFonts w:ascii="Tahoma" w:hAnsi="Tahoma" w:cs="Tahoma"/>
          <w:sz w:val="20"/>
          <w:szCs w:val="20"/>
        </w:rPr>
        <w:t>przez uczniów i podopiecznych)</w:t>
      </w:r>
      <w:r w:rsidRPr="00CB074D">
        <w:rPr>
          <w:rFonts w:ascii="Tahoma" w:hAnsi="Tahoma" w:cs="Tahoma"/>
          <w:sz w:val="20"/>
          <w:szCs w:val="20"/>
        </w:rPr>
        <w:t>, kradzieży z włamaniem i rabunku</w:t>
      </w:r>
      <w:r w:rsidR="00CD0A70" w:rsidRPr="00CB074D">
        <w:rPr>
          <w:rFonts w:ascii="Tahoma" w:hAnsi="Tahoma" w:cs="Tahoma"/>
          <w:sz w:val="20"/>
          <w:szCs w:val="20"/>
        </w:rPr>
        <w:t>,</w:t>
      </w:r>
    </w:p>
    <w:p w:rsidR="00CD0A70" w:rsidRPr="00CB074D" w:rsidRDefault="004E5F42" w:rsidP="00400821">
      <w:pPr>
        <w:numPr>
          <w:ilvl w:val="0"/>
          <w:numId w:val="8"/>
        </w:numPr>
        <w:jc w:val="both"/>
        <w:rPr>
          <w:rFonts w:ascii="Tahoma" w:hAnsi="Tahoma" w:cs="Tahoma"/>
          <w:sz w:val="20"/>
          <w:szCs w:val="20"/>
        </w:rPr>
      </w:pPr>
      <w:r w:rsidRPr="00CB074D">
        <w:rPr>
          <w:rFonts w:ascii="Tahoma" w:hAnsi="Tahoma" w:cs="Tahoma"/>
          <w:sz w:val="20"/>
          <w:szCs w:val="20"/>
        </w:rPr>
        <w:t xml:space="preserve">działania </w:t>
      </w:r>
      <w:r w:rsidR="00CD0A70" w:rsidRPr="00CB074D">
        <w:rPr>
          <w:rFonts w:ascii="Tahoma" w:hAnsi="Tahoma" w:cs="Tahoma"/>
          <w:sz w:val="20"/>
          <w:szCs w:val="20"/>
        </w:rPr>
        <w:t xml:space="preserve">ognia </w:t>
      </w:r>
      <w:r w:rsidR="00BA1B98" w:rsidRPr="00CB074D">
        <w:rPr>
          <w:rFonts w:ascii="Tahoma" w:hAnsi="Tahoma" w:cs="Tahoma"/>
          <w:sz w:val="20"/>
          <w:szCs w:val="20"/>
        </w:rPr>
        <w:t>(w tym również dymu i sadzy, osmalenia, przypalenia), wybuchu, uderzenia pioruna, upadku statku powietrznego, uderzenia pojazdu lądowego w ubezpieczony przedmiot, wypadku pojazdu</w:t>
      </w:r>
      <w:r w:rsidR="00CD0A70" w:rsidRPr="00CB074D">
        <w:rPr>
          <w:rFonts w:ascii="Tahoma" w:hAnsi="Tahoma" w:cs="Tahoma"/>
          <w:sz w:val="20"/>
          <w:szCs w:val="20"/>
        </w:rPr>
        <w:t>,</w:t>
      </w:r>
    </w:p>
    <w:p w:rsidR="00CD0A70" w:rsidRPr="00424DBF" w:rsidRDefault="00BA1B98" w:rsidP="00400821">
      <w:pPr>
        <w:numPr>
          <w:ilvl w:val="0"/>
          <w:numId w:val="8"/>
        </w:numPr>
        <w:jc w:val="both"/>
        <w:rPr>
          <w:rFonts w:ascii="Tahoma" w:hAnsi="Tahoma" w:cs="Tahoma"/>
          <w:sz w:val="20"/>
          <w:szCs w:val="20"/>
        </w:rPr>
      </w:pPr>
      <w:r w:rsidRPr="00424DBF">
        <w:rPr>
          <w:rFonts w:ascii="Tahoma" w:hAnsi="Tahoma" w:cs="Tahoma"/>
          <w:sz w:val="20"/>
          <w:szCs w:val="20"/>
        </w:rPr>
        <w:t>działania wody, pary wodnej, wilgoci (w tym zalania z urządzeń wodno-kanalizacyjnych</w:t>
      </w:r>
      <w:r w:rsidRPr="00424DBF">
        <w:rPr>
          <w:rFonts w:ascii="Tahoma" w:hAnsi="Tahoma" w:cs="Tahoma"/>
          <w:sz w:val="20"/>
          <w:szCs w:val="20"/>
        </w:rPr>
        <w:br/>
        <w:t xml:space="preserve">i technologicznych, deszczu, deszczu nawalnego, powodzi, sztormu, wylewu wód podziemnych), wiatru (w tym huraganu </w:t>
      </w:r>
      <w:r w:rsidRPr="00424DBF">
        <w:rPr>
          <w:rFonts w:ascii="Tahoma" w:hAnsi="Tahoma" w:cs="Tahoma"/>
          <w:bCs/>
          <w:sz w:val="20"/>
          <w:szCs w:val="20"/>
        </w:rPr>
        <w:t>)</w:t>
      </w:r>
      <w:r w:rsidRPr="00424DBF">
        <w:rPr>
          <w:rFonts w:ascii="Tahoma" w:hAnsi="Tahoma" w:cs="Tahoma"/>
          <w:sz w:val="20"/>
          <w:szCs w:val="20"/>
        </w:rPr>
        <w:t>, mrozu, gradu, śniegu, lodu, lawiny, obsunięcia i zapadania się ziemi, upadku drzew, budynków, budowli, urządzeń technicznych,</w:t>
      </w:r>
      <w:r w:rsidR="00CD0A70" w:rsidRPr="00424DBF">
        <w:rPr>
          <w:rFonts w:ascii="Tahoma" w:hAnsi="Tahoma" w:cs="Tahoma"/>
          <w:sz w:val="20"/>
          <w:szCs w:val="20"/>
        </w:rPr>
        <w:t xml:space="preserve"> </w:t>
      </w:r>
    </w:p>
    <w:p w:rsidR="004E5F42" w:rsidRPr="00424DBF" w:rsidRDefault="00CD0A70" w:rsidP="00400821">
      <w:pPr>
        <w:numPr>
          <w:ilvl w:val="0"/>
          <w:numId w:val="8"/>
        </w:numPr>
        <w:jc w:val="both"/>
        <w:rPr>
          <w:rFonts w:ascii="Tahoma" w:hAnsi="Tahoma" w:cs="Tahoma"/>
          <w:sz w:val="20"/>
          <w:szCs w:val="20"/>
        </w:rPr>
      </w:pPr>
      <w:r w:rsidRPr="00424DBF">
        <w:rPr>
          <w:rFonts w:ascii="Tahoma" w:hAnsi="Tahoma" w:cs="Tahoma"/>
          <w:sz w:val="20"/>
          <w:szCs w:val="20"/>
        </w:rPr>
        <w:t>wad produkcyjnych i przyczyn technologicznych tj. błędów konstrukcyjnych, wadliwego materiału,</w:t>
      </w:r>
      <w:r w:rsidR="0040518A" w:rsidRPr="00424DBF">
        <w:rPr>
          <w:rFonts w:ascii="Tahoma" w:hAnsi="Tahoma" w:cs="Tahoma"/>
          <w:sz w:val="20"/>
          <w:szCs w:val="20"/>
        </w:rPr>
        <w:t xml:space="preserve"> z wyjątkiem szkód, za które odpowiedzialny jest producent, sprzedawca lub serwisant</w:t>
      </w:r>
      <w:r w:rsidR="00A911CE" w:rsidRPr="00424DBF">
        <w:rPr>
          <w:rFonts w:ascii="Tahoma" w:hAnsi="Tahoma" w:cs="Tahoma"/>
          <w:sz w:val="20"/>
          <w:szCs w:val="20"/>
        </w:rPr>
        <w:t xml:space="preserve"> (o ile nie uchyla się on od odpowiedzialności),</w:t>
      </w:r>
    </w:p>
    <w:p w:rsidR="004E5F42" w:rsidRPr="00424DBF" w:rsidRDefault="00CD0A70" w:rsidP="00400821">
      <w:pPr>
        <w:numPr>
          <w:ilvl w:val="0"/>
          <w:numId w:val="8"/>
        </w:numPr>
        <w:jc w:val="both"/>
        <w:rPr>
          <w:rFonts w:ascii="Tahoma" w:hAnsi="Tahoma" w:cs="Tahoma"/>
          <w:sz w:val="20"/>
          <w:szCs w:val="20"/>
        </w:rPr>
      </w:pPr>
      <w:r w:rsidRPr="00424DBF">
        <w:rPr>
          <w:rFonts w:ascii="Tahoma" w:hAnsi="Tahoma" w:cs="Tahoma"/>
          <w:sz w:val="20"/>
          <w:szCs w:val="20"/>
        </w:rPr>
        <w:t>zbyt wysokiego lub zbyt niskiego napięcia w sieci instalacji elektrycznej, szkód przepięciowych i pochodnych powstałych</w:t>
      </w:r>
      <w:r w:rsidR="004E5F42" w:rsidRPr="00424DBF">
        <w:rPr>
          <w:rFonts w:ascii="Tahoma" w:hAnsi="Tahoma" w:cs="Tahoma"/>
          <w:sz w:val="20"/>
          <w:szCs w:val="20"/>
        </w:rPr>
        <w:t xml:space="preserve"> w związku z uderzeniem pioruna (zjawisko indukcji itp.) i </w:t>
      </w:r>
      <w:r w:rsidR="00BA1B98" w:rsidRPr="00424DBF">
        <w:rPr>
          <w:rFonts w:ascii="Tahoma" w:hAnsi="Tahoma" w:cs="Tahoma"/>
          <w:sz w:val="20"/>
          <w:szCs w:val="20"/>
        </w:rPr>
        <w:t>innych przyczyn elektrycznych</w:t>
      </w:r>
      <w:r w:rsidR="004E5F42" w:rsidRPr="00424DBF">
        <w:rPr>
          <w:rFonts w:ascii="Tahoma" w:hAnsi="Tahoma" w:cs="Tahoma"/>
          <w:sz w:val="20"/>
          <w:szCs w:val="20"/>
        </w:rPr>
        <w:t>,</w:t>
      </w:r>
    </w:p>
    <w:p w:rsidR="00BA1B98" w:rsidRPr="00424DBF" w:rsidRDefault="00BA1B98" w:rsidP="00400821">
      <w:pPr>
        <w:numPr>
          <w:ilvl w:val="0"/>
          <w:numId w:val="8"/>
        </w:numPr>
        <w:jc w:val="both"/>
        <w:rPr>
          <w:rFonts w:ascii="Tahoma" w:hAnsi="Tahoma" w:cs="Tahoma"/>
          <w:sz w:val="20"/>
          <w:szCs w:val="20"/>
        </w:rPr>
      </w:pPr>
      <w:r w:rsidRPr="00424DBF">
        <w:rPr>
          <w:rFonts w:ascii="Tahoma" w:hAnsi="Tahoma" w:cs="Tahoma"/>
          <w:sz w:val="20"/>
          <w:szCs w:val="20"/>
        </w:rPr>
        <w:t>zniszczenia ubezpieczonego mienia wskutek akcji ratowniczej prowadzonej w związku z zaistniałymi zdarzeniami losowymi objętymi umową ubezpieczenia,</w:t>
      </w:r>
    </w:p>
    <w:p w:rsidR="00CD0A70" w:rsidRPr="00424DBF" w:rsidRDefault="00BA1B98" w:rsidP="00400821">
      <w:pPr>
        <w:numPr>
          <w:ilvl w:val="0"/>
          <w:numId w:val="8"/>
        </w:numPr>
        <w:jc w:val="both"/>
        <w:rPr>
          <w:rFonts w:ascii="Tahoma" w:hAnsi="Tahoma" w:cs="Tahoma"/>
          <w:sz w:val="20"/>
          <w:szCs w:val="20"/>
        </w:rPr>
      </w:pPr>
      <w:r w:rsidRPr="00424DBF">
        <w:rPr>
          <w:rFonts w:ascii="Tahoma" w:hAnsi="Tahoma" w:cs="Tahoma"/>
          <w:sz w:val="20"/>
          <w:szCs w:val="20"/>
        </w:rPr>
        <w:t>skażenia lub zanieczyszczenia mienia w wyniku zdarzeń objętych umową ubezpieczenia</w:t>
      </w:r>
      <w:r w:rsidR="004E5F42" w:rsidRPr="00424DBF">
        <w:rPr>
          <w:rFonts w:ascii="Tahoma" w:hAnsi="Tahoma" w:cs="Tahoma"/>
          <w:sz w:val="20"/>
          <w:szCs w:val="20"/>
        </w:rPr>
        <w:t>.</w:t>
      </w:r>
    </w:p>
    <w:p w:rsidR="004E5F42" w:rsidRPr="0048507A" w:rsidRDefault="004E5F42" w:rsidP="004E5F42">
      <w:pPr>
        <w:jc w:val="both"/>
        <w:rPr>
          <w:rFonts w:ascii="Tahoma" w:hAnsi="Tahoma" w:cs="Tahoma"/>
          <w:sz w:val="20"/>
          <w:szCs w:val="20"/>
          <w:highlight w:val="yellow"/>
        </w:rPr>
      </w:pPr>
    </w:p>
    <w:p w:rsidR="00BA1B98" w:rsidRPr="00424DBF" w:rsidRDefault="00BA1B98" w:rsidP="00BA1B98">
      <w:pPr>
        <w:jc w:val="both"/>
        <w:rPr>
          <w:rFonts w:ascii="Tahoma" w:hAnsi="Tahoma" w:cs="Tahoma"/>
          <w:sz w:val="20"/>
          <w:szCs w:val="20"/>
        </w:rPr>
      </w:pPr>
      <w:r w:rsidRPr="00424DBF">
        <w:rPr>
          <w:rFonts w:ascii="Tahoma" w:hAnsi="Tahoma" w:cs="Tahoma"/>
          <w:sz w:val="20"/>
          <w:szCs w:val="20"/>
        </w:rPr>
        <w:t>1.2) Ochrona ubezpieczeniowa obejmować będzie w szczególności:</w:t>
      </w:r>
    </w:p>
    <w:p w:rsidR="00CD0A70" w:rsidRPr="00CB074D" w:rsidRDefault="00CD0A70" w:rsidP="000654D9">
      <w:pPr>
        <w:numPr>
          <w:ilvl w:val="0"/>
          <w:numId w:val="34"/>
        </w:numPr>
        <w:jc w:val="both"/>
        <w:rPr>
          <w:rFonts w:ascii="Tahoma" w:hAnsi="Tahoma" w:cs="Tahoma"/>
          <w:sz w:val="20"/>
          <w:szCs w:val="20"/>
        </w:rPr>
      </w:pPr>
      <w:r w:rsidRPr="00E56907">
        <w:rPr>
          <w:rFonts w:ascii="Tahoma" w:hAnsi="Tahoma" w:cs="Tahoma"/>
          <w:sz w:val="20"/>
          <w:szCs w:val="20"/>
        </w:rPr>
        <w:t xml:space="preserve">szkody w sprzęcie przenośnym poza </w:t>
      </w:r>
      <w:r w:rsidRPr="00CB074D">
        <w:rPr>
          <w:rFonts w:ascii="Tahoma" w:hAnsi="Tahoma" w:cs="Tahoma"/>
          <w:sz w:val="20"/>
          <w:szCs w:val="20"/>
        </w:rPr>
        <w:t>miejscem ubezpieczenia</w:t>
      </w:r>
      <w:r w:rsidR="00BA1B98" w:rsidRPr="00CB074D">
        <w:rPr>
          <w:rFonts w:ascii="Tahoma" w:hAnsi="Tahoma" w:cs="Tahoma"/>
          <w:sz w:val="20"/>
          <w:szCs w:val="20"/>
        </w:rPr>
        <w:t xml:space="preserve"> – teren </w:t>
      </w:r>
      <w:r w:rsidR="00E56907" w:rsidRPr="00CB074D">
        <w:rPr>
          <w:rFonts w:ascii="Tahoma" w:hAnsi="Tahoma" w:cs="Tahoma"/>
          <w:sz w:val="20"/>
          <w:szCs w:val="20"/>
        </w:rPr>
        <w:t>Polski</w:t>
      </w:r>
      <w:r w:rsidRPr="00CB074D">
        <w:rPr>
          <w:rFonts w:ascii="Tahoma" w:hAnsi="Tahoma" w:cs="Tahoma"/>
          <w:sz w:val="20"/>
          <w:szCs w:val="20"/>
        </w:rPr>
        <w:t>,</w:t>
      </w:r>
    </w:p>
    <w:p w:rsidR="00CD0A70" w:rsidRPr="00CB074D" w:rsidRDefault="00CD0A70" w:rsidP="000654D9">
      <w:pPr>
        <w:pStyle w:val="BodyText21"/>
        <w:widowControl/>
        <w:numPr>
          <w:ilvl w:val="0"/>
          <w:numId w:val="34"/>
        </w:numPr>
        <w:rPr>
          <w:rFonts w:ascii="Tahoma" w:hAnsi="Tahoma" w:cs="Tahoma"/>
          <w:snapToGrid/>
          <w:sz w:val="20"/>
        </w:rPr>
      </w:pPr>
      <w:r w:rsidRPr="00CB074D">
        <w:rPr>
          <w:rFonts w:ascii="Tahoma" w:hAnsi="Tahoma" w:cs="Tahoma"/>
          <w:snapToGrid/>
          <w:sz w:val="20"/>
        </w:rPr>
        <w:t>szkody w nośnikach obrazu urządzeń fotokopiujących i lampach,</w:t>
      </w:r>
    </w:p>
    <w:p w:rsidR="00CD0A70" w:rsidRPr="00E56907" w:rsidRDefault="00CD0A70" w:rsidP="000654D9">
      <w:pPr>
        <w:pStyle w:val="BodyText21"/>
        <w:widowControl/>
        <w:numPr>
          <w:ilvl w:val="0"/>
          <w:numId w:val="34"/>
        </w:numPr>
        <w:rPr>
          <w:rFonts w:ascii="Tahoma" w:hAnsi="Tahoma" w:cs="Tahoma"/>
          <w:snapToGrid/>
          <w:sz w:val="20"/>
        </w:rPr>
      </w:pPr>
      <w:r w:rsidRPr="00CB074D">
        <w:rPr>
          <w:rFonts w:ascii="Tahoma" w:hAnsi="Tahoma" w:cs="Tahoma"/>
          <w:snapToGrid/>
          <w:sz w:val="20"/>
        </w:rPr>
        <w:t xml:space="preserve">sprzęt elektroniczny </w:t>
      </w:r>
      <w:r w:rsidR="00324DE3" w:rsidRPr="00CB074D">
        <w:rPr>
          <w:rFonts w:ascii="Tahoma" w:hAnsi="Tahoma" w:cs="Tahoma"/>
          <w:snapToGrid/>
          <w:sz w:val="20"/>
        </w:rPr>
        <w:t>tymczasowo</w:t>
      </w:r>
      <w:r w:rsidRPr="00CB074D">
        <w:rPr>
          <w:rFonts w:ascii="Tahoma" w:hAnsi="Tahoma" w:cs="Tahoma"/>
          <w:snapToGrid/>
          <w:sz w:val="20"/>
        </w:rPr>
        <w:t xml:space="preserve"> magazynowany</w:t>
      </w:r>
      <w:r w:rsidRPr="00E56907">
        <w:rPr>
          <w:rFonts w:ascii="Tahoma" w:hAnsi="Tahoma" w:cs="Tahoma"/>
          <w:snapToGrid/>
          <w:sz w:val="20"/>
        </w:rPr>
        <w:t xml:space="preserve"> przed zainstalowaniem w miejscu pracy </w:t>
      </w:r>
      <w:r w:rsidR="00324DE3" w:rsidRPr="00E56907">
        <w:rPr>
          <w:rFonts w:ascii="Tahoma" w:hAnsi="Tahoma" w:cs="Tahoma"/>
          <w:sz w:val="20"/>
        </w:rPr>
        <w:t xml:space="preserve">(od daty dostawy) </w:t>
      </w:r>
      <w:r w:rsidRPr="00E56907">
        <w:rPr>
          <w:rFonts w:ascii="Tahoma" w:hAnsi="Tahoma" w:cs="Tahoma"/>
          <w:snapToGrid/>
          <w:sz w:val="20"/>
        </w:rPr>
        <w:t>lub w związku z chwilową przerwą w użytkowaniu</w:t>
      </w:r>
      <w:r w:rsidR="00BA1B98" w:rsidRPr="00E56907">
        <w:rPr>
          <w:rFonts w:ascii="Tahoma" w:hAnsi="Tahoma" w:cs="Tahoma"/>
          <w:snapToGrid/>
          <w:sz w:val="20"/>
        </w:rPr>
        <w:t>, bez konieczności powiadamiania zakładu ubezpieczeń</w:t>
      </w:r>
      <w:r w:rsidRPr="00E56907">
        <w:rPr>
          <w:rFonts w:ascii="Tahoma" w:hAnsi="Tahoma" w:cs="Tahoma"/>
          <w:sz w:val="20"/>
        </w:rPr>
        <w:t xml:space="preserve"> (</w:t>
      </w:r>
      <w:r w:rsidR="00324DE3" w:rsidRPr="00E56907">
        <w:rPr>
          <w:rFonts w:ascii="Tahoma" w:hAnsi="Tahoma" w:cs="Tahoma"/>
          <w:sz w:val="20"/>
        </w:rPr>
        <w:t>tymczasowo</w:t>
      </w:r>
      <w:r w:rsidRPr="00E56907">
        <w:rPr>
          <w:rFonts w:ascii="Tahoma" w:hAnsi="Tahoma" w:cs="Tahoma"/>
          <w:snapToGrid/>
          <w:sz w:val="20"/>
        </w:rPr>
        <w:t xml:space="preserve">, tj. </w:t>
      </w:r>
      <w:r w:rsidRPr="00E56907">
        <w:rPr>
          <w:rFonts w:ascii="Tahoma" w:hAnsi="Tahoma" w:cs="Tahoma"/>
          <w:sz w:val="20"/>
        </w:rPr>
        <w:t xml:space="preserve">nie dłużej niż przez </w:t>
      </w:r>
      <w:r w:rsidR="00BA1B98" w:rsidRPr="00E56907">
        <w:rPr>
          <w:rFonts w:ascii="Tahoma" w:hAnsi="Tahoma" w:cs="Tahoma"/>
          <w:sz w:val="20"/>
        </w:rPr>
        <w:t>3</w:t>
      </w:r>
      <w:r w:rsidRPr="00E56907">
        <w:rPr>
          <w:rFonts w:ascii="Tahoma" w:hAnsi="Tahoma" w:cs="Tahoma"/>
          <w:sz w:val="20"/>
        </w:rPr>
        <w:t xml:space="preserve"> miesiąc</w:t>
      </w:r>
      <w:r w:rsidR="00BA1B98" w:rsidRPr="00E56907">
        <w:rPr>
          <w:rFonts w:ascii="Tahoma" w:hAnsi="Tahoma" w:cs="Tahoma"/>
          <w:sz w:val="20"/>
        </w:rPr>
        <w:t>e</w:t>
      </w:r>
      <w:r w:rsidRPr="00E56907">
        <w:rPr>
          <w:rFonts w:ascii="Tahoma" w:hAnsi="Tahoma" w:cs="Tahoma"/>
          <w:i/>
          <w:sz w:val="20"/>
        </w:rPr>
        <w:t>,</w:t>
      </w:r>
      <w:r w:rsidRPr="00E56907">
        <w:rPr>
          <w:rFonts w:ascii="Tahoma" w:hAnsi="Tahoma" w:cs="Tahoma"/>
          <w:sz w:val="20"/>
        </w:rPr>
        <w:t xml:space="preserve"> maksymalna wartość jednorazowo magazynowanego sprzętu – </w:t>
      </w:r>
      <w:r w:rsidRPr="00E56907">
        <w:rPr>
          <w:rFonts w:ascii="Tahoma" w:hAnsi="Tahoma" w:cs="Tahoma"/>
          <w:b/>
          <w:sz w:val="20"/>
        </w:rPr>
        <w:t>100.000,00 zł</w:t>
      </w:r>
      <w:r w:rsidRPr="00E56907">
        <w:rPr>
          <w:rFonts w:ascii="Tahoma" w:hAnsi="Tahoma" w:cs="Tahoma"/>
          <w:sz w:val="20"/>
        </w:rPr>
        <w:t>)</w:t>
      </w:r>
      <w:r w:rsidR="00BA1B98" w:rsidRPr="00E56907">
        <w:rPr>
          <w:rFonts w:ascii="Tahoma" w:hAnsi="Tahoma" w:cs="Tahoma"/>
          <w:snapToGrid/>
          <w:sz w:val="20"/>
        </w:rPr>
        <w:t>,</w:t>
      </w:r>
    </w:p>
    <w:p w:rsidR="00BA1B98" w:rsidRPr="00E56907" w:rsidRDefault="00BA1B98" w:rsidP="000654D9">
      <w:pPr>
        <w:pStyle w:val="BodyText21"/>
        <w:widowControl/>
        <w:numPr>
          <w:ilvl w:val="0"/>
          <w:numId w:val="34"/>
        </w:numPr>
        <w:rPr>
          <w:rFonts w:ascii="Tahoma" w:hAnsi="Tahoma" w:cs="Tahoma"/>
          <w:snapToGrid/>
          <w:sz w:val="20"/>
        </w:rPr>
      </w:pPr>
      <w:r w:rsidRPr="00E56907">
        <w:rPr>
          <w:rFonts w:ascii="Tahoma" w:hAnsi="Tahoma" w:cs="Tahoma"/>
          <w:sz w:val="20"/>
        </w:rPr>
        <w:t xml:space="preserve">kradzież zwykłą  - </w:t>
      </w:r>
      <w:r w:rsidRPr="00E56907">
        <w:rPr>
          <w:rFonts w:ascii="Tahoma" w:hAnsi="Tahoma" w:cs="Tahoma"/>
          <w:b/>
          <w:sz w:val="20"/>
        </w:rPr>
        <w:t>limit 30.000,00 zł</w:t>
      </w:r>
      <w:r w:rsidRPr="00E56907">
        <w:rPr>
          <w:rFonts w:ascii="Tahoma" w:hAnsi="Tahoma" w:cs="Tahoma"/>
          <w:bCs/>
          <w:sz w:val="20"/>
        </w:rPr>
        <w:t xml:space="preserve"> na jedno i wszystkie zdarzenia.</w:t>
      </w:r>
    </w:p>
    <w:p w:rsidR="003164ED" w:rsidRPr="0048507A" w:rsidRDefault="003164ED">
      <w:pPr>
        <w:pStyle w:val="BodyText21"/>
        <w:widowControl/>
        <w:rPr>
          <w:rFonts w:ascii="Tahoma" w:hAnsi="Tahoma" w:cs="Tahoma"/>
          <w:snapToGrid/>
          <w:sz w:val="20"/>
          <w:highlight w:val="yellow"/>
        </w:rPr>
      </w:pPr>
    </w:p>
    <w:p w:rsidR="00CD0A70" w:rsidRPr="00171C2C" w:rsidRDefault="00CD0A70">
      <w:pPr>
        <w:spacing w:before="120"/>
        <w:jc w:val="both"/>
        <w:rPr>
          <w:rFonts w:ascii="Tahoma" w:hAnsi="Tahoma" w:cs="Tahoma"/>
          <w:sz w:val="20"/>
          <w:szCs w:val="20"/>
          <w:u w:val="single"/>
        </w:rPr>
      </w:pPr>
      <w:r w:rsidRPr="00171C2C">
        <w:rPr>
          <w:rFonts w:ascii="Tahoma" w:hAnsi="Tahoma" w:cs="Tahoma"/>
          <w:sz w:val="20"/>
          <w:szCs w:val="20"/>
          <w:u w:val="single"/>
        </w:rPr>
        <w:t>2)</w:t>
      </w:r>
      <w:r w:rsidRPr="00171C2C">
        <w:rPr>
          <w:rFonts w:ascii="Tahoma" w:hAnsi="Tahoma" w:cs="Tahoma"/>
          <w:b/>
          <w:sz w:val="20"/>
          <w:szCs w:val="20"/>
          <w:u w:val="single"/>
        </w:rPr>
        <w:t xml:space="preserve"> </w:t>
      </w:r>
      <w:r w:rsidRPr="00171C2C">
        <w:rPr>
          <w:rFonts w:ascii="Tahoma" w:hAnsi="Tahoma" w:cs="Tahoma"/>
          <w:sz w:val="20"/>
          <w:szCs w:val="20"/>
          <w:u w:val="single"/>
        </w:rPr>
        <w:t>Koszty odtworzenia danych i oprogramowania oraz zewnętrznych nośników danych</w:t>
      </w:r>
    </w:p>
    <w:p w:rsidR="00CD0A70" w:rsidRPr="00171C2C" w:rsidRDefault="00CD0A70" w:rsidP="002B6449">
      <w:pPr>
        <w:tabs>
          <w:tab w:val="left" w:pos="284"/>
        </w:tabs>
        <w:spacing w:before="120"/>
        <w:jc w:val="both"/>
        <w:rPr>
          <w:rFonts w:ascii="Tahoma" w:hAnsi="Tahoma" w:cs="Tahoma"/>
          <w:sz w:val="20"/>
          <w:szCs w:val="20"/>
        </w:rPr>
      </w:pPr>
      <w:r w:rsidRPr="00171C2C">
        <w:rPr>
          <w:rFonts w:ascii="Tahoma" w:hAnsi="Tahoma" w:cs="Tahoma"/>
          <w:sz w:val="20"/>
          <w:szCs w:val="20"/>
        </w:rPr>
        <w:t>Dane i oprogramowanie oraz zewnętrzne nośniki danych objęte</w:t>
      </w:r>
      <w:r w:rsidR="00767FE3" w:rsidRPr="00171C2C">
        <w:rPr>
          <w:rFonts w:ascii="Tahoma" w:hAnsi="Tahoma" w:cs="Tahoma"/>
          <w:sz w:val="20"/>
          <w:szCs w:val="20"/>
        </w:rPr>
        <w:t xml:space="preserve"> są</w:t>
      </w:r>
      <w:r w:rsidRPr="00171C2C">
        <w:rPr>
          <w:rFonts w:ascii="Tahoma" w:hAnsi="Tahoma" w:cs="Tahoma"/>
          <w:sz w:val="20"/>
          <w:szCs w:val="20"/>
        </w:rPr>
        <w:t xml:space="preserve"> ochroną od utraty, zniszczenia lub uszkodzenia w miejscu ubezpieczenia, w archiwum oraz podczas transportu między miejscem ubezpieczenia a archiwum.</w:t>
      </w:r>
    </w:p>
    <w:p w:rsidR="00CD0A70" w:rsidRPr="00171C2C" w:rsidRDefault="00CD0A70">
      <w:pPr>
        <w:jc w:val="both"/>
        <w:rPr>
          <w:rFonts w:ascii="Tahoma" w:hAnsi="Tahoma" w:cs="Tahoma"/>
          <w:sz w:val="20"/>
          <w:szCs w:val="20"/>
        </w:rPr>
      </w:pPr>
      <w:r w:rsidRPr="00171C2C">
        <w:rPr>
          <w:rFonts w:ascii="Tahoma" w:hAnsi="Tahoma" w:cs="Tahoma"/>
          <w:sz w:val="20"/>
          <w:szCs w:val="20"/>
        </w:rPr>
        <w:t>Zakład ubezpieczeń pokrywa co najmniej koszty:</w:t>
      </w:r>
    </w:p>
    <w:p w:rsidR="00CD0A70" w:rsidRPr="00171C2C" w:rsidRDefault="00CD0A70" w:rsidP="000654D9">
      <w:pPr>
        <w:numPr>
          <w:ilvl w:val="0"/>
          <w:numId w:val="35"/>
        </w:numPr>
        <w:jc w:val="both"/>
        <w:rPr>
          <w:rFonts w:ascii="Tahoma" w:hAnsi="Tahoma" w:cs="Tahoma"/>
          <w:sz w:val="20"/>
          <w:szCs w:val="20"/>
        </w:rPr>
      </w:pPr>
      <w:r w:rsidRPr="00171C2C">
        <w:rPr>
          <w:rFonts w:ascii="Tahoma" w:hAnsi="Tahoma" w:cs="Tahoma"/>
          <w:sz w:val="20"/>
          <w:szCs w:val="20"/>
        </w:rPr>
        <w:t>automatycznego wprowadzenia danych lub programów z archiwum danych,</w:t>
      </w:r>
    </w:p>
    <w:p w:rsidR="00CD0A70" w:rsidRPr="00171C2C" w:rsidRDefault="00CD0A70" w:rsidP="000654D9">
      <w:pPr>
        <w:numPr>
          <w:ilvl w:val="0"/>
          <w:numId w:val="35"/>
        </w:numPr>
        <w:jc w:val="both"/>
        <w:rPr>
          <w:rFonts w:ascii="Tahoma" w:hAnsi="Tahoma" w:cs="Tahoma"/>
          <w:sz w:val="20"/>
          <w:szCs w:val="20"/>
        </w:rPr>
      </w:pPr>
      <w:r w:rsidRPr="00171C2C">
        <w:rPr>
          <w:rFonts w:ascii="Tahoma" w:hAnsi="Tahoma" w:cs="Tahoma"/>
          <w:sz w:val="20"/>
          <w:szCs w:val="20"/>
        </w:rPr>
        <w:t>automatycznego lub ręcznego wprowadzenia danych lub programów z oryginalnych programów lub z dokumentów ubezpieczającego</w:t>
      </w:r>
      <w:r w:rsidR="00BB3FD9" w:rsidRPr="00171C2C">
        <w:rPr>
          <w:rFonts w:ascii="Tahoma" w:hAnsi="Tahoma" w:cs="Tahoma"/>
          <w:sz w:val="20"/>
          <w:szCs w:val="20"/>
        </w:rPr>
        <w:t>/</w:t>
      </w:r>
      <w:r w:rsidR="002B6449" w:rsidRPr="00171C2C">
        <w:rPr>
          <w:rFonts w:ascii="Tahoma" w:hAnsi="Tahoma" w:cs="Tahoma"/>
          <w:sz w:val="20"/>
          <w:szCs w:val="20"/>
        </w:rPr>
        <w:t xml:space="preserve"> </w:t>
      </w:r>
      <w:r w:rsidR="00BB3FD9" w:rsidRPr="00171C2C">
        <w:rPr>
          <w:rFonts w:ascii="Tahoma" w:hAnsi="Tahoma" w:cs="Tahoma"/>
          <w:sz w:val="20"/>
          <w:szCs w:val="20"/>
        </w:rPr>
        <w:t>ubezpieczonego</w:t>
      </w:r>
      <w:r w:rsidR="00910636" w:rsidRPr="00171C2C">
        <w:rPr>
          <w:rFonts w:ascii="Tahoma" w:hAnsi="Tahoma" w:cs="Tahoma"/>
          <w:sz w:val="20"/>
          <w:szCs w:val="20"/>
        </w:rPr>
        <w:t>, w tym koszty zatrudnienia dodatkowego personelu (np. na umowę zlecenie)</w:t>
      </w:r>
      <w:r w:rsidRPr="00171C2C">
        <w:rPr>
          <w:rFonts w:ascii="Tahoma" w:hAnsi="Tahoma" w:cs="Tahoma"/>
          <w:sz w:val="20"/>
          <w:szCs w:val="20"/>
        </w:rPr>
        <w:t xml:space="preserve"> </w:t>
      </w:r>
      <w:r w:rsidR="00910636" w:rsidRPr="00171C2C">
        <w:rPr>
          <w:rFonts w:ascii="Tahoma" w:hAnsi="Tahoma" w:cs="Tahoma"/>
          <w:sz w:val="20"/>
          <w:szCs w:val="20"/>
        </w:rPr>
        <w:t>lub firmy zewnętrznej do wprowadzenia danych z dokumentów ubezpieczonego,</w:t>
      </w:r>
    </w:p>
    <w:p w:rsidR="00CD0A70" w:rsidRPr="00171C2C" w:rsidRDefault="00CD0A70" w:rsidP="000654D9">
      <w:pPr>
        <w:numPr>
          <w:ilvl w:val="0"/>
          <w:numId w:val="35"/>
        </w:numPr>
        <w:jc w:val="both"/>
        <w:rPr>
          <w:rFonts w:ascii="Tahoma" w:hAnsi="Tahoma" w:cs="Tahoma"/>
          <w:sz w:val="20"/>
          <w:szCs w:val="20"/>
        </w:rPr>
      </w:pPr>
      <w:r w:rsidRPr="00171C2C">
        <w:rPr>
          <w:rFonts w:ascii="Tahoma" w:hAnsi="Tahoma" w:cs="Tahoma"/>
          <w:sz w:val="20"/>
          <w:szCs w:val="20"/>
        </w:rPr>
        <w:t>odtworzenia lub wprowadzenia systemów lub standardowych programów,</w:t>
      </w:r>
    </w:p>
    <w:p w:rsidR="00910636" w:rsidRPr="00171C2C" w:rsidRDefault="00CD0A70" w:rsidP="000654D9">
      <w:pPr>
        <w:numPr>
          <w:ilvl w:val="0"/>
          <w:numId w:val="35"/>
        </w:numPr>
        <w:jc w:val="both"/>
        <w:rPr>
          <w:rFonts w:ascii="Tahoma" w:hAnsi="Tahoma" w:cs="Tahoma"/>
          <w:sz w:val="20"/>
          <w:szCs w:val="20"/>
        </w:rPr>
      </w:pPr>
      <w:r w:rsidRPr="00171C2C">
        <w:rPr>
          <w:rFonts w:ascii="Tahoma" w:hAnsi="Tahoma" w:cs="Tahoma"/>
          <w:sz w:val="20"/>
          <w:szCs w:val="20"/>
        </w:rPr>
        <w:t>odtworzenia zniszczonych nośników danych wskutek zdarzeń objętych ochroną ubezpieczeniową</w:t>
      </w:r>
      <w:r w:rsidR="00910636" w:rsidRPr="00171C2C">
        <w:rPr>
          <w:rFonts w:ascii="Tahoma" w:hAnsi="Tahoma" w:cs="Tahoma"/>
          <w:sz w:val="20"/>
          <w:szCs w:val="20"/>
        </w:rPr>
        <w:t>,</w:t>
      </w:r>
    </w:p>
    <w:p w:rsidR="002B6449" w:rsidRPr="00171C2C" w:rsidRDefault="00910636" w:rsidP="000654D9">
      <w:pPr>
        <w:numPr>
          <w:ilvl w:val="0"/>
          <w:numId w:val="35"/>
        </w:numPr>
        <w:jc w:val="both"/>
        <w:rPr>
          <w:rFonts w:ascii="Tahoma" w:hAnsi="Tahoma" w:cs="Tahoma"/>
          <w:sz w:val="20"/>
          <w:szCs w:val="20"/>
        </w:rPr>
      </w:pPr>
      <w:r w:rsidRPr="00171C2C">
        <w:rPr>
          <w:rFonts w:ascii="Tahoma" w:hAnsi="Tahoma" w:cs="Tahoma"/>
          <w:sz w:val="20"/>
          <w:szCs w:val="20"/>
        </w:rPr>
        <w:t>koszty odzyskania danych przez wynajętą specjalistyczną firmę zewnętrzną.</w:t>
      </w:r>
    </w:p>
    <w:p w:rsidR="002B6449" w:rsidRPr="00171C2C" w:rsidRDefault="002B6449" w:rsidP="002B6449">
      <w:pPr>
        <w:ind w:left="360"/>
        <w:jc w:val="both"/>
        <w:rPr>
          <w:rFonts w:ascii="Tahoma" w:hAnsi="Tahoma" w:cs="Tahoma"/>
          <w:sz w:val="20"/>
          <w:szCs w:val="20"/>
        </w:rPr>
      </w:pPr>
    </w:p>
    <w:p w:rsidR="003164ED" w:rsidRPr="00171C2C" w:rsidRDefault="003164ED" w:rsidP="000654D9">
      <w:pPr>
        <w:numPr>
          <w:ilvl w:val="1"/>
          <w:numId w:val="36"/>
        </w:numPr>
        <w:tabs>
          <w:tab w:val="clear" w:pos="1724"/>
          <w:tab w:val="num" w:pos="284"/>
        </w:tabs>
        <w:ind w:left="284" w:hanging="284"/>
        <w:rPr>
          <w:rFonts w:ascii="Tahoma" w:hAnsi="Tahoma" w:cs="Tahoma"/>
          <w:sz w:val="20"/>
          <w:szCs w:val="20"/>
        </w:rPr>
      </w:pPr>
      <w:r w:rsidRPr="00171C2C">
        <w:rPr>
          <w:rFonts w:ascii="Tahoma" w:hAnsi="Tahoma" w:cs="Tahoma"/>
          <w:b/>
          <w:sz w:val="20"/>
          <w:szCs w:val="20"/>
        </w:rPr>
        <w:t>W granicach sum ubezpieczenia</w:t>
      </w:r>
      <w:r w:rsidRPr="00171C2C">
        <w:rPr>
          <w:rFonts w:ascii="Tahoma" w:hAnsi="Tahoma" w:cs="Tahoma"/>
          <w:sz w:val="20"/>
          <w:szCs w:val="20"/>
        </w:rPr>
        <w:t xml:space="preserve"> poszczególnych przedmiotów ubezpieczenia ubezpieczyciel pokrywa:</w:t>
      </w:r>
    </w:p>
    <w:p w:rsidR="003164ED" w:rsidRPr="00171C2C" w:rsidRDefault="003164ED" w:rsidP="000654D9">
      <w:pPr>
        <w:pStyle w:val="Tekstpodstawowy3"/>
        <w:numPr>
          <w:ilvl w:val="0"/>
          <w:numId w:val="37"/>
        </w:numPr>
        <w:tabs>
          <w:tab w:val="clear" w:pos="644"/>
          <w:tab w:val="num" w:pos="284"/>
        </w:tabs>
        <w:spacing w:after="60"/>
        <w:ind w:left="284" w:hanging="284"/>
        <w:jc w:val="both"/>
        <w:rPr>
          <w:rFonts w:ascii="Tahoma" w:hAnsi="Tahoma" w:cs="Tahoma"/>
          <w:sz w:val="20"/>
          <w:szCs w:val="20"/>
        </w:rPr>
      </w:pPr>
      <w:r w:rsidRPr="00171C2C">
        <w:rPr>
          <w:rFonts w:ascii="Tahoma" w:hAnsi="Tahoma" w:cs="Tahoma"/>
          <w:sz w:val="20"/>
          <w:szCs w:val="20"/>
        </w:rPr>
        <w:t>koszty zabezpieczenia ubezpieczonego mienia przed szkodą w przypadku bezpośredniego zagrożenia wystąpieniem ubezpieczonego zdarzenia, jeżeli środki te były celowe, chociażby okazały się bezskuteczne,</w:t>
      </w:r>
    </w:p>
    <w:p w:rsidR="003164ED" w:rsidRPr="00171C2C" w:rsidRDefault="003164ED" w:rsidP="000654D9">
      <w:pPr>
        <w:pStyle w:val="Tekstpodstawowy3"/>
        <w:numPr>
          <w:ilvl w:val="0"/>
          <w:numId w:val="37"/>
        </w:numPr>
        <w:tabs>
          <w:tab w:val="num" w:pos="284"/>
        </w:tabs>
        <w:spacing w:after="60"/>
        <w:ind w:hanging="644"/>
        <w:jc w:val="both"/>
        <w:rPr>
          <w:rFonts w:ascii="Tahoma" w:hAnsi="Tahoma" w:cs="Tahoma"/>
          <w:sz w:val="20"/>
          <w:szCs w:val="20"/>
        </w:rPr>
      </w:pPr>
      <w:r w:rsidRPr="00171C2C">
        <w:rPr>
          <w:rFonts w:ascii="Tahoma" w:hAnsi="Tahoma" w:cs="Tahoma"/>
          <w:sz w:val="20"/>
          <w:szCs w:val="20"/>
        </w:rPr>
        <w:t>koszty akcji ratowniczej, jeżeli środki te były celowe, chociażby okazały się bezskuteczne,</w:t>
      </w:r>
    </w:p>
    <w:p w:rsidR="003164ED" w:rsidRPr="00171C2C" w:rsidRDefault="003164ED" w:rsidP="000654D9">
      <w:pPr>
        <w:numPr>
          <w:ilvl w:val="0"/>
          <w:numId w:val="37"/>
        </w:numPr>
        <w:tabs>
          <w:tab w:val="clear" w:pos="644"/>
          <w:tab w:val="left" w:pos="284"/>
        </w:tabs>
        <w:autoSpaceDE w:val="0"/>
        <w:autoSpaceDN w:val="0"/>
        <w:adjustRightInd w:val="0"/>
        <w:spacing w:after="60"/>
        <w:ind w:left="284" w:hanging="284"/>
        <w:jc w:val="both"/>
        <w:rPr>
          <w:rFonts w:ascii="Tahoma" w:hAnsi="Tahoma" w:cs="Tahoma"/>
          <w:sz w:val="20"/>
          <w:szCs w:val="20"/>
        </w:rPr>
      </w:pPr>
      <w:r w:rsidRPr="00171C2C">
        <w:rPr>
          <w:rFonts w:ascii="Tahoma" w:hAnsi="Tahoma" w:cs="Tahoma"/>
          <w:sz w:val="20"/>
          <w:szCs w:val="20"/>
        </w:rPr>
        <w:t>koszty zastosowania wszelkich dostępnych środków w celu zmniejszenia szkody objętej zakresem ubezpieczenia lub niedopuszczenia do zwiększenia jej rozmiarów, jeżeli środki te były celowe, chociażby okazały się bezskuteczne,</w:t>
      </w:r>
    </w:p>
    <w:p w:rsidR="003164ED" w:rsidRPr="00171C2C" w:rsidRDefault="003164ED" w:rsidP="000654D9">
      <w:pPr>
        <w:numPr>
          <w:ilvl w:val="0"/>
          <w:numId w:val="37"/>
        </w:numPr>
        <w:tabs>
          <w:tab w:val="clear" w:pos="644"/>
          <w:tab w:val="num" w:pos="284"/>
        </w:tabs>
        <w:spacing w:after="120"/>
        <w:ind w:left="284" w:hanging="284"/>
        <w:jc w:val="both"/>
        <w:rPr>
          <w:rFonts w:ascii="Tahoma" w:hAnsi="Tahoma" w:cs="Tahoma"/>
          <w:sz w:val="20"/>
          <w:szCs w:val="20"/>
        </w:rPr>
      </w:pPr>
      <w:r w:rsidRPr="00171C2C">
        <w:rPr>
          <w:rFonts w:ascii="Tahoma" w:hAnsi="Tahoma" w:cs="Tahoma"/>
          <w:sz w:val="20"/>
          <w:szCs w:val="20"/>
        </w:rPr>
        <w:t>koszty usunięcia pozostałości po szkodzie, łącznie z kosztami rozbiórki i demontażu części niezdatnych do użytku.</w:t>
      </w:r>
    </w:p>
    <w:p w:rsidR="00EF67D0" w:rsidRPr="00171C2C" w:rsidRDefault="00EF67D0" w:rsidP="000654D9">
      <w:pPr>
        <w:pStyle w:val="Tekstpodstawowy3"/>
        <w:numPr>
          <w:ilvl w:val="1"/>
          <w:numId w:val="36"/>
        </w:numPr>
        <w:tabs>
          <w:tab w:val="clear" w:pos="1724"/>
          <w:tab w:val="num" w:pos="284"/>
        </w:tabs>
        <w:spacing w:before="120"/>
        <w:rPr>
          <w:rFonts w:ascii="Tahoma" w:hAnsi="Tahoma" w:cs="Tahoma"/>
          <w:b/>
          <w:sz w:val="20"/>
          <w:szCs w:val="20"/>
        </w:rPr>
      </w:pPr>
      <w:r w:rsidRPr="00171C2C">
        <w:rPr>
          <w:rFonts w:ascii="Tahoma" w:hAnsi="Tahoma" w:cs="Tahoma"/>
          <w:b/>
          <w:sz w:val="20"/>
          <w:szCs w:val="20"/>
        </w:rPr>
        <w:lastRenderedPageBreak/>
        <w:t>Ponadto zakres ubezpieczenia obejmuje:</w:t>
      </w:r>
    </w:p>
    <w:p w:rsidR="00EF67D0" w:rsidRPr="00E05747" w:rsidRDefault="00EF67D0" w:rsidP="000654D9">
      <w:pPr>
        <w:numPr>
          <w:ilvl w:val="0"/>
          <w:numId w:val="43"/>
        </w:numPr>
        <w:spacing w:before="120"/>
        <w:jc w:val="both"/>
        <w:rPr>
          <w:rFonts w:ascii="Tahoma" w:hAnsi="Tahoma" w:cs="Tahoma"/>
          <w:bCs/>
          <w:sz w:val="20"/>
          <w:szCs w:val="20"/>
        </w:rPr>
      </w:pPr>
      <w:r w:rsidRPr="00171C2C">
        <w:rPr>
          <w:rFonts w:ascii="Tahoma" w:hAnsi="Tahoma" w:cs="Tahoma"/>
          <w:sz w:val="20"/>
          <w:szCs w:val="20"/>
        </w:rPr>
        <w:t xml:space="preserve">Dodatkowy limit na pokrycie </w:t>
      </w:r>
      <w:r w:rsidRPr="00E05747">
        <w:rPr>
          <w:rFonts w:ascii="Tahoma" w:hAnsi="Tahoma" w:cs="Tahoma"/>
          <w:sz w:val="20"/>
          <w:szCs w:val="20"/>
        </w:rPr>
        <w:t xml:space="preserve">kosztów usunięcia pozostałości po szkodzie (łącznie z kosztami rozbiórki i demontażu części niezdatnych do użytku) oraz kosztów zabezpieczenia bezpośrednio zagrożonego mienia przed szkodą ponad sumę ubezpieczenia w wysokości – </w:t>
      </w:r>
      <w:r w:rsidRPr="00E05747">
        <w:rPr>
          <w:rFonts w:ascii="Tahoma" w:hAnsi="Tahoma" w:cs="Tahoma"/>
          <w:b/>
          <w:sz w:val="20"/>
          <w:szCs w:val="20"/>
        </w:rPr>
        <w:t>150.000,00 zł</w:t>
      </w:r>
      <w:r w:rsidRPr="00E05747">
        <w:rPr>
          <w:rFonts w:ascii="Tahoma" w:hAnsi="Tahoma" w:cs="Tahoma"/>
          <w:sz w:val="20"/>
          <w:szCs w:val="20"/>
        </w:rPr>
        <w:t xml:space="preserve"> </w:t>
      </w:r>
      <w:r w:rsidRPr="00E05747">
        <w:rPr>
          <w:rFonts w:ascii="Tahoma" w:hAnsi="Tahoma" w:cs="Tahoma"/>
          <w:bCs/>
          <w:sz w:val="20"/>
          <w:szCs w:val="20"/>
        </w:rPr>
        <w:t>na jedno i wszystkie zdarzenia</w:t>
      </w:r>
      <w:r w:rsidRPr="00E05747">
        <w:rPr>
          <w:rFonts w:ascii="Tahoma" w:hAnsi="Tahoma" w:cs="Tahoma"/>
          <w:sz w:val="20"/>
          <w:szCs w:val="20"/>
        </w:rPr>
        <w:t>.</w:t>
      </w:r>
    </w:p>
    <w:p w:rsidR="00EF67D0" w:rsidRPr="00E05747" w:rsidRDefault="00EF67D0" w:rsidP="000654D9">
      <w:pPr>
        <w:numPr>
          <w:ilvl w:val="0"/>
          <w:numId w:val="43"/>
        </w:numPr>
        <w:spacing w:before="120"/>
        <w:jc w:val="both"/>
        <w:rPr>
          <w:rFonts w:ascii="Tahoma" w:hAnsi="Tahoma" w:cs="Tahoma"/>
          <w:sz w:val="20"/>
          <w:szCs w:val="20"/>
        </w:rPr>
      </w:pPr>
      <w:r w:rsidRPr="00E05747">
        <w:rPr>
          <w:rFonts w:ascii="Tahoma" w:hAnsi="Tahoma" w:cs="Tahoma"/>
          <w:sz w:val="20"/>
          <w:szCs w:val="20"/>
        </w:rPr>
        <w:t>Ochroną ubezpieczeniową objęte będą</w:t>
      </w:r>
      <w:r w:rsidRPr="00E05747">
        <w:rPr>
          <w:rFonts w:ascii="Tahoma" w:hAnsi="Tahoma" w:cs="Tahoma"/>
          <w:b/>
          <w:sz w:val="20"/>
          <w:szCs w:val="20"/>
        </w:rPr>
        <w:t xml:space="preserve"> </w:t>
      </w:r>
      <w:r w:rsidRPr="00E05747">
        <w:rPr>
          <w:rFonts w:ascii="Tahoma" w:hAnsi="Tahoma" w:cs="Tahoma"/>
          <w:sz w:val="20"/>
          <w:szCs w:val="20"/>
        </w:rPr>
        <w:t xml:space="preserve">koszty wynagrodzenia rzeczoznawców powołanych w celu ustalenia przyczyny, zakresu lub rozmiaru szkody </w:t>
      </w:r>
      <w:r w:rsidRPr="00E05747">
        <w:rPr>
          <w:rFonts w:ascii="Tahoma" w:hAnsi="Tahoma" w:cs="Tahoma"/>
          <w:b/>
          <w:sz w:val="20"/>
          <w:szCs w:val="20"/>
        </w:rPr>
        <w:t xml:space="preserve">- </w:t>
      </w:r>
      <w:r w:rsidRPr="00E05747">
        <w:rPr>
          <w:rFonts w:ascii="Tahoma" w:hAnsi="Tahoma" w:cs="Tahoma"/>
          <w:sz w:val="20"/>
          <w:szCs w:val="20"/>
        </w:rPr>
        <w:t>limit odpowiedzialności</w:t>
      </w:r>
      <w:r w:rsidRPr="00E05747">
        <w:rPr>
          <w:rFonts w:ascii="Tahoma" w:hAnsi="Tahoma" w:cs="Tahoma"/>
          <w:b/>
          <w:sz w:val="20"/>
          <w:szCs w:val="20"/>
        </w:rPr>
        <w:t xml:space="preserve"> </w:t>
      </w:r>
      <w:r w:rsidR="00E05747">
        <w:rPr>
          <w:rFonts w:ascii="Tahoma" w:hAnsi="Tahoma" w:cs="Tahoma"/>
          <w:b/>
          <w:sz w:val="20"/>
          <w:szCs w:val="20"/>
        </w:rPr>
        <w:t>3</w:t>
      </w:r>
      <w:r w:rsidRPr="00E05747">
        <w:rPr>
          <w:rFonts w:ascii="Tahoma" w:hAnsi="Tahoma" w:cs="Tahoma"/>
          <w:b/>
          <w:sz w:val="20"/>
          <w:szCs w:val="20"/>
        </w:rPr>
        <w:t xml:space="preserve">0.000,00 zł </w:t>
      </w:r>
      <w:r w:rsidRPr="00E05747">
        <w:rPr>
          <w:rFonts w:ascii="Tahoma" w:hAnsi="Tahoma" w:cs="Tahoma"/>
          <w:sz w:val="20"/>
          <w:szCs w:val="20"/>
        </w:rPr>
        <w:t>na jedno</w:t>
      </w:r>
      <w:r w:rsidRPr="00E05747">
        <w:rPr>
          <w:rFonts w:ascii="Tahoma" w:hAnsi="Tahoma" w:cs="Tahoma"/>
          <w:sz w:val="20"/>
          <w:szCs w:val="20"/>
        </w:rPr>
        <w:br/>
        <w:t>i wszystkie zdarzenia.</w:t>
      </w:r>
    </w:p>
    <w:p w:rsidR="00171C2C" w:rsidRPr="00CB074D" w:rsidRDefault="002B6449" w:rsidP="000654D9">
      <w:pPr>
        <w:numPr>
          <w:ilvl w:val="1"/>
          <w:numId w:val="36"/>
        </w:numPr>
        <w:tabs>
          <w:tab w:val="clear" w:pos="1724"/>
          <w:tab w:val="num" w:pos="284"/>
        </w:tabs>
        <w:spacing w:before="120"/>
        <w:ind w:left="284" w:hanging="284"/>
        <w:jc w:val="both"/>
        <w:rPr>
          <w:rFonts w:ascii="Tahoma" w:hAnsi="Tahoma" w:cs="Tahoma"/>
          <w:b/>
          <w:sz w:val="20"/>
          <w:szCs w:val="20"/>
        </w:rPr>
      </w:pPr>
      <w:r w:rsidRPr="00E05747">
        <w:rPr>
          <w:rFonts w:ascii="Tahoma" w:hAnsi="Tahoma" w:cs="Tahoma"/>
          <w:bCs/>
          <w:sz w:val="20"/>
          <w:szCs w:val="20"/>
        </w:rPr>
        <w:t>Do</w:t>
      </w:r>
      <w:r w:rsidRPr="00CB074D">
        <w:rPr>
          <w:rFonts w:ascii="Tahoma" w:hAnsi="Tahoma" w:cs="Tahoma"/>
          <w:bCs/>
          <w:sz w:val="20"/>
          <w:szCs w:val="20"/>
        </w:rPr>
        <w:t xml:space="preserve">puszcza się wyłączenia z ochrony ubezpieczeniowej określone w </w:t>
      </w:r>
      <w:r w:rsidR="00250846" w:rsidRPr="00CB074D">
        <w:rPr>
          <w:rFonts w:ascii="Tahoma" w:hAnsi="Tahoma" w:cs="Tahoma"/>
          <w:bCs/>
          <w:sz w:val="20"/>
          <w:szCs w:val="20"/>
        </w:rPr>
        <w:t xml:space="preserve">ogólnych warunkach ubezpieczenia </w:t>
      </w:r>
      <w:r w:rsidRPr="00CB074D">
        <w:rPr>
          <w:rFonts w:ascii="Tahoma" w:hAnsi="Tahoma" w:cs="Tahoma"/>
          <w:bCs/>
          <w:sz w:val="20"/>
          <w:szCs w:val="20"/>
        </w:rPr>
        <w:t>ubezpieczyciela</w:t>
      </w:r>
      <w:r w:rsidR="00C16339" w:rsidRPr="00CB074D">
        <w:rPr>
          <w:rFonts w:ascii="Tahoma" w:hAnsi="Tahoma" w:cs="Tahoma"/>
          <w:bCs/>
          <w:sz w:val="20"/>
          <w:szCs w:val="20"/>
        </w:rPr>
        <w:t xml:space="preserve"> (bądź innych wzorcach umów)</w:t>
      </w:r>
      <w:r w:rsidRPr="00CB074D">
        <w:rPr>
          <w:rFonts w:ascii="Tahoma" w:hAnsi="Tahoma" w:cs="Tahoma"/>
          <w:bCs/>
          <w:sz w:val="20"/>
          <w:szCs w:val="20"/>
        </w:rPr>
        <w:t>, z zastrzeżeniem postanowień niniejszej SIWZ.</w:t>
      </w:r>
    </w:p>
    <w:p w:rsidR="00171C2C" w:rsidRPr="00CB074D" w:rsidRDefault="00171C2C" w:rsidP="000654D9">
      <w:pPr>
        <w:numPr>
          <w:ilvl w:val="1"/>
          <w:numId w:val="36"/>
        </w:numPr>
        <w:tabs>
          <w:tab w:val="clear" w:pos="1724"/>
          <w:tab w:val="num" w:pos="284"/>
        </w:tabs>
        <w:spacing w:before="120"/>
        <w:ind w:left="284" w:hanging="284"/>
        <w:jc w:val="both"/>
        <w:rPr>
          <w:rFonts w:ascii="Tahoma" w:hAnsi="Tahoma" w:cs="Tahoma"/>
          <w:b/>
          <w:sz w:val="20"/>
          <w:szCs w:val="20"/>
        </w:rPr>
      </w:pPr>
      <w:r w:rsidRPr="00CB074D">
        <w:rPr>
          <w:rFonts w:ascii="Tahoma" w:hAnsi="Tahoma" w:cs="Tahoma"/>
          <w:bCs/>
          <w:sz w:val="20"/>
          <w:szCs w:val="20"/>
        </w:rPr>
        <w:t xml:space="preserve">Na potrzeby niniejszego ubezpieczenia stosuje się w razie konieczności definicje zdarzeń losowych zgodnie z definicjami opisanymi w ubezpieczeniu mienia od wszystkich ryzyk (pkt. 2 lit.  E </w:t>
      </w:r>
      <w:proofErr w:type="spellStart"/>
      <w:r w:rsidRPr="00CB074D">
        <w:rPr>
          <w:rFonts w:ascii="Tahoma" w:hAnsi="Tahoma" w:cs="Tahoma"/>
          <w:bCs/>
          <w:sz w:val="20"/>
          <w:szCs w:val="20"/>
        </w:rPr>
        <w:t>ppkt</w:t>
      </w:r>
      <w:proofErr w:type="spellEnd"/>
      <w:r w:rsidRPr="00CB074D">
        <w:rPr>
          <w:rFonts w:ascii="Tahoma" w:hAnsi="Tahoma" w:cs="Tahoma"/>
          <w:bCs/>
          <w:sz w:val="20"/>
          <w:szCs w:val="20"/>
        </w:rPr>
        <w:t>. 2 niniejszego  Opisu przedmiotu zamówienia).</w:t>
      </w:r>
    </w:p>
    <w:p w:rsidR="00171C2C" w:rsidRPr="00E743B3" w:rsidRDefault="00171C2C" w:rsidP="00171C2C">
      <w:pPr>
        <w:spacing w:before="120"/>
        <w:ind w:left="284"/>
        <w:jc w:val="both"/>
        <w:rPr>
          <w:rFonts w:ascii="Tahoma" w:hAnsi="Tahoma" w:cs="Tahoma"/>
          <w:b/>
          <w:sz w:val="20"/>
          <w:szCs w:val="20"/>
        </w:rPr>
      </w:pPr>
    </w:p>
    <w:p w:rsidR="00CD0A70" w:rsidRPr="00E743B3" w:rsidRDefault="00CD0A70">
      <w:pPr>
        <w:spacing w:before="120"/>
        <w:jc w:val="both"/>
        <w:rPr>
          <w:rFonts w:ascii="Tahoma" w:hAnsi="Tahoma" w:cs="Tahoma"/>
          <w:b/>
          <w:sz w:val="20"/>
          <w:szCs w:val="20"/>
        </w:rPr>
      </w:pPr>
      <w:r w:rsidRPr="00E743B3">
        <w:rPr>
          <w:rFonts w:ascii="Tahoma" w:hAnsi="Tahoma" w:cs="Tahoma"/>
          <w:b/>
          <w:sz w:val="20"/>
          <w:szCs w:val="20"/>
        </w:rPr>
        <w:t>/F/ System ubezpieczenia:</w:t>
      </w:r>
    </w:p>
    <w:p w:rsidR="00CD0A70" w:rsidRPr="00E743B3" w:rsidRDefault="00CD0A70">
      <w:pPr>
        <w:jc w:val="both"/>
        <w:rPr>
          <w:rFonts w:ascii="Tahoma" w:hAnsi="Tahoma" w:cs="Tahoma"/>
          <w:sz w:val="20"/>
          <w:szCs w:val="20"/>
        </w:rPr>
      </w:pPr>
      <w:r w:rsidRPr="00E743B3">
        <w:rPr>
          <w:rFonts w:ascii="Tahoma" w:hAnsi="Tahoma" w:cs="Tahoma"/>
          <w:sz w:val="20"/>
          <w:szCs w:val="20"/>
        </w:rPr>
        <w:t>a) szkody materialne</w:t>
      </w:r>
      <w:r w:rsidRPr="00E743B3">
        <w:rPr>
          <w:rFonts w:ascii="Tahoma" w:hAnsi="Tahoma" w:cs="Tahoma"/>
          <w:b/>
          <w:sz w:val="20"/>
          <w:szCs w:val="20"/>
        </w:rPr>
        <w:t xml:space="preserve"> - </w:t>
      </w:r>
      <w:r w:rsidRPr="00E743B3">
        <w:rPr>
          <w:rFonts w:ascii="Tahoma" w:hAnsi="Tahoma" w:cs="Tahoma"/>
          <w:sz w:val="20"/>
          <w:szCs w:val="20"/>
        </w:rPr>
        <w:t xml:space="preserve"> na sumy stałe,</w:t>
      </w:r>
    </w:p>
    <w:p w:rsidR="00CD0A70" w:rsidRPr="00E743B3" w:rsidRDefault="00CD0A70">
      <w:pPr>
        <w:jc w:val="both"/>
        <w:rPr>
          <w:rFonts w:ascii="Tahoma" w:hAnsi="Tahoma" w:cs="Tahoma"/>
          <w:sz w:val="20"/>
          <w:szCs w:val="20"/>
        </w:rPr>
      </w:pPr>
      <w:r w:rsidRPr="00E743B3">
        <w:rPr>
          <w:rFonts w:ascii="Tahoma" w:hAnsi="Tahoma" w:cs="Tahoma"/>
          <w:sz w:val="20"/>
          <w:szCs w:val="20"/>
        </w:rPr>
        <w:t>b) dane i oprogramowanie oraz zewnętrzne nośniki danych -  na pierwsze ryzyko.</w:t>
      </w:r>
    </w:p>
    <w:p w:rsidR="00CD0A70" w:rsidRPr="00E743B3" w:rsidRDefault="00CD0A70">
      <w:pPr>
        <w:spacing w:before="120"/>
        <w:jc w:val="both"/>
        <w:rPr>
          <w:rFonts w:ascii="Tahoma" w:hAnsi="Tahoma" w:cs="Tahoma"/>
          <w:b/>
          <w:sz w:val="20"/>
          <w:szCs w:val="20"/>
        </w:rPr>
      </w:pPr>
      <w:r w:rsidRPr="00E743B3">
        <w:rPr>
          <w:rFonts w:ascii="Tahoma" w:hAnsi="Tahoma" w:cs="Tahoma"/>
          <w:b/>
          <w:sz w:val="20"/>
          <w:szCs w:val="20"/>
        </w:rPr>
        <w:t>/G/ Wartość ubezpieczeni</w:t>
      </w:r>
      <w:r w:rsidR="00A30D5D" w:rsidRPr="00E743B3">
        <w:rPr>
          <w:rFonts w:ascii="Tahoma" w:hAnsi="Tahoma" w:cs="Tahoma"/>
          <w:b/>
          <w:sz w:val="20"/>
          <w:szCs w:val="20"/>
        </w:rPr>
        <w:t>ow</w:t>
      </w:r>
      <w:r w:rsidRPr="00E743B3">
        <w:rPr>
          <w:rFonts w:ascii="Tahoma" w:hAnsi="Tahoma" w:cs="Tahoma"/>
          <w:b/>
          <w:sz w:val="20"/>
          <w:szCs w:val="20"/>
        </w:rPr>
        <w:t>a:</w:t>
      </w:r>
    </w:p>
    <w:p w:rsidR="00CD0A70" w:rsidRPr="00CB074D" w:rsidRDefault="00CD0A70">
      <w:pPr>
        <w:jc w:val="both"/>
        <w:rPr>
          <w:rFonts w:ascii="Tahoma" w:hAnsi="Tahoma" w:cs="Tahoma"/>
          <w:sz w:val="20"/>
          <w:szCs w:val="20"/>
        </w:rPr>
      </w:pPr>
      <w:r w:rsidRPr="00E743B3">
        <w:rPr>
          <w:rFonts w:ascii="Tahoma" w:hAnsi="Tahoma" w:cs="Tahoma"/>
          <w:sz w:val="20"/>
          <w:szCs w:val="20"/>
        </w:rPr>
        <w:t xml:space="preserve">a) sprzęt </w:t>
      </w:r>
      <w:r w:rsidRPr="00CB074D">
        <w:rPr>
          <w:rFonts w:ascii="Tahoma" w:hAnsi="Tahoma" w:cs="Tahoma"/>
          <w:sz w:val="20"/>
          <w:szCs w:val="20"/>
        </w:rPr>
        <w:t xml:space="preserve">stacjonarny i przenośny </w:t>
      </w:r>
      <w:r w:rsidR="00370240" w:rsidRPr="00CB074D">
        <w:rPr>
          <w:rFonts w:ascii="Tahoma" w:hAnsi="Tahoma" w:cs="Tahoma"/>
          <w:sz w:val="20"/>
          <w:szCs w:val="20"/>
        </w:rPr>
        <w:t xml:space="preserve">(własny i obcy) </w:t>
      </w:r>
      <w:r w:rsidRPr="00CB074D">
        <w:rPr>
          <w:rFonts w:ascii="Tahoma" w:hAnsi="Tahoma" w:cs="Tahoma"/>
          <w:sz w:val="20"/>
          <w:szCs w:val="20"/>
        </w:rPr>
        <w:t>- wartość księgowa brutto</w:t>
      </w:r>
      <w:r w:rsidR="00674105" w:rsidRPr="00CB074D">
        <w:rPr>
          <w:rFonts w:ascii="Tahoma" w:hAnsi="Tahoma" w:cs="Tahoma"/>
          <w:sz w:val="20"/>
          <w:szCs w:val="20"/>
        </w:rPr>
        <w:t xml:space="preserve"> lub wartość odtworzeniowa</w:t>
      </w:r>
      <w:r w:rsidR="00370240" w:rsidRPr="00CB074D">
        <w:rPr>
          <w:rFonts w:ascii="Tahoma" w:hAnsi="Tahoma" w:cs="Tahoma"/>
          <w:sz w:val="20"/>
          <w:szCs w:val="20"/>
        </w:rPr>
        <w:t>,</w:t>
      </w:r>
    </w:p>
    <w:p w:rsidR="00CD0A70" w:rsidRPr="00CB074D" w:rsidRDefault="00CD0A70" w:rsidP="00C1527F">
      <w:pPr>
        <w:jc w:val="both"/>
        <w:rPr>
          <w:rFonts w:ascii="Tahoma" w:hAnsi="Tahoma" w:cs="Tahoma"/>
          <w:sz w:val="20"/>
          <w:szCs w:val="20"/>
        </w:rPr>
      </w:pPr>
      <w:r w:rsidRPr="00CB074D">
        <w:rPr>
          <w:rFonts w:ascii="Tahoma" w:hAnsi="Tahoma" w:cs="Tahoma"/>
          <w:sz w:val="20"/>
          <w:szCs w:val="20"/>
        </w:rPr>
        <w:t>b) dane i oprogramowanie oraz zewnętrzne nośniki danych – koszt odtworzenia.</w:t>
      </w:r>
    </w:p>
    <w:p w:rsidR="00CD0A70" w:rsidRPr="00CB074D" w:rsidRDefault="00CD0A70">
      <w:pPr>
        <w:spacing w:before="120"/>
        <w:jc w:val="both"/>
        <w:rPr>
          <w:rFonts w:ascii="Tahoma" w:hAnsi="Tahoma" w:cs="Tahoma"/>
          <w:b/>
          <w:sz w:val="20"/>
          <w:szCs w:val="20"/>
        </w:rPr>
      </w:pPr>
      <w:r w:rsidRPr="00CB074D">
        <w:rPr>
          <w:rFonts w:ascii="Tahoma" w:hAnsi="Tahoma" w:cs="Tahoma"/>
          <w:b/>
          <w:sz w:val="20"/>
          <w:szCs w:val="20"/>
        </w:rPr>
        <w:t>/H/ Franszyza  integralna/</w:t>
      </w:r>
      <w:r w:rsidR="00674105" w:rsidRPr="00CB074D">
        <w:rPr>
          <w:rFonts w:ascii="Tahoma" w:hAnsi="Tahoma" w:cs="Tahoma"/>
          <w:b/>
          <w:sz w:val="20"/>
          <w:szCs w:val="20"/>
        </w:rPr>
        <w:t xml:space="preserve"> </w:t>
      </w:r>
      <w:r w:rsidRPr="00CB074D">
        <w:rPr>
          <w:rFonts w:ascii="Tahoma" w:hAnsi="Tahoma" w:cs="Tahoma"/>
          <w:b/>
          <w:sz w:val="20"/>
          <w:szCs w:val="20"/>
        </w:rPr>
        <w:t>redukcyjna/</w:t>
      </w:r>
      <w:r w:rsidR="00674105" w:rsidRPr="00CB074D">
        <w:rPr>
          <w:rFonts w:ascii="Tahoma" w:hAnsi="Tahoma" w:cs="Tahoma"/>
          <w:b/>
          <w:sz w:val="20"/>
          <w:szCs w:val="20"/>
        </w:rPr>
        <w:t xml:space="preserve"> </w:t>
      </w:r>
      <w:r w:rsidRPr="00CB074D">
        <w:rPr>
          <w:rFonts w:ascii="Tahoma" w:hAnsi="Tahoma" w:cs="Tahoma"/>
          <w:b/>
          <w:sz w:val="20"/>
          <w:szCs w:val="20"/>
        </w:rPr>
        <w:t>udział własny:</w:t>
      </w:r>
    </w:p>
    <w:p w:rsidR="00CD0A70" w:rsidRPr="00CB074D" w:rsidRDefault="00CD0A70" w:rsidP="000654D9">
      <w:pPr>
        <w:numPr>
          <w:ilvl w:val="0"/>
          <w:numId w:val="67"/>
        </w:numPr>
        <w:jc w:val="both"/>
        <w:rPr>
          <w:rFonts w:ascii="Tahoma" w:hAnsi="Tahoma" w:cs="Tahoma"/>
          <w:bCs/>
          <w:sz w:val="20"/>
          <w:szCs w:val="20"/>
        </w:rPr>
      </w:pPr>
      <w:r w:rsidRPr="00CB074D">
        <w:rPr>
          <w:rFonts w:ascii="Tahoma" w:hAnsi="Tahoma" w:cs="Tahoma"/>
          <w:bCs/>
          <w:sz w:val="20"/>
          <w:szCs w:val="20"/>
        </w:rPr>
        <w:t xml:space="preserve">dla sprzętu o wartości do </w:t>
      </w:r>
      <w:r w:rsidR="00674105" w:rsidRPr="00CB074D">
        <w:rPr>
          <w:rFonts w:ascii="Tahoma" w:hAnsi="Tahoma" w:cs="Tahoma"/>
          <w:bCs/>
          <w:sz w:val="20"/>
          <w:szCs w:val="20"/>
        </w:rPr>
        <w:t>2</w:t>
      </w:r>
      <w:r w:rsidRPr="00CB074D">
        <w:rPr>
          <w:rFonts w:ascii="Tahoma" w:hAnsi="Tahoma" w:cs="Tahoma"/>
          <w:bCs/>
          <w:sz w:val="20"/>
          <w:szCs w:val="20"/>
        </w:rPr>
        <w:t xml:space="preserve">.000,00 zł </w:t>
      </w:r>
      <w:r w:rsidR="008D783E" w:rsidRPr="00CB074D">
        <w:rPr>
          <w:rFonts w:ascii="Tahoma" w:hAnsi="Tahoma" w:cs="Tahoma"/>
          <w:bCs/>
          <w:sz w:val="20"/>
          <w:szCs w:val="20"/>
        </w:rPr>
        <w:t>-</w:t>
      </w:r>
      <w:r w:rsidRPr="00CB074D">
        <w:rPr>
          <w:rFonts w:ascii="Tahoma" w:hAnsi="Tahoma" w:cs="Tahoma"/>
          <w:bCs/>
          <w:sz w:val="20"/>
          <w:szCs w:val="20"/>
        </w:rPr>
        <w:t xml:space="preserve"> brak,</w:t>
      </w:r>
    </w:p>
    <w:p w:rsidR="00CD0A70" w:rsidRPr="00CB074D" w:rsidRDefault="00E743B3" w:rsidP="000654D9">
      <w:pPr>
        <w:numPr>
          <w:ilvl w:val="0"/>
          <w:numId w:val="67"/>
        </w:numPr>
        <w:jc w:val="both"/>
        <w:rPr>
          <w:rFonts w:ascii="Tahoma" w:hAnsi="Tahoma" w:cs="Tahoma"/>
          <w:sz w:val="20"/>
          <w:szCs w:val="20"/>
        </w:rPr>
      </w:pPr>
      <w:r w:rsidRPr="00CB074D">
        <w:rPr>
          <w:rFonts w:ascii="Tahoma" w:hAnsi="Tahoma" w:cs="Tahoma"/>
          <w:sz w:val="20"/>
          <w:szCs w:val="20"/>
        </w:rPr>
        <w:t>dla pozostałego sprzętu –</w:t>
      </w:r>
      <w:r w:rsidRPr="00CB074D">
        <w:rPr>
          <w:rFonts w:ascii="Tahoma" w:hAnsi="Tahoma" w:cs="Tahoma"/>
          <w:b/>
          <w:sz w:val="20"/>
          <w:szCs w:val="20"/>
        </w:rPr>
        <w:t xml:space="preserve"> </w:t>
      </w:r>
      <w:r w:rsidR="00CD0A70" w:rsidRPr="00CB074D">
        <w:rPr>
          <w:rFonts w:ascii="Tahoma" w:hAnsi="Tahoma" w:cs="Tahoma"/>
          <w:sz w:val="20"/>
          <w:szCs w:val="20"/>
        </w:rPr>
        <w:t>franszyza redukcyjna/</w:t>
      </w:r>
      <w:r w:rsidR="00674105" w:rsidRPr="00CB074D">
        <w:rPr>
          <w:rFonts w:ascii="Tahoma" w:hAnsi="Tahoma" w:cs="Tahoma"/>
          <w:sz w:val="20"/>
          <w:szCs w:val="20"/>
        </w:rPr>
        <w:t xml:space="preserve"> </w:t>
      </w:r>
      <w:r w:rsidR="00CD0A70" w:rsidRPr="00CB074D">
        <w:rPr>
          <w:rFonts w:ascii="Tahoma" w:hAnsi="Tahoma" w:cs="Tahoma"/>
          <w:sz w:val="20"/>
          <w:szCs w:val="20"/>
        </w:rPr>
        <w:t xml:space="preserve">udział własny </w:t>
      </w:r>
      <w:r w:rsidR="00674105" w:rsidRPr="00CB074D">
        <w:rPr>
          <w:rFonts w:ascii="Tahoma" w:hAnsi="Tahoma" w:cs="Tahoma"/>
          <w:sz w:val="20"/>
          <w:szCs w:val="20"/>
        </w:rPr>
        <w:t>2</w:t>
      </w:r>
      <w:r w:rsidR="00CD0A70" w:rsidRPr="00CB074D">
        <w:rPr>
          <w:rFonts w:ascii="Tahoma" w:hAnsi="Tahoma" w:cs="Tahoma"/>
          <w:sz w:val="20"/>
          <w:szCs w:val="20"/>
        </w:rPr>
        <w:t xml:space="preserve">00,00 zł w szkodzie, dla sprzętu przenośnego w ryzyku kradzieży poza miejscem ubezpieczenia </w:t>
      </w:r>
      <w:r w:rsidR="00674105" w:rsidRPr="00CB074D">
        <w:rPr>
          <w:rFonts w:ascii="Tahoma" w:hAnsi="Tahoma" w:cs="Tahoma"/>
          <w:sz w:val="20"/>
          <w:szCs w:val="20"/>
        </w:rPr>
        <w:t xml:space="preserve">oraz dla kradzieży zwykłej </w:t>
      </w:r>
      <w:r w:rsidR="00CD0A70" w:rsidRPr="00CB074D">
        <w:rPr>
          <w:rFonts w:ascii="Tahoma" w:hAnsi="Tahoma" w:cs="Tahoma"/>
          <w:sz w:val="20"/>
          <w:szCs w:val="20"/>
        </w:rPr>
        <w:t xml:space="preserve">- 10% wartości szkody nie mniej niż </w:t>
      </w:r>
      <w:r w:rsidR="00674105" w:rsidRPr="00CB074D">
        <w:rPr>
          <w:rFonts w:ascii="Tahoma" w:hAnsi="Tahoma" w:cs="Tahoma"/>
          <w:sz w:val="20"/>
          <w:szCs w:val="20"/>
        </w:rPr>
        <w:t>2</w:t>
      </w:r>
      <w:r w:rsidR="00CD0A70" w:rsidRPr="00CB074D">
        <w:rPr>
          <w:rFonts w:ascii="Tahoma" w:hAnsi="Tahoma" w:cs="Tahoma"/>
          <w:sz w:val="20"/>
          <w:szCs w:val="20"/>
        </w:rPr>
        <w:t>00</w:t>
      </w:r>
      <w:r w:rsidR="00674105" w:rsidRPr="00CB074D">
        <w:rPr>
          <w:rFonts w:ascii="Tahoma" w:hAnsi="Tahoma" w:cs="Tahoma"/>
          <w:sz w:val="20"/>
          <w:szCs w:val="20"/>
        </w:rPr>
        <w:t>,00</w:t>
      </w:r>
      <w:r w:rsidR="00CD0A70" w:rsidRPr="00CB074D">
        <w:rPr>
          <w:rFonts w:ascii="Tahoma" w:hAnsi="Tahoma" w:cs="Tahoma"/>
          <w:sz w:val="20"/>
          <w:szCs w:val="20"/>
        </w:rPr>
        <w:t xml:space="preserve"> zł.</w:t>
      </w:r>
    </w:p>
    <w:p w:rsidR="00CD0A70" w:rsidRPr="00CB074D" w:rsidRDefault="00CD0A70" w:rsidP="000654D9">
      <w:pPr>
        <w:numPr>
          <w:ilvl w:val="0"/>
          <w:numId w:val="67"/>
        </w:numPr>
        <w:jc w:val="both"/>
        <w:rPr>
          <w:rFonts w:ascii="Tahoma" w:hAnsi="Tahoma" w:cs="Tahoma"/>
          <w:sz w:val="20"/>
          <w:szCs w:val="20"/>
        </w:rPr>
      </w:pPr>
      <w:r w:rsidRPr="00CB074D">
        <w:rPr>
          <w:rFonts w:ascii="Tahoma" w:hAnsi="Tahoma" w:cs="Tahoma"/>
          <w:sz w:val="20"/>
          <w:szCs w:val="20"/>
        </w:rPr>
        <w:t xml:space="preserve">dane i oprogramowanie oraz zewnętrzne nośniki danych - franszyza redukcyjna/udział własny </w:t>
      </w:r>
      <w:r w:rsidR="00674105" w:rsidRPr="00CB074D">
        <w:rPr>
          <w:rFonts w:ascii="Tahoma" w:hAnsi="Tahoma" w:cs="Tahoma"/>
          <w:sz w:val="20"/>
          <w:szCs w:val="20"/>
        </w:rPr>
        <w:t>2</w:t>
      </w:r>
      <w:r w:rsidRPr="00CB074D">
        <w:rPr>
          <w:rFonts w:ascii="Tahoma" w:hAnsi="Tahoma" w:cs="Tahoma"/>
          <w:sz w:val="20"/>
          <w:szCs w:val="20"/>
        </w:rPr>
        <w:t>00</w:t>
      </w:r>
      <w:r w:rsidR="00674105" w:rsidRPr="00CB074D">
        <w:rPr>
          <w:rFonts w:ascii="Tahoma" w:hAnsi="Tahoma" w:cs="Tahoma"/>
          <w:sz w:val="20"/>
          <w:szCs w:val="20"/>
        </w:rPr>
        <w:t>,00</w:t>
      </w:r>
      <w:r w:rsidRPr="00CB074D">
        <w:rPr>
          <w:rFonts w:ascii="Tahoma" w:hAnsi="Tahoma" w:cs="Tahoma"/>
          <w:sz w:val="20"/>
          <w:szCs w:val="20"/>
        </w:rPr>
        <w:t xml:space="preserve"> zł. w szkodzie</w:t>
      </w:r>
      <w:r w:rsidR="00674105" w:rsidRPr="00CB074D">
        <w:rPr>
          <w:rFonts w:ascii="Tahoma" w:hAnsi="Tahoma" w:cs="Tahoma"/>
          <w:sz w:val="20"/>
          <w:szCs w:val="20"/>
        </w:rPr>
        <w:t>.</w:t>
      </w:r>
    </w:p>
    <w:p w:rsidR="00E743B3" w:rsidRPr="00CB074D" w:rsidRDefault="00E743B3" w:rsidP="00E743B3">
      <w:pPr>
        <w:pStyle w:val="Tekstpodstawowy3"/>
        <w:spacing w:before="120"/>
        <w:ind w:left="360"/>
        <w:jc w:val="both"/>
        <w:rPr>
          <w:rFonts w:ascii="Tahoma" w:hAnsi="Tahoma" w:cs="Tahoma"/>
          <w:b/>
          <w:sz w:val="20"/>
          <w:szCs w:val="20"/>
          <w:u w:val="single"/>
        </w:rPr>
      </w:pPr>
      <w:r w:rsidRPr="00CB074D">
        <w:rPr>
          <w:rFonts w:ascii="Tahoma" w:hAnsi="Tahoma" w:cs="Tahoma"/>
          <w:b/>
          <w:sz w:val="20"/>
          <w:szCs w:val="20"/>
          <w:u w:val="single"/>
        </w:rPr>
        <w:t xml:space="preserve">Zamawiający przyzna dodatkowe punkty zgodnie z kryterium oceny ofert określonym </w:t>
      </w:r>
      <w:r w:rsidRPr="00CB074D">
        <w:rPr>
          <w:rFonts w:ascii="Tahoma" w:hAnsi="Tahoma" w:cs="Tahoma"/>
          <w:b/>
          <w:sz w:val="20"/>
          <w:szCs w:val="20"/>
          <w:u w:val="single"/>
        </w:rPr>
        <w:br/>
        <w:t>w niniejszej SIWZ w przypadku zniesienia franszyz/udziałów własnych.</w:t>
      </w:r>
    </w:p>
    <w:p w:rsidR="004924AC" w:rsidRPr="00CB074D" w:rsidRDefault="004924AC" w:rsidP="00674105">
      <w:pPr>
        <w:spacing w:before="120"/>
        <w:jc w:val="both"/>
        <w:rPr>
          <w:rFonts w:ascii="Tahoma" w:hAnsi="Tahoma" w:cs="Tahoma"/>
          <w:sz w:val="20"/>
          <w:szCs w:val="20"/>
          <w:highlight w:val="yellow"/>
        </w:rPr>
      </w:pPr>
    </w:p>
    <w:p w:rsidR="00B20A3B" w:rsidRPr="00E743B3" w:rsidRDefault="00CD0A70">
      <w:pPr>
        <w:pStyle w:val="Tekstpodstawowy3"/>
        <w:spacing w:before="120"/>
        <w:rPr>
          <w:rFonts w:ascii="Tahoma" w:hAnsi="Tahoma" w:cs="Tahoma"/>
          <w:sz w:val="20"/>
          <w:szCs w:val="20"/>
          <w:lang w:val="pl-PL"/>
        </w:rPr>
      </w:pPr>
      <w:r w:rsidRPr="00E743B3">
        <w:rPr>
          <w:rFonts w:ascii="Tahoma" w:hAnsi="Tahoma" w:cs="Tahoma"/>
          <w:b/>
          <w:sz w:val="20"/>
          <w:szCs w:val="20"/>
        </w:rPr>
        <w:t>/I/ Przedmiot  i  suma  ubezpieczenia:</w:t>
      </w:r>
      <w:r w:rsidRPr="00E743B3">
        <w:rPr>
          <w:rFonts w:ascii="Tahoma" w:hAnsi="Tahoma" w:cs="Tahoma"/>
          <w:sz w:val="20"/>
          <w:szCs w:val="20"/>
        </w:rPr>
        <w:t xml:space="preserve"> </w:t>
      </w:r>
    </w:p>
    <w:tbl>
      <w:tblPr>
        <w:tblW w:w="8880"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8"/>
        <w:gridCol w:w="4056"/>
        <w:gridCol w:w="4296"/>
      </w:tblGrid>
      <w:tr w:rsidR="00674105" w:rsidRPr="0048507A" w:rsidTr="008322C0">
        <w:tc>
          <w:tcPr>
            <w:tcW w:w="528" w:type="dxa"/>
          </w:tcPr>
          <w:p w:rsidR="00674105" w:rsidRPr="00E743B3" w:rsidRDefault="00674105" w:rsidP="00674105">
            <w:pPr>
              <w:spacing w:after="120"/>
              <w:rPr>
                <w:rFonts w:ascii="Tahoma" w:hAnsi="Tahoma" w:cs="Tahoma"/>
                <w:sz w:val="20"/>
                <w:szCs w:val="20"/>
              </w:rPr>
            </w:pPr>
            <w:r w:rsidRPr="00E743B3">
              <w:rPr>
                <w:rFonts w:ascii="Tahoma" w:hAnsi="Tahoma" w:cs="Tahoma"/>
                <w:b/>
                <w:sz w:val="20"/>
                <w:szCs w:val="20"/>
              </w:rPr>
              <w:t>l.p.</w:t>
            </w:r>
          </w:p>
        </w:tc>
        <w:tc>
          <w:tcPr>
            <w:tcW w:w="4056" w:type="dxa"/>
            <w:vAlign w:val="center"/>
          </w:tcPr>
          <w:p w:rsidR="00674105" w:rsidRPr="00E743B3" w:rsidRDefault="00674105" w:rsidP="00674105">
            <w:pPr>
              <w:snapToGrid w:val="0"/>
              <w:ind w:left="142"/>
              <w:rPr>
                <w:rFonts w:ascii="Tahoma" w:hAnsi="Tahoma" w:cs="Tahoma"/>
                <w:b/>
                <w:sz w:val="20"/>
                <w:szCs w:val="20"/>
              </w:rPr>
            </w:pPr>
            <w:r w:rsidRPr="00E743B3">
              <w:rPr>
                <w:rFonts w:ascii="Tahoma" w:hAnsi="Tahoma" w:cs="Tahoma"/>
                <w:b/>
                <w:sz w:val="20"/>
                <w:szCs w:val="20"/>
              </w:rPr>
              <w:t>Przedmiot ubezpieczenia</w:t>
            </w:r>
          </w:p>
        </w:tc>
        <w:tc>
          <w:tcPr>
            <w:tcW w:w="4296" w:type="dxa"/>
            <w:vAlign w:val="center"/>
          </w:tcPr>
          <w:p w:rsidR="00674105" w:rsidRPr="00E743B3" w:rsidRDefault="00674105" w:rsidP="00674105">
            <w:pPr>
              <w:snapToGrid w:val="0"/>
              <w:jc w:val="center"/>
              <w:rPr>
                <w:rFonts w:ascii="Tahoma" w:hAnsi="Tahoma" w:cs="Tahoma"/>
                <w:b/>
                <w:sz w:val="20"/>
                <w:szCs w:val="20"/>
              </w:rPr>
            </w:pPr>
            <w:r w:rsidRPr="00E743B3">
              <w:rPr>
                <w:rFonts w:ascii="Tahoma" w:hAnsi="Tahoma" w:cs="Tahoma"/>
                <w:b/>
                <w:sz w:val="20"/>
                <w:szCs w:val="20"/>
              </w:rPr>
              <w:t>Suma ubezpieczenia (w zł)</w:t>
            </w:r>
          </w:p>
        </w:tc>
      </w:tr>
      <w:tr w:rsidR="00674105" w:rsidRPr="0048507A" w:rsidTr="008322C0">
        <w:trPr>
          <w:trHeight w:val="259"/>
        </w:trPr>
        <w:tc>
          <w:tcPr>
            <w:tcW w:w="528" w:type="dxa"/>
          </w:tcPr>
          <w:p w:rsidR="00674105" w:rsidRPr="00E743B3" w:rsidRDefault="00674105" w:rsidP="00674105">
            <w:pPr>
              <w:spacing w:after="120"/>
              <w:rPr>
                <w:rFonts w:ascii="Tahoma" w:hAnsi="Tahoma" w:cs="Tahoma"/>
                <w:sz w:val="20"/>
                <w:szCs w:val="20"/>
              </w:rPr>
            </w:pPr>
            <w:r w:rsidRPr="00E743B3">
              <w:rPr>
                <w:rFonts w:ascii="Tahoma" w:hAnsi="Tahoma" w:cs="Tahoma"/>
                <w:sz w:val="20"/>
                <w:szCs w:val="20"/>
              </w:rPr>
              <w:t>1</w:t>
            </w:r>
          </w:p>
        </w:tc>
        <w:tc>
          <w:tcPr>
            <w:tcW w:w="4056" w:type="dxa"/>
            <w:vAlign w:val="center"/>
          </w:tcPr>
          <w:p w:rsidR="00674105" w:rsidRPr="00271DE2" w:rsidRDefault="00674105" w:rsidP="00674105">
            <w:pPr>
              <w:snapToGrid w:val="0"/>
              <w:rPr>
                <w:rFonts w:ascii="Tahoma" w:hAnsi="Tahoma" w:cs="Tahoma"/>
                <w:sz w:val="20"/>
                <w:szCs w:val="20"/>
              </w:rPr>
            </w:pPr>
            <w:r w:rsidRPr="00271DE2">
              <w:rPr>
                <w:rFonts w:ascii="Tahoma" w:hAnsi="Tahoma" w:cs="Tahoma"/>
                <w:sz w:val="20"/>
                <w:szCs w:val="20"/>
              </w:rPr>
              <w:t xml:space="preserve">Elektroniczny sprzęt stacjonarny </w:t>
            </w:r>
            <w:r w:rsidR="00105AC9" w:rsidRPr="00271DE2">
              <w:rPr>
                <w:rFonts w:ascii="Tahoma" w:hAnsi="Tahoma" w:cs="Tahoma"/>
                <w:sz w:val="20"/>
                <w:szCs w:val="20"/>
              </w:rPr>
              <w:t>(własny i obcy)</w:t>
            </w:r>
          </w:p>
        </w:tc>
        <w:tc>
          <w:tcPr>
            <w:tcW w:w="4296" w:type="dxa"/>
            <w:vAlign w:val="center"/>
          </w:tcPr>
          <w:p w:rsidR="00674105" w:rsidRPr="003C6250" w:rsidRDefault="003C6250" w:rsidP="00311C35">
            <w:pPr>
              <w:jc w:val="center"/>
              <w:rPr>
                <w:rFonts w:ascii="Tahoma" w:hAnsi="Tahoma" w:cs="Tahoma"/>
                <w:bCs/>
                <w:sz w:val="20"/>
                <w:szCs w:val="20"/>
                <w:highlight w:val="cyan"/>
              </w:rPr>
            </w:pPr>
            <w:r w:rsidRPr="003C6250">
              <w:rPr>
                <w:rFonts w:ascii="Tahoma" w:hAnsi="Tahoma" w:cs="Tahoma"/>
                <w:bCs/>
                <w:sz w:val="20"/>
                <w:szCs w:val="20"/>
                <w:highlight w:val="cyan"/>
              </w:rPr>
              <w:t>3 620 839,03</w:t>
            </w:r>
          </w:p>
        </w:tc>
      </w:tr>
      <w:tr w:rsidR="00674105" w:rsidRPr="0048507A" w:rsidTr="00271DE2">
        <w:trPr>
          <w:trHeight w:val="532"/>
        </w:trPr>
        <w:tc>
          <w:tcPr>
            <w:tcW w:w="528" w:type="dxa"/>
          </w:tcPr>
          <w:p w:rsidR="00674105" w:rsidRPr="00E743B3" w:rsidRDefault="00674105" w:rsidP="00674105">
            <w:pPr>
              <w:spacing w:after="120"/>
              <w:rPr>
                <w:rFonts w:ascii="Tahoma" w:hAnsi="Tahoma" w:cs="Tahoma"/>
                <w:sz w:val="20"/>
                <w:szCs w:val="20"/>
              </w:rPr>
            </w:pPr>
            <w:r w:rsidRPr="00E743B3">
              <w:rPr>
                <w:rFonts w:ascii="Tahoma" w:hAnsi="Tahoma" w:cs="Tahoma"/>
                <w:sz w:val="20"/>
                <w:szCs w:val="20"/>
              </w:rPr>
              <w:t>2</w:t>
            </w:r>
          </w:p>
        </w:tc>
        <w:tc>
          <w:tcPr>
            <w:tcW w:w="4056" w:type="dxa"/>
            <w:vAlign w:val="center"/>
          </w:tcPr>
          <w:p w:rsidR="00674105" w:rsidRPr="00271DE2" w:rsidRDefault="00674105" w:rsidP="00674105">
            <w:pPr>
              <w:snapToGrid w:val="0"/>
              <w:rPr>
                <w:rFonts w:ascii="Tahoma" w:hAnsi="Tahoma" w:cs="Tahoma"/>
                <w:sz w:val="20"/>
                <w:szCs w:val="20"/>
              </w:rPr>
            </w:pPr>
            <w:r w:rsidRPr="00271DE2">
              <w:rPr>
                <w:rFonts w:ascii="Tahoma" w:hAnsi="Tahoma" w:cs="Tahoma"/>
                <w:sz w:val="20"/>
                <w:szCs w:val="20"/>
              </w:rPr>
              <w:t>Elektroniczny sprzęt przenośny</w:t>
            </w:r>
            <w:r w:rsidR="00105AC9" w:rsidRPr="00271DE2">
              <w:rPr>
                <w:rFonts w:ascii="Tahoma" w:hAnsi="Tahoma" w:cs="Tahoma"/>
                <w:sz w:val="20"/>
                <w:szCs w:val="20"/>
              </w:rPr>
              <w:t xml:space="preserve"> (własny i obcy)</w:t>
            </w:r>
          </w:p>
        </w:tc>
        <w:tc>
          <w:tcPr>
            <w:tcW w:w="4296" w:type="dxa"/>
            <w:vAlign w:val="center"/>
          </w:tcPr>
          <w:p w:rsidR="00674105" w:rsidRPr="003C6250" w:rsidRDefault="003C6250" w:rsidP="003C6250">
            <w:pPr>
              <w:jc w:val="center"/>
              <w:rPr>
                <w:rFonts w:ascii="Tahoma" w:hAnsi="Tahoma" w:cs="Tahoma"/>
                <w:bCs/>
                <w:sz w:val="20"/>
                <w:szCs w:val="20"/>
                <w:highlight w:val="cyan"/>
              </w:rPr>
            </w:pPr>
            <w:r w:rsidRPr="003C6250">
              <w:rPr>
                <w:rFonts w:ascii="Tahoma" w:hAnsi="Tahoma" w:cs="Tahoma"/>
                <w:bCs/>
                <w:sz w:val="20"/>
                <w:szCs w:val="20"/>
                <w:highlight w:val="cyan"/>
              </w:rPr>
              <w:t>1 232 089,20</w:t>
            </w:r>
          </w:p>
        </w:tc>
      </w:tr>
      <w:tr w:rsidR="00674105" w:rsidRPr="0048507A" w:rsidTr="008322C0">
        <w:trPr>
          <w:trHeight w:val="489"/>
        </w:trPr>
        <w:tc>
          <w:tcPr>
            <w:tcW w:w="528" w:type="dxa"/>
          </w:tcPr>
          <w:p w:rsidR="00674105" w:rsidRPr="00E743B3" w:rsidRDefault="00D627B5" w:rsidP="00674105">
            <w:pPr>
              <w:spacing w:after="120"/>
              <w:rPr>
                <w:rFonts w:ascii="Tahoma" w:hAnsi="Tahoma" w:cs="Tahoma"/>
                <w:sz w:val="20"/>
                <w:szCs w:val="20"/>
              </w:rPr>
            </w:pPr>
            <w:r w:rsidRPr="00E743B3">
              <w:rPr>
                <w:rFonts w:ascii="Tahoma" w:hAnsi="Tahoma" w:cs="Tahoma"/>
                <w:sz w:val="20"/>
                <w:szCs w:val="20"/>
              </w:rPr>
              <w:t>4</w:t>
            </w:r>
          </w:p>
        </w:tc>
        <w:tc>
          <w:tcPr>
            <w:tcW w:w="4056" w:type="dxa"/>
            <w:vAlign w:val="center"/>
          </w:tcPr>
          <w:p w:rsidR="00674105" w:rsidRPr="008322C0" w:rsidRDefault="00674105" w:rsidP="00674105">
            <w:pPr>
              <w:snapToGrid w:val="0"/>
              <w:rPr>
                <w:rFonts w:ascii="Tahoma" w:hAnsi="Tahoma" w:cs="Tahoma"/>
                <w:sz w:val="20"/>
                <w:szCs w:val="20"/>
              </w:rPr>
            </w:pPr>
            <w:r w:rsidRPr="008322C0">
              <w:rPr>
                <w:rFonts w:ascii="Tahoma" w:hAnsi="Tahoma" w:cs="Tahoma"/>
                <w:sz w:val="20"/>
                <w:szCs w:val="20"/>
              </w:rPr>
              <w:t>Dane i oprogramowanie oraz zewnętrzne nośniki danych</w:t>
            </w:r>
          </w:p>
        </w:tc>
        <w:tc>
          <w:tcPr>
            <w:tcW w:w="4296" w:type="dxa"/>
            <w:vAlign w:val="center"/>
          </w:tcPr>
          <w:p w:rsidR="00674105" w:rsidRPr="008322C0" w:rsidRDefault="00250846" w:rsidP="00674105">
            <w:pPr>
              <w:jc w:val="center"/>
              <w:rPr>
                <w:rFonts w:ascii="Tahoma" w:hAnsi="Tahoma" w:cs="Tahoma"/>
                <w:sz w:val="20"/>
                <w:szCs w:val="20"/>
              </w:rPr>
            </w:pPr>
            <w:r w:rsidRPr="008322C0">
              <w:rPr>
                <w:rFonts w:ascii="Tahoma" w:hAnsi="Tahoma" w:cs="Tahoma"/>
                <w:sz w:val="20"/>
                <w:szCs w:val="20"/>
              </w:rPr>
              <w:t>25</w:t>
            </w:r>
            <w:r w:rsidR="00674105" w:rsidRPr="008322C0">
              <w:rPr>
                <w:rFonts w:ascii="Tahoma" w:hAnsi="Tahoma" w:cs="Tahoma"/>
                <w:sz w:val="20"/>
                <w:szCs w:val="20"/>
              </w:rPr>
              <w:t xml:space="preserve">0 000,00 </w:t>
            </w:r>
          </w:p>
          <w:p w:rsidR="00674105" w:rsidRPr="008322C0" w:rsidRDefault="00674105" w:rsidP="00674105">
            <w:pPr>
              <w:jc w:val="center"/>
              <w:rPr>
                <w:rFonts w:ascii="Tahoma" w:hAnsi="Tahoma" w:cs="Tahoma"/>
                <w:bCs/>
                <w:sz w:val="20"/>
                <w:szCs w:val="20"/>
              </w:rPr>
            </w:pPr>
            <w:r w:rsidRPr="008322C0">
              <w:rPr>
                <w:rFonts w:ascii="Tahoma" w:hAnsi="Tahoma" w:cs="Tahoma"/>
                <w:sz w:val="20"/>
                <w:szCs w:val="20"/>
              </w:rPr>
              <w:t xml:space="preserve"> </w:t>
            </w:r>
            <w:r w:rsidRPr="008322C0">
              <w:rPr>
                <w:rFonts w:ascii="Tahoma" w:hAnsi="Tahoma" w:cs="Tahoma"/>
                <w:bCs/>
                <w:sz w:val="20"/>
                <w:szCs w:val="20"/>
              </w:rPr>
              <w:t>na jedno i wszystkie zdarzenia (jeden wspólny limit na wszystkie ubezpieczane jednostki).</w:t>
            </w:r>
          </w:p>
        </w:tc>
      </w:tr>
      <w:tr w:rsidR="00C76838" w:rsidRPr="0048507A" w:rsidTr="008322C0">
        <w:trPr>
          <w:trHeight w:val="489"/>
        </w:trPr>
        <w:tc>
          <w:tcPr>
            <w:tcW w:w="528" w:type="dxa"/>
          </w:tcPr>
          <w:p w:rsidR="00C76838" w:rsidRPr="0048507A" w:rsidRDefault="00C76838" w:rsidP="00674105">
            <w:pPr>
              <w:spacing w:after="120"/>
              <w:rPr>
                <w:rFonts w:ascii="Tahoma" w:hAnsi="Tahoma" w:cs="Tahoma"/>
                <w:sz w:val="20"/>
                <w:szCs w:val="20"/>
                <w:highlight w:val="yellow"/>
              </w:rPr>
            </w:pPr>
          </w:p>
        </w:tc>
        <w:tc>
          <w:tcPr>
            <w:tcW w:w="4056" w:type="dxa"/>
            <w:vAlign w:val="center"/>
          </w:tcPr>
          <w:p w:rsidR="00C76838" w:rsidRPr="0048507A" w:rsidRDefault="00C76838" w:rsidP="00C76838">
            <w:pPr>
              <w:snapToGrid w:val="0"/>
              <w:jc w:val="right"/>
              <w:rPr>
                <w:rFonts w:ascii="Tahoma" w:hAnsi="Tahoma" w:cs="Tahoma"/>
                <w:sz w:val="20"/>
                <w:szCs w:val="20"/>
                <w:highlight w:val="yellow"/>
              </w:rPr>
            </w:pPr>
            <w:r w:rsidRPr="00311C35">
              <w:rPr>
                <w:rFonts w:ascii="Tahoma" w:hAnsi="Tahoma" w:cs="Tahoma"/>
                <w:b/>
                <w:sz w:val="20"/>
                <w:szCs w:val="20"/>
              </w:rPr>
              <w:t>razem</w:t>
            </w:r>
          </w:p>
        </w:tc>
        <w:tc>
          <w:tcPr>
            <w:tcW w:w="4296" w:type="dxa"/>
            <w:vAlign w:val="center"/>
          </w:tcPr>
          <w:p w:rsidR="00C76838" w:rsidRPr="0048507A" w:rsidRDefault="003C6250" w:rsidP="00C76838">
            <w:pPr>
              <w:jc w:val="center"/>
              <w:rPr>
                <w:rFonts w:ascii="Tahoma" w:hAnsi="Tahoma" w:cs="Tahoma"/>
                <w:b/>
                <w:sz w:val="20"/>
                <w:szCs w:val="20"/>
                <w:highlight w:val="yellow"/>
              </w:rPr>
            </w:pPr>
            <w:r w:rsidRPr="003C6250">
              <w:rPr>
                <w:rFonts w:ascii="Tahoma" w:hAnsi="Tahoma" w:cs="Tahoma"/>
                <w:b/>
                <w:sz w:val="20"/>
                <w:szCs w:val="20"/>
                <w:highlight w:val="cyan"/>
              </w:rPr>
              <w:t>5 102 928,23</w:t>
            </w:r>
            <w:r w:rsidR="00311C35" w:rsidRPr="00311C35">
              <w:rPr>
                <w:rFonts w:ascii="Tahoma" w:hAnsi="Tahoma" w:cs="Tahoma"/>
                <w:b/>
                <w:sz w:val="20"/>
                <w:szCs w:val="20"/>
              </w:rPr>
              <w:t xml:space="preserve">    </w:t>
            </w:r>
          </w:p>
        </w:tc>
      </w:tr>
    </w:tbl>
    <w:p w:rsidR="00674105" w:rsidRPr="0048507A" w:rsidRDefault="00674105" w:rsidP="00674105">
      <w:pPr>
        <w:pStyle w:val="Tekstpodstawowy3"/>
        <w:spacing w:before="120"/>
        <w:rPr>
          <w:rFonts w:ascii="Tahoma" w:hAnsi="Tahoma" w:cs="Tahoma"/>
          <w:b/>
          <w:sz w:val="20"/>
          <w:szCs w:val="20"/>
          <w:highlight w:val="yellow"/>
          <w:lang w:val="pl-PL"/>
        </w:rPr>
      </w:pPr>
    </w:p>
    <w:p w:rsidR="00674105" w:rsidRPr="00E743B3" w:rsidRDefault="00674105" w:rsidP="00674105">
      <w:pPr>
        <w:pStyle w:val="Tekstpodstawowy3"/>
        <w:spacing w:before="120"/>
        <w:rPr>
          <w:rFonts w:ascii="Tahoma" w:hAnsi="Tahoma" w:cs="Tahoma"/>
          <w:sz w:val="20"/>
          <w:szCs w:val="20"/>
        </w:rPr>
      </w:pPr>
      <w:r w:rsidRPr="00E743B3">
        <w:rPr>
          <w:rFonts w:ascii="Tahoma" w:hAnsi="Tahoma" w:cs="Tahoma"/>
          <w:b/>
          <w:sz w:val="20"/>
          <w:szCs w:val="20"/>
        </w:rPr>
        <w:t>Szczegółowe sumy  ubezpieczenia:</w:t>
      </w:r>
      <w:r w:rsidRPr="00E743B3">
        <w:rPr>
          <w:rFonts w:ascii="Tahoma" w:hAnsi="Tahoma" w:cs="Tahoma"/>
          <w:sz w:val="20"/>
          <w:szCs w:val="20"/>
        </w:rPr>
        <w:t xml:space="preserve"> </w:t>
      </w:r>
      <w:r w:rsidRPr="00E05747">
        <w:rPr>
          <w:rFonts w:ascii="Tahoma" w:hAnsi="Tahoma" w:cs="Tahoma"/>
          <w:sz w:val="20"/>
          <w:szCs w:val="20"/>
        </w:rPr>
        <w:t xml:space="preserve">zgodnie z </w:t>
      </w:r>
      <w:r w:rsidRPr="00E05747">
        <w:rPr>
          <w:rFonts w:ascii="Tahoma" w:hAnsi="Tahoma" w:cs="Tahoma"/>
          <w:b/>
          <w:sz w:val="20"/>
          <w:szCs w:val="20"/>
        </w:rPr>
        <w:t>załącznikiem C</w:t>
      </w:r>
      <w:r w:rsidRPr="00E05747">
        <w:rPr>
          <w:rFonts w:ascii="Tahoma" w:hAnsi="Tahoma" w:cs="Tahoma"/>
          <w:sz w:val="20"/>
          <w:szCs w:val="20"/>
        </w:rPr>
        <w:t xml:space="preserve"> do SIW</w:t>
      </w:r>
      <w:r w:rsidRPr="00E743B3">
        <w:rPr>
          <w:rFonts w:ascii="Tahoma" w:hAnsi="Tahoma" w:cs="Tahoma"/>
          <w:sz w:val="20"/>
          <w:szCs w:val="20"/>
        </w:rPr>
        <w:t>Z.</w:t>
      </w:r>
    </w:p>
    <w:p w:rsidR="00674105" w:rsidRPr="00E743B3" w:rsidRDefault="00674105" w:rsidP="00EF67D0">
      <w:pPr>
        <w:pStyle w:val="Tekstpodstawowy3"/>
        <w:spacing w:before="120"/>
        <w:jc w:val="both"/>
        <w:rPr>
          <w:rFonts w:ascii="Tahoma" w:hAnsi="Tahoma" w:cs="Tahoma"/>
          <w:sz w:val="20"/>
          <w:szCs w:val="20"/>
          <w:lang w:val="pl-PL"/>
        </w:rPr>
      </w:pPr>
      <w:r w:rsidRPr="00E743B3">
        <w:rPr>
          <w:rFonts w:ascii="Tahoma" w:hAnsi="Tahoma" w:cs="Tahoma"/>
          <w:sz w:val="20"/>
          <w:szCs w:val="20"/>
        </w:rPr>
        <w:t>Sumy ubezpieczenia mogą ulegać zmianie w trakcie trwania umowy ubezpieczenia, a w szczególności w związku z obowiązywaniem klauzuli automatycznego pokrycia i automatycznego zmniejszenia sumy ubezpieczenia.</w:t>
      </w:r>
    </w:p>
    <w:p w:rsidR="00BC755A" w:rsidRPr="0022371D" w:rsidRDefault="006F451A" w:rsidP="00BC755A">
      <w:pPr>
        <w:pStyle w:val="Tekstpodstawowy3"/>
        <w:spacing w:before="120"/>
        <w:jc w:val="both"/>
        <w:rPr>
          <w:rFonts w:ascii="Tahoma" w:hAnsi="Tahoma" w:cs="Tahoma"/>
          <w:sz w:val="20"/>
          <w:szCs w:val="20"/>
          <w:lang w:val="pl-PL"/>
        </w:rPr>
      </w:pPr>
      <w:r w:rsidRPr="00E743B3">
        <w:rPr>
          <w:rFonts w:ascii="Tahoma" w:hAnsi="Tahoma" w:cs="Tahoma"/>
          <w:sz w:val="20"/>
          <w:szCs w:val="20"/>
          <w:u w:val="single"/>
        </w:rPr>
        <w:lastRenderedPageBreak/>
        <w:t xml:space="preserve">Sprzęt elektroniczny to </w:t>
      </w:r>
      <w:r w:rsidR="00A86D4B">
        <w:rPr>
          <w:rFonts w:ascii="Tahoma" w:hAnsi="Tahoma" w:cs="Tahoma"/>
          <w:sz w:val="20"/>
          <w:szCs w:val="20"/>
          <w:u w:val="single"/>
          <w:lang w:val="pl-PL"/>
        </w:rPr>
        <w:t>m.in.</w:t>
      </w:r>
      <w:r w:rsidRPr="00E743B3">
        <w:rPr>
          <w:rFonts w:ascii="Tahoma" w:hAnsi="Tahoma" w:cs="Tahoma"/>
          <w:sz w:val="20"/>
          <w:szCs w:val="20"/>
          <w:u w:val="single"/>
        </w:rPr>
        <w:t>:</w:t>
      </w:r>
      <w:r w:rsidRPr="00E743B3">
        <w:rPr>
          <w:rFonts w:ascii="Tahoma" w:hAnsi="Tahoma" w:cs="Tahoma"/>
          <w:sz w:val="20"/>
          <w:szCs w:val="20"/>
        </w:rPr>
        <w:t xml:space="preserve"> </w:t>
      </w:r>
      <w:r w:rsidR="00BC755A" w:rsidRPr="00835FD2">
        <w:rPr>
          <w:rFonts w:ascii="Tahoma" w:hAnsi="Tahoma" w:cs="Tahoma"/>
          <w:sz w:val="20"/>
          <w:szCs w:val="20"/>
        </w:rPr>
        <w:t xml:space="preserve">zestawy komputerowe, </w:t>
      </w:r>
      <w:r w:rsidR="00835FD2" w:rsidRPr="00444CB0">
        <w:rPr>
          <w:rFonts w:ascii="Tahoma" w:hAnsi="Tahoma" w:cs="Tahoma"/>
          <w:sz w:val="20"/>
          <w:szCs w:val="20"/>
          <w:lang w:val="pl-PL"/>
        </w:rPr>
        <w:t xml:space="preserve">laptopy, </w:t>
      </w:r>
      <w:r w:rsidR="00BC755A" w:rsidRPr="00444CB0">
        <w:rPr>
          <w:rFonts w:ascii="Tahoma" w:hAnsi="Tahoma" w:cs="Tahoma"/>
          <w:sz w:val="20"/>
          <w:szCs w:val="20"/>
        </w:rPr>
        <w:t>serwery,  notebook</w:t>
      </w:r>
      <w:r w:rsidR="00BC755A" w:rsidRPr="00713949">
        <w:rPr>
          <w:rFonts w:ascii="Tahoma" w:hAnsi="Tahoma" w:cs="Tahoma"/>
          <w:sz w:val="20"/>
          <w:szCs w:val="20"/>
        </w:rPr>
        <w:t>, czytniki, drukarki</w:t>
      </w:r>
      <w:r w:rsidR="00BC755A" w:rsidRPr="009255DA">
        <w:rPr>
          <w:rFonts w:ascii="Tahoma" w:hAnsi="Tahoma" w:cs="Tahoma"/>
          <w:sz w:val="20"/>
          <w:szCs w:val="20"/>
        </w:rPr>
        <w:t>, urządzenia wielofunkcyjne, </w:t>
      </w:r>
      <w:r w:rsidR="00F268B2">
        <w:rPr>
          <w:rFonts w:ascii="Tahoma" w:hAnsi="Tahoma" w:cs="Tahoma"/>
          <w:sz w:val="20"/>
          <w:szCs w:val="20"/>
          <w:lang w:val="pl-PL"/>
        </w:rPr>
        <w:t xml:space="preserve">skanery, </w:t>
      </w:r>
      <w:proofErr w:type="spellStart"/>
      <w:r w:rsidR="00BC755A" w:rsidRPr="009255DA">
        <w:rPr>
          <w:rFonts w:ascii="Tahoma" w:hAnsi="Tahoma" w:cs="Tahoma"/>
          <w:sz w:val="20"/>
          <w:szCs w:val="20"/>
        </w:rPr>
        <w:t>switche</w:t>
      </w:r>
      <w:proofErr w:type="spellEnd"/>
      <w:r w:rsidR="00BC755A" w:rsidRPr="009255DA">
        <w:rPr>
          <w:rFonts w:ascii="Tahoma" w:hAnsi="Tahoma" w:cs="Tahoma"/>
          <w:sz w:val="20"/>
          <w:szCs w:val="20"/>
        </w:rPr>
        <w:t xml:space="preserve">, routery, </w:t>
      </w:r>
      <w:r w:rsidR="00713949">
        <w:rPr>
          <w:rFonts w:ascii="Tahoma" w:hAnsi="Tahoma" w:cs="Tahoma"/>
          <w:sz w:val="20"/>
          <w:szCs w:val="20"/>
          <w:lang w:val="pl-PL"/>
        </w:rPr>
        <w:t xml:space="preserve">tablety, </w:t>
      </w:r>
      <w:r w:rsidR="00BC755A" w:rsidRPr="009255DA">
        <w:rPr>
          <w:rFonts w:ascii="Tahoma" w:hAnsi="Tahoma" w:cs="Tahoma"/>
          <w:sz w:val="20"/>
          <w:szCs w:val="20"/>
        </w:rPr>
        <w:t>systemy nagłaśniające, klimatyzatory,</w:t>
      </w:r>
      <w:r w:rsidR="00BC755A" w:rsidRPr="00601497">
        <w:rPr>
          <w:rFonts w:ascii="Tahoma" w:hAnsi="Tahoma" w:cs="Tahoma"/>
          <w:sz w:val="20"/>
          <w:szCs w:val="20"/>
        </w:rPr>
        <w:t xml:space="preserve"> </w:t>
      </w:r>
      <w:r w:rsidR="00BC755A" w:rsidRPr="00835FD2">
        <w:rPr>
          <w:rFonts w:ascii="Tahoma" w:hAnsi="Tahoma" w:cs="Tahoma"/>
          <w:sz w:val="20"/>
          <w:szCs w:val="20"/>
        </w:rPr>
        <w:t>kserokopiarki</w:t>
      </w:r>
      <w:r w:rsidR="00BC755A" w:rsidRPr="002A23EE">
        <w:rPr>
          <w:rFonts w:ascii="Tahoma" w:hAnsi="Tahoma" w:cs="Tahoma"/>
          <w:sz w:val="20"/>
          <w:szCs w:val="20"/>
        </w:rPr>
        <w:t xml:space="preserve">, faxy, </w:t>
      </w:r>
      <w:r w:rsidR="00BC755A" w:rsidRPr="00713949">
        <w:rPr>
          <w:rFonts w:ascii="Tahoma" w:hAnsi="Tahoma" w:cs="Tahoma"/>
          <w:sz w:val="20"/>
          <w:szCs w:val="20"/>
        </w:rPr>
        <w:t>kamery stacjonarne i przenośne, niszczarki, aparaty</w:t>
      </w:r>
      <w:r w:rsidR="00BC755A" w:rsidRPr="000F1FC1">
        <w:rPr>
          <w:rFonts w:ascii="Tahoma" w:hAnsi="Tahoma" w:cs="Tahoma"/>
          <w:sz w:val="20"/>
          <w:szCs w:val="20"/>
        </w:rPr>
        <w:t xml:space="preserve"> cyfrowe</w:t>
      </w:r>
      <w:r w:rsidR="00BC755A" w:rsidRPr="006A3BFD">
        <w:rPr>
          <w:rFonts w:ascii="Tahoma" w:hAnsi="Tahoma" w:cs="Tahoma"/>
          <w:sz w:val="20"/>
          <w:szCs w:val="20"/>
        </w:rPr>
        <w:t>, nagrywarki,</w:t>
      </w:r>
      <w:r w:rsidR="009255DA" w:rsidRPr="006A3BFD">
        <w:rPr>
          <w:rFonts w:ascii="Tahoma" w:hAnsi="Tahoma" w:cs="Tahoma"/>
          <w:sz w:val="20"/>
          <w:szCs w:val="20"/>
        </w:rPr>
        <w:t xml:space="preserve"> telefony</w:t>
      </w:r>
      <w:r w:rsidR="009255DA" w:rsidRPr="009255DA">
        <w:rPr>
          <w:rFonts w:ascii="Tahoma" w:hAnsi="Tahoma" w:cs="Tahoma"/>
          <w:sz w:val="20"/>
          <w:szCs w:val="20"/>
          <w:lang w:val="pl-PL"/>
        </w:rPr>
        <w:t>,</w:t>
      </w:r>
      <w:r w:rsidR="00BC755A" w:rsidRPr="009255DA">
        <w:rPr>
          <w:rFonts w:ascii="Tahoma" w:hAnsi="Tahoma" w:cs="Tahoma"/>
          <w:sz w:val="20"/>
          <w:szCs w:val="20"/>
        </w:rPr>
        <w:t xml:space="preserve"> </w:t>
      </w:r>
      <w:r w:rsidR="00BC755A" w:rsidRPr="00C04DBB">
        <w:rPr>
          <w:rFonts w:ascii="Tahoma" w:hAnsi="Tahoma" w:cs="Tahoma"/>
          <w:sz w:val="20"/>
          <w:szCs w:val="20"/>
        </w:rPr>
        <w:t>telefony komórkowe, dyski (</w:t>
      </w:r>
      <w:r w:rsidR="00BC755A" w:rsidRPr="009255DA">
        <w:rPr>
          <w:rFonts w:ascii="Tahoma" w:hAnsi="Tahoma" w:cs="Tahoma"/>
          <w:sz w:val="20"/>
          <w:szCs w:val="20"/>
        </w:rPr>
        <w:t xml:space="preserve">zewnętrzne, wewnętrzne), </w:t>
      </w:r>
      <w:proofErr w:type="spellStart"/>
      <w:r w:rsidR="002A23EE">
        <w:rPr>
          <w:rFonts w:ascii="Tahoma" w:hAnsi="Tahoma" w:cs="Tahoma"/>
          <w:sz w:val="20"/>
          <w:szCs w:val="20"/>
          <w:lang w:val="pl-PL"/>
        </w:rPr>
        <w:t>power</w:t>
      </w:r>
      <w:proofErr w:type="spellEnd"/>
      <w:r w:rsidR="002A23EE">
        <w:rPr>
          <w:rFonts w:ascii="Tahoma" w:hAnsi="Tahoma" w:cs="Tahoma"/>
          <w:sz w:val="20"/>
          <w:szCs w:val="20"/>
          <w:lang w:val="pl-PL"/>
        </w:rPr>
        <w:t xml:space="preserve"> bank</w:t>
      </w:r>
      <w:r w:rsidR="002A23EE" w:rsidRPr="00713949">
        <w:rPr>
          <w:rFonts w:ascii="Tahoma" w:hAnsi="Tahoma" w:cs="Tahoma"/>
          <w:sz w:val="20"/>
          <w:szCs w:val="20"/>
          <w:lang w:val="pl-PL"/>
        </w:rPr>
        <w:t xml:space="preserve">, </w:t>
      </w:r>
      <w:r w:rsidR="00BC755A" w:rsidRPr="00713949">
        <w:rPr>
          <w:rFonts w:ascii="Tahoma" w:hAnsi="Tahoma" w:cs="Tahoma"/>
          <w:sz w:val="20"/>
          <w:szCs w:val="20"/>
        </w:rPr>
        <w:t>centrale telefoniczne, s</w:t>
      </w:r>
      <w:r w:rsidR="00BC755A" w:rsidRPr="000F1FC1">
        <w:rPr>
          <w:rFonts w:ascii="Tahoma" w:hAnsi="Tahoma" w:cs="Tahoma"/>
          <w:sz w:val="20"/>
          <w:szCs w:val="20"/>
        </w:rPr>
        <w:t>ystemy cyfrowej rejestracji wizji, monitoringi</w:t>
      </w:r>
      <w:r w:rsidR="00BC755A" w:rsidRPr="00807055">
        <w:rPr>
          <w:rFonts w:ascii="Tahoma" w:hAnsi="Tahoma" w:cs="Tahoma"/>
          <w:sz w:val="20"/>
          <w:szCs w:val="20"/>
        </w:rPr>
        <w:t xml:space="preserve"> </w:t>
      </w:r>
      <w:r w:rsidR="00BC755A" w:rsidRPr="00713949">
        <w:rPr>
          <w:rFonts w:ascii="Tahoma" w:hAnsi="Tahoma" w:cs="Tahoma"/>
          <w:sz w:val="20"/>
          <w:szCs w:val="20"/>
        </w:rPr>
        <w:t xml:space="preserve">(z osprzętem np. urządzenia rejestrujące, rejestratory,  zasilacze systemowe, dyski do rejestratorów),  tablice interaktywne, </w:t>
      </w:r>
      <w:r w:rsidR="00B74BC5" w:rsidRPr="00713949">
        <w:rPr>
          <w:rFonts w:ascii="Tahoma" w:hAnsi="Tahoma" w:cs="Tahoma"/>
          <w:sz w:val="20"/>
          <w:szCs w:val="20"/>
          <w:lang w:val="pl-PL"/>
        </w:rPr>
        <w:t xml:space="preserve">tablica wyników, </w:t>
      </w:r>
      <w:r w:rsidR="00BC755A" w:rsidRPr="00713949">
        <w:rPr>
          <w:rFonts w:ascii="Tahoma" w:hAnsi="Tahoma" w:cs="Tahoma"/>
          <w:sz w:val="20"/>
          <w:szCs w:val="20"/>
        </w:rPr>
        <w:t>tablice multimedialne, biblioteka multimedialna, pracownia</w:t>
      </w:r>
      <w:r w:rsidR="00BC755A" w:rsidRPr="00807055">
        <w:rPr>
          <w:rFonts w:ascii="Tahoma" w:hAnsi="Tahoma" w:cs="Tahoma"/>
          <w:sz w:val="20"/>
          <w:szCs w:val="20"/>
        </w:rPr>
        <w:t xml:space="preserve"> komputerowa, </w:t>
      </w:r>
      <w:r w:rsidR="00BC755A" w:rsidRPr="006A3BFD">
        <w:rPr>
          <w:rFonts w:ascii="Tahoma" w:hAnsi="Tahoma" w:cs="Tahoma"/>
          <w:sz w:val="20"/>
          <w:szCs w:val="20"/>
        </w:rPr>
        <w:t xml:space="preserve">system </w:t>
      </w:r>
      <w:r w:rsidR="00BC755A" w:rsidRPr="006A3BFD">
        <w:rPr>
          <w:rFonts w:ascii="Tahoma" w:hAnsi="Tahoma" w:cs="Tahoma"/>
          <w:sz w:val="20"/>
          <w:szCs w:val="20"/>
          <w:lang w:val="pl-PL"/>
        </w:rPr>
        <w:t>anty</w:t>
      </w:r>
      <w:r w:rsidR="00BC755A" w:rsidRPr="006A3BFD">
        <w:rPr>
          <w:rFonts w:ascii="Tahoma" w:hAnsi="Tahoma" w:cs="Tahoma"/>
          <w:sz w:val="20"/>
          <w:szCs w:val="20"/>
        </w:rPr>
        <w:t xml:space="preserve">włamaniowy (czujki i alarm), </w:t>
      </w:r>
      <w:proofErr w:type="spellStart"/>
      <w:r w:rsidR="00BC755A" w:rsidRPr="0022371D">
        <w:rPr>
          <w:rFonts w:ascii="Tahoma" w:hAnsi="Tahoma" w:cs="Tahoma"/>
          <w:sz w:val="20"/>
          <w:szCs w:val="20"/>
        </w:rPr>
        <w:t>wizualizery</w:t>
      </w:r>
      <w:proofErr w:type="spellEnd"/>
      <w:r w:rsidR="00BC755A" w:rsidRPr="0022371D">
        <w:rPr>
          <w:rFonts w:ascii="Tahoma" w:hAnsi="Tahoma" w:cs="Tahoma"/>
          <w:sz w:val="20"/>
          <w:szCs w:val="20"/>
        </w:rPr>
        <w:t xml:space="preserve"> (w tym z ekranami), projektory</w:t>
      </w:r>
      <w:r w:rsidR="00BC755A" w:rsidRPr="00601497">
        <w:rPr>
          <w:rFonts w:ascii="Tahoma" w:hAnsi="Tahoma" w:cs="Tahoma"/>
          <w:sz w:val="20"/>
          <w:szCs w:val="20"/>
        </w:rPr>
        <w:t xml:space="preserve">,  </w:t>
      </w:r>
      <w:r w:rsidR="0022371D">
        <w:rPr>
          <w:rFonts w:ascii="Tahoma" w:hAnsi="Tahoma" w:cs="Tahoma"/>
          <w:sz w:val="20"/>
          <w:szCs w:val="20"/>
          <w:lang w:val="pl-PL"/>
        </w:rPr>
        <w:t xml:space="preserve">przełączniki </w:t>
      </w:r>
      <w:proofErr w:type="spellStart"/>
      <w:r w:rsidR="0022371D">
        <w:rPr>
          <w:rFonts w:ascii="Tahoma" w:hAnsi="Tahoma" w:cs="Tahoma"/>
          <w:sz w:val="20"/>
          <w:szCs w:val="20"/>
          <w:lang w:val="pl-PL"/>
        </w:rPr>
        <w:t>zarządzalne</w:t>
      </w:r>
      <w:proofErr w:type="spellEnd"/>
      <w:r w:rsidR="0022371D">
        <w:rPr>
          <w:rFonts w:ascii="Tahoma" w:hAnsi="Tahoma" w:cs="Tahoma"/>
          <w:sz w:val="20"/>
          <w:szCs w:val="20"/>
          <w:lang w:val="pl-PL"/>
        </w:rPr>
        <w:t xml:space="preserve">, </w:t>
      </w:r>
      <w:r w:rsidR="00BC755A" w:rsidRPr="00835FD2">
        <w:rPr>
          <w:rFonts w:ascii="Tahoma" w:hAnsi="Tahoma" w:cs="Tahoma"/>
          <w:sz w:val="20"/>
          <w:szCs w:val="20"/>
        </w:rPr>
        <w:t xml:space="preserve">BIOFEEDBACK </w:t>
      </w:r>
      <w:r w:rsidR="00BC755A" w:rsidRPr="00F268B2">
        <w:rPr>
          <w:rFonts w:ascii="Tahoma" w:hAnsi="Tahoma" w:cs="Tahoma"/>
          <w:sz w:val="20"/>
          <w:szCs w:val="20"/>
        </w:rPr>
        <w:t>(laptop,</w:t>
      </w:r>
      <w:r w:rsidR="00BC755A" w:rsidRPr="00F268B2">
        <w:rPr>
          <w:rFonts w:ascii="Tahoma" w:hAnsi="Tahoma" w:cs="Tahoma"/>
          <w:sz w:val="20"/>
          <w:szCs w:val="20"/>
          <w:lang w:val="pl-PL"/>
        </w:rPr>
        <w:t xml:space="preserve"> </w:t>
      </w:r>
      <w:r w:rsidR="00BC755A" w:rsidRPr="00F268B2">
        <w:rPr>
          <w:rFonts w:ascii="Tahoma" w:hAnsi="Tahoma" w:cs="Tahoma"/>
          <w:sz w:val="20"/>
          <w:szCs w:val="20"/>
        </w:rPr>
        <w:t>monitor,</w:t>
      </w:r>
      <w:r w:rsidR="00BC755A" w:rsidRPr="00F268B2">
        <w:rPr>
          <w:rFonts w:ascii="Tahoma" w:hAnsi="Tahoma" w:cs="Tahoma"/>
          <w:sz w:val="20"/>
          <w:szCs w:val="20"/>
          <w:lang w:val="pl-PL"/>
        </w:rPr>
        <w:t xml:space="preserve"> </w:t>
      </w:r>
      <w:r w:rsidR="00BC755A" w:rsidRPr="00F268B2">
        <w:rPr>
          <w:rFonts w:ascii="Tahoma" w:hAnsi="Tahoma" w:cs="Tahoma"/>
          <w:sz w:val="20"/>
          <w:szCs w:val="20"/>
        </w:rPr>
        <w:t>głowice szt</w:t>
      </w:r>
      <w:r w:rsidR="00BC755A" w:rsidRPr="00F268B2">
        <w:rPr>
          <w:rFonts w:ascii="Tahoma" w:hAnsi="Tahoma" w:cs="Tahoma"/>
          <w:sz w:val="20"/>
          <w:szCs w:val="20"/>
          <w:lang w:val="pl-PL"/>
        </w:rPr>
        <w:t>.</w:t>
      </w:r>
      <w:r w:rsidR="00BC755A" w:rsidRPr="00F268B2">
        <w:rPr>
          <w:rFonts w:ascii="Tahoma" w:hAnsi="Tahoma" w:cs="Tahoma"/>
          <w:sz w:val="20"/>
          <w:szCs w:val="20"/>
        </w:rPr>
        <w:t>2,</w:t>
      </w:r>
      <w:r w:rsidR="00BC755A" w:rsidRPr="00F268B2">
        <w:rPr>
          <w:rFonts w:ascii="Tahoma" w:hAnsi="Tahoma" w:cs="Tahoma"/>
          <w:sz w:val="20"/>
          <w:szCs w:val="20"/>
          <w:lang w:val="pl-PL"/>
        </w:rPr>
        <w:t xml:space="preserve"> </w:t>
      </w:r>
      <w:r w:rsidR="00BC755A" w:rsidRPr="00F268B2">
        <w:rPr>
          <w:rFonts w:ascii="Tahoma" w:hAnsi="Tahoma" w:cs="Tahoma"/>
          <w:sz w:val="20"/>
          <w:szCs w:val="20"/>
        </w:rPr>
        <w:t>fotel</w:t>
      </w:r>
      <w:r w:rsidR="00BC755A" w:rsidRPr="00F268B2">
        <w:rPr>
          <w:rFonts w:ascii="Tahoma" w:hAnsi="Tahoma" w:cs="Tahoma"/>
          <w:sz w:val="20"/>
          <w:szCs w:val="20"/>
          <w:lang w:val="pl-PL"/>
        </w:rPr>
        <w:t xml:space="preserve"> </w:t>
      </w:r>
      <w:r w:rsidR="00BC755A" w:rsidRPr="00F268B2">
        <w:rPr>
          <w:rFonts w:ascii="Tahoma" w:hAnsi="Tahoma" w:cs="Tahoma"/>
          <w:sz w:val="20"/>
          <w:szCs w:val="20"/>
        </w:rPr>
        <w:t>+</w:t>
      </w:r>
      <w:r w:rsidR="00BC755A" w:rsidRPr="00F268B2">
        <w:rPr>
          <w:rFonts w:ascii="Tahoma" w:hAnsi="Tahoma" w:cs="Tahoma"/>
          <w:sz w:val="20"/>
          <w:szCs w:val="20"/>
          <w:lang w:val="pl-PL"/>
        </w:rPr>
        <w:t xml:space="preserve"> </w:t>
      </w:r>
      <w:proofErr w:type="spellStart"/>
      <w:r w:rsidR="00BC755A" w:rsidRPr="00F268B2">
        <w:rPr>
          <w:rFonts w:ascii="Tahoma" w:hAnsi="Tahoma" w:cs="Tahoma"/>
          <w:sz w:val="20"/>
          <w:szCs w:val="20"/>
        </w:rPr>
        <w:t>podnu</w:t>
      </w:r>
      <w:r w:rsidR="00BC755A" w:rsidRPr="00F268B2">
        <w:rPr>
          <w:rFonts w:ascii="Tahoma" w:hAnsi="Tahoma" w:cs="Tahoma"/>
          <w:sz w:val="20"/>
          <w:szCs w:val="20"/>
          <w:lang w:val="pl-PL"/>
        </w:rPr>
        <w:t>ż</w:t>
      </w:r>
      <w:r w:rsidR="00BC755A" w:rsidRPr="00F268B2">
        <w:rPr>
          <w:rFonts w:ascii="Tahoma" w:hAnsi="Tahoma" w:cs="Tahoma"/>
          <w:sz w:val="20"/>
          <w:szCs w:val="20"/>
        </w:rPr>
        <w:t>ek</w:t>
      </w:r>
      <w:proofErr w:type="spellEnd"/>
      <w:r w:rsidR="00BC755A" w:rsidRPr="00F268B2">
        <w:rPr>
          <w:rFonts w:ascii="Tahoma" w:hAnsi="Tahoma" w:cs="Tahoma"/>
          <w:sz w:val="20"/>
          <w:szCs w:val="20"/>
        </w:rPr>
        <w:t xml:space="preserve">), </w:t>
      </w:r>
      <w:r w:rsidR="00BC755A" w:rsidRPr="000F1FC1">
        <w:rPr>
          <w:rFonts w:ascii="Tahoma" w:hAnsi="Tahoma" w:cs="Tahoma"/>
          <w:sz w:val="20"/>
          <w:szCs w:val="20"/>
        </w:rPr>
        <w:t xml:space="preserve">inteligentny długopis, aparat do Elektroterapii </w:t>
      </w:r>
      <w:proofErr w:type="spellStart"/>
      <w:r w:rsidR="00BC755A" w:rsidRPr="000F1FC1">
        <w:rPr>
          <w:rFonts w:ascii="Tahoma" w:hAnsi="Tahoma" w:cs="Tahoma"/>
          <w:sz w:val="20"/>
          <w:szCs w:val="20"/>
        </w:rPr>
        <w:t>Multitronic</w:t>
      </w:r>
      <w:proofErr w:type="spellEnd"/>
      <w:r w:rsidR="00BC755A" w:rsidRPr="000F1FC1">
        <w:rPr>
          <w:rFonts w:ascii="Tahoma" w:hAnsi="Tahoma" w:cs="Tahoma"/>
          <w:sz w:val="20"/>
          <w:szCs w:val="20"/>
        </w:rPr>
        <w:t xml:space="preserve"> MT-3, aparat do </w:t>
      </w:r>
      <w:r w:rsidR="00BC755A" w:rsidRPr="000F1FC1">
        <w:rPr>
          <w:rFonts w:ascii="Tahoma" w:hAnsi="Tahoma" w:cs="Tahoma"/>
          <w:sz w:val="20"/>
          <w:szCs w:val="20"/>
          <w:lang w:val="pl-PL"/>
        </w:rPr>
        <w:t>m</w:t>
      </w:r>
      <w:proofErr w:type="spellStart"/>
      <w:r w:rsidR="00BC755A" w:rsidRPr="000F1FC1">
        <w:rPr>
          <w:rFonts w:ascii="Tahoma" w:hAnsi="Tahoma" w:cs="Tahoma"/>
          <w:sz w:val="20"/>
          <w:szCs w:val="20"/>
        </w:rPr>
        <w:t>agnoterapii</w:t>
      </w:r>
      <w:proofErr w:type="spellEnd"/>
      <w:r w:rsidR="00BC755A" w:rsidRPr="000F1FC1">
        <w:rPr>
          <w:rFonts w:ascii="Tahoma" w:hAnsi="Tahoma" w:cs="Tahoma"/>
          <w:sz w:val="20"/>
          <w:szCs w:val="20"/>
        </w:rPr>
        <w:t xml:space="preserve"> </w:t>
      </w:r>
      <w:proofErr w:type="spellStart"/>
      <w:r w:rsidR="00BC755A" w:rsidRPr="000F1FC1">
        <w:rPr>
          <w:rFonts w:ascii="Tahoma" w:hAnsi="Tahoma" w:cs="Tahoma"/>
          <w:sz w:val="20"/>
          <w:szCs w:val="20"/>
        </w:rPr>
        <w:t>Magnetronic</w:t>
      </w:r>
      <w:proofErr w:type="spellEnd"/>
      <w:r w:rsidR="00BC755A" w:rsidRPr="000F1FC1">
        <w:rPr>
          <w:rFonts w:ascii="Tahoma" w:hAnsi="Tahoma" w:cs="Tahoma"/>
          <w:sz w:val="20"/>
          <w:szCs w:val="20"/>
        </w:rPr>
        <w:t xml:space="preserve"> MF-24</w:t>
      </w:r>
      <w:r w:rsidR="00BC755A" w:rsidRPr="006A3BFD">
        <w:rPr>
          <w:rFonts w:ascii="Tahoma" w:hAnsi="Tahoma" w:cs="Tahoma"/>
          <w:sz w:val="20"/>
          <w:szCs w:val="20"/>
        </w:rPr>
        <w:t>, głośniki, mikrofony, kolumny</w:t>
      </w:r>
      <w:r w:rsidR="00BC755A" w:rsidRPr="00713949">
        <w:rPr>
          <w:rFonts w:ascii="Tahoma" w:hAnsi="Tahoma" w:cs="Tahoma"/>
          <w:sz w:val="20"/>
          <w:szCs w:val="20"/>
        </w:rPr>
        <w:t>, sprzęt nagłośnieniowy z osprzętem, UPS-y,</w:t>
      </w:r>
      <w:r w:rsidR="00BC755A" w:rsidRPr="00B74BC5">
        <w:rPr>
          <w:rFonts w:ascii="Tahoma" w:hAnsi="Tahoma" w:cs="Tahoma"/>
          <w:sz w:val="20"/>
          <w:szCs w:val="20"/>
        </w:rPr>
        <w:t xml:space="preserve"> </w:t>
      </w:r>
      <w:r w:rsidR="006A3BFD">
        <w:rPr>
          <w:rFonts w:ascii="Tahoma" w:hAnsi="Tahoma" w:cs="Tahoma"/>
          <w:sz w:val="20"/>
          <w:szCs w:val="20"/>
        </w:rPr>
        <w:t>wzmacniacze,</w:t>
      </w:r>
      <w:r w:rsidR="006A3BFD">
        <w:rPr>
          <w:rFonts w:ascii="Tahoma" w:hAnsi="Tahoma" w:cs="Tahoma"/>
          <w:sz w:val="20"/>
          <w:szCs w:val="20"/>
          <w:lang w:val="pl-PL"/>
        </w:rPr>
        <w:t xml:space="preserve"> </w:t>
      </w:r>
      <w:r w:rsidR="00BC755A" w:rsidRPr="000F1FC1">
        <w:rPr>
          <w:rFonts w:ascii="Tahoma" w:hAnsi="Tahoma" w:cs="Tahoma"/>
          <w:sz w:val="20"/>
          <w:szCs w:val="20"/>
        </w:rPr>
        <w:t xml:space="preserve">urządzenie TOMATIS do prowadzenia stymulacji audio-psycholingwistycznej z uczniem niepełnosprawnym, pomoce dydaktyczne do stymulacji </w:t>
      </w:r>
      <w:proofErr w:type="spellStart"/>
      <w:r w:rsidR="00BC755A" w:rsidRPr="000F1FC1">
        <w:rPr>
          <w:rFonts w:ascii="Tahoma" w:hAnsi="Tahoma" w:cs="Tahoma"/>
          <w:sz w:val="20"/>
          <w:szCs w:val="20"/>
        </w:rPr>
        <w:t>polisensorycznej</w:t>
      </w:r>
      <w:proofErr w:type="spellEnd"/>
      <w:r w:rsidR="00BC755A" w:rsidRPr="000F1FC1">
        <w:rPr>
          <w:rFonts w:ascii="Tahoma" w:hAnsi="Tahoma" w:cs="Tahoma"/>
          <w:sz w:val="20"/>
          <w:szCs w:val="20"/>
        </w:rPr>
        <w:t xml:space="preserve">  (światłowody), </w:t>
      </w:r>
      <w:r w:rsidR="009255DA" w:rsidRPr="000F1FC1">
        <w:rPr>
          <w:rFonts w:ascii="Tahoma" w:hAnsi="Tahoma" w:cs="Tahoma"/>
          <w:sz w:val="20"/>
          <w:szCs w:val="20"/>
          <w:lang w:val="pl-PL"/>
        </w:rPr>
        <w:t>ekspres</w:t>
      </w:r>
      <w:r w:rsidR="009255DA" w:rsidRPr="009255DA">
        <w:rPr>
          <w:rFonts w:ascii="Tahoma" w:hAnsi="Tahoma" w:cs="Tahoma"/>
          <w:sz w:val="20"/>
          <w:szCs w:val="20"/>
          <w:lang w:val="pl-PL"/>
        </w:rPr>
        <w:t xml:space="preserve"> </w:t>
      </w:r>
      <w:r w:rsidR="009255DA" w:rsidRPr="008559F9">
        <w:rPr>
          <w:rFonts w:ascii="Tahoma" w:hAnsi="Tahoma" w:cs="Tahoma"/>
          <w:sz w:val="20"/>
          <w:szCs w:val="20"/>
          <w:lang w:val="pl-PL"/>
        </w:rPr>
        <w:t xml:space="preserve">ciśnieniowy, </w:t>
      </w:r>
      <w:r w:rsidR="00BC755A" w:rsidRPr="008559F9">
        <w:rPr>
          <w:rFonts w:ascii="Tahoma" w:hAnsi="Tahoma" w:cs="Tahoma"/>
          <w:sz w:val="20"/>
          <w:szCs w:val="20"/>
        </w:rPr>
        <w:t>elektroniczna waga kolumnowa, platforma</w:t>
      </w:r>
      <w:r w:rsidR="00BC755A" w:rsidRPr="00835FD2">
        <w:rPr>
          <w:rFonts w:ascii="Tahoma" w:hAnsi="Tahoma" w:cs="Tahoma"/>
          <w:sz w:val="20"/>
          <w:szCs w:val="20"/>
        </w:rPr>
        <w:t xml:space="preserve"> do badań zmysłu, cyfrowy korektor mowy, </w:t>
      </w:r>
      <w:r w:rsidR="00B74BC5">
        <w:rPr>
          <w:rFonts w:ascii="Tahoma" w:hAnsi="Tahoma" w:cs="Tahoma"/>
          <w:sz w:val="20"/>
          <w:szCs w:val="20"/>
          <w:lang w:val="pl-PL"/>
        </w:rPr>
        <w:t>elektroniczny system obsługi klienta</w:t>
      </w:r>
      <w:r w:rsidR="00B74BC5" w:rsidRPr="00A86D4B">
        <w:rPr>
          <w:rFonts w:ascii="Tahoma" w:hAnsi="Tahoma" w:cs="Tahoma"/>
          <w:sz w:val="20"/>
          <w:szCs w:val="20"/>
          <w:lang w:val="pl-PL"/>
        </w:rPr>
        <w:t xml:space="preserve">, </w:t>
      </w:r>
      <w:r w:rsidR="00BC755A" w:rsidRPr="00A86D4B">
        <w:rPr>
          <w:rFonts w:ascii="Tahoma" w:hAnsi="Tahoma" w:cs="Tahoma"/>
          <w:sz w:val="20"/>
          <w:szCs w:val="20"/>
        </w:rPr>
        <w:t>defibrylator</w:t>
      </w:r>
      <w:r w:rsidR="00BC755A" w:rsidRPr="00B74BC5">
        <w:rPr>
          <w:rFonts w:ascii="Tahoma" w:hAnsi="Tahoma" w:cs="Tahoma"/>
          <w:sz w:val="20"/>
          <w:szCs w:val="20"/>
        </w:rPr>
        <w:t xml:space="preserve"> medyczny, sieć</w:t>
      </w:r>
      <w:r w:rsidR="00BC755A" w:rsidRPr="000A1D23">
        <w:rPr>
          <w:rFonts w:ascii="Tahoma" w:hAnsi="Tahoma" w:cs="Tahoma"/>
          <w:sz w:val="20"/>
          <w:szCs w:val="20"/>
        </w:rPr>
        <w:t xml:space="preserve"> internetowa bezprzewodowa</w:t>
      </w:r>
      <w:r w:rsidR="00BC755A" w:rsidRPr="008559F9">
        <w:rPr>
          <w:rFonts w:ascii="Tahoma" w:hAnsi="Tahoma" w:cs="Tahoma"/>
          <w:sz w:val="20"/>
          <w:szCs w:val="20"/>
        </w:rPr>
        <w:t>, telewizory</w:t>
      </w:r>
      <w:r w:rsidR="00BC755A" w:rsidRPr="006A3BFD">
        <w:rPr>
          <w:rFonts w:ascii="Tahoma" w:hAnsi="Tahoma" w:cs="Tahoma"/>
          <w:sz w:val="20"/>
          <w:szCs w:val="20"/>
        </w:rPr>
        <w:t xml:space="preserve">, </w:t>
      </w:r>
      <w:r w:rsidR="00BC755A" w:rsidRPr="00F268B2">
        <w:rPr>
          <w:rFonts w:ascii="Tahoma" w:hAnsi="Tahoma" w:cs="Tahoma"/>
          <w:sz w:val="20"/>
          <w:szCs w:val="20"/>
        </w:rPr>
        <w:t xml:space="preserve">waga z elektronicznym </w:t>
      </w:r>
      <w:r w:rsidR="00BC755A" w:rsidRPr="00BC7D18">
        <w:rPr>
          <w:rFonts w:ascii="Tahoma" w:hAnsi="Tahoma" w:cs="Tahoma"/>
          <w:sz w:val="20"/>
          <w:szCs w:val="20"/>
        </w:rPr>
        <w:t>wzrostomierzem, systemy</w:t>
      </w:r>
      <w:r w:rsidR="00BC755A" w:rsidRPr="00CD235A">
        <w:rPr>
          <w:rFonts w:ascii="Tahoma" w:hAnsi="Tahoma" w:cs="Tahoma"/>
          <w:sz w:val="20"/>
          <w:szCs w:val="20"/>
        </w:rPr>
        <w:t xml:space="preserve"> alarmowe, radiowęzły,  radiowęzeł alarmowy, </w:t>
      </w:r>
      <w:r w:rsidR="00F268B2">
        <w:rPr>
          <w:rFonts w:ascii="Tahoma" w:hAnsi="Tahoma" w:cs="Tahoma"/>
          <w:sz w:val="20"/>
          <w:szCs w:val="20"/>
          <w:lang w:val="pl-PL"/>
        </w:rPr>
        <w:t xml:space="preserve">tablica okulistyczna, okulary trójwymiarowe, kalibrator, plotery tnąco - wytłaczające, </w:t>
      </w:r>
      <w:r w:rsidR="00BC755A" w:rsidRPr="00CD235A">
        <w:rPr>
          <w:rFonts w:ascii="Tahoma" w:hAnsi="Tahoma" w:cs="Tahoma"/>
          <w:sz w:val="20"/>
          <w:szCs w:val="20"/>
        </w:rPr>
        <w:t xml:space="preserve">systemy telewizji przemysłowej,  rejestrator hybrydowy, </w:t>
      </w:r>
      <w:r w:rsidR="000F1FC1">
        <w:rPr>
          <w:rFonts w:ascii="Tahoma" w:hAnsi="Tahoma" w:cs="Tahoma"/>
          <w:sz w:val="20"/>
          <w:szCs w:val="20"/>
          <w:lang w:val="pl-PL"/>
        </w:rPr>
        <w:t xml:space="preserve">instrument </w:t>
      </w:r>
      <w:proofErr w:type="spellStart"/>
      <w:r w:rsidR="000F1FC1">
        <w:rPr>
          <w:rFonts w:ascii="Tahoma" w:hAnsi="Tahoma" w:cs="Tahoma"/>
          <w:sz w:val="20"/>
          <w:szCs w:val="20"/>
          <w:lang w:val="pl-PL"/>
        </w:rPr>
        <w:t>KolorPiano</w:t>
      </w:r>
      <w:proofErr w:type="spellEnd"/>
      <w:r w:rsidR="000F1FC1">
        <w:rPr>
          <w:rFonts w:ascii="Tahoma" w:hAnsi="Tahoma" w:cs="Tahoma"/>
          <w:sz w:val="20"/>
          <w:szCs w:val="20"/>
          <w:lang w:val="pl-PL"/>
        </w:rPr>
        <w:t xml:space="preserve">, </w:t>
      </w:r>
      <w:r w:rsidR="00BC755A" w:rsidRPr="0022371D">
        <w:rPr>
          <w:rFonts w:ascii="Tahoma" w:hAnsi="Tahoma" w:cs="Tahoma"/>
          <w:sz w:val="20"/>
          <w:szCs w:val="20"/>
        </w:rPr>
        <w:t>terminal z oprogramowaniem logistycznym, </w:t>
      </w:r>
      <w:r w:rsidR="0022371D" w:rsidRPr="0022371D">
        <w:rPr>
          <w:rFonts w:ascii="Tahoma" w:hAnsi="Tahoma" w:cs="Tahoma"/>
          <w:bCs/>
          <w:sz w:val="20"/>
        </w:rPr>
        <w:t xml:space="preserve">stanowisko dydaktyczne do badań </w:t>
      </w:r>
      <w:proofErr w:type="spellStart"/>
      <w:r w:rsidR="0022371D" w:rsidRPr="0022371D">
        <w:rPr>
          <w:rFonts w:ascii="Tahoma" w:hAnsi="Tahoma" w:cs="Tahoma"/>
          <w:bCs/>
          <w:sz w:val="20"/>
        </w:rPr>
        <w:t>sensoryki</w:t>
      </w:r>
      <w:proofErr w:type="spellEnd"/>
      <w:r w:rsidR="0022371D" w:rsidRPr="0022371D">
        <w:rPr>
          <w:rFonts w:ascii="Tahoma" w:hAnsi="Tahoma" w:cs="Tahoma"/>
          <w:bCs/>
          <w:sz w:val="20"/>
        </w:rPr>
        <w:t xml:space="preserve"> pojazdów mechanicznych, stanowisko do nauki podstaw elektroniki i elektrotechniki </w:t>
      </w:r>
      <w:r w:rsidR="0022371D" w:rsidRPr="00A86D4B">
        <w:rPr>
          <w:rFonts w:ascii="Tahoma" w:hAnsi="Tahoma" w:cs="Tahoma"/>
          <w:bCs/>
          <w:sz w:val="20"/>
        </w:rPr>
        <w:t>pojazdowej</w:t>
      </w:r>
      <w:r w:rsidR="0022371D" w:rsidRPr="00A86D4B">
        <w:rPr>
          <w:rFonts w:ascii="Tahoma" w:hAnsi="Tahoma" w:cs="Tahoma"/>
          <w:sz w:val="20"/>
          <w:szCs w:val="20"/>
          <w:lang w:val="pl-PL"/>
        </w:rPr>
        <w:t>,</w:t>
      </w:r>
      <w:r w:rsidR="00BC755A" w:rsidRPr="00A86D4B">
        <w:rPr>
          <w:rFonts w:ascii="Tahoma" w:hAnsi="Tahoma" w:cs="Tahoma"/>
          <w:sz w:val="20"/>
          <w:szCs w:val="20"/>
        </w:rPr>
        <w:t xml:space="preserve"> przełączniki </w:t>
      </w:r>
      <w:proofErr w:type="spellStart"/>
      <w:r w:rsidR="00BC755A" w:rsidRPr="00A86D4B">
        <w:rPr>
          <w:rFonts w:ascii="Tahoma" w:hAnsi="Tahoma" w:cs="Tahoma"/>
          <w:sz w:val="20"/>
          <w:szCs w:val="20"/>
        </w:rPr>
        <w:t>cisco</w:t>
      </w:r>
      <w:proofErr w:type="spellEnd"/>
      <w:r w:rsidR="00BC755A" w:rsidRPr="00A86D4B">
        <w:rPr>
          <w:rFonts w:ascii="Tahoma" w:hAnsi="Tahoma" w:cs="Tahoma"/>
          <w:sz w:val="20"/>
          <w:szCs w:val="20"/>
        </w:rPr>
        <w:t xml:space="preserve">, rejestratory, macierz </w:t>
      </w:r>
      <w:proofErr w:type="spellStart"/>
      <w:r w:rsidR="00BC755A" w:rsidRPr="00A86D4B">
        <w:rPr>
          <w:rFonts w:ascii="Tahoma" w:hAnsi="Tahoma" w:cs="Tahoma"/>
          <w:sz w:val="20"/>
          <w:szCs w:val="20"/>
        </w:rPr>
        <w:t>dyskowa-dysk</w:t>
      </w:r>
      <w:proofErr w:type="spellEnd"/>
      <w:r w:rsidR="00BC755A" w:rsidRPr="004E1439">
        <w:rPr>
          <w:rFonts w:ascii="Tahoma" w:hAnsi="Tahoma" w:cs="Tahoma"/>
          <w:sz w:val="20"/>
          <w:szCs w:val="20"/>
        </w:rPr>
        <w:t>, terminal pocztowy</w:t>
      </w:r>
      <w:r w:rsidR="00BC755A" w:rsidRPr="004E1439">
        <w:rPr>
          <w:rFonts w:ascii="Tahoma" w:hAnsi="Tahoma" w:cs="Tahoma"/>
          <w:sz w:val="20"/>
          <w:szCs w:val="20"/>
          <w:lang w:val="pl-PL"/>
        </w:rPr>
        <w:t>,</w:t>
      </w:r>
      <w:r w:rsidR="00BC755A" w:rsidRPr="004E1439">
        <w:rPr>
          <w:rFonts w:ascii="Tahoma" w:hAnsi="Tahoma" w:cs="Tahoma"/>
          <w:sz w:val="20"/>
          <w:szCs w:val="20"/>
        </w:rPr>
        <w:t xml:space="preserve"> </w:t>
      </w:r>
      <w:r w:rsidR="00B74BC5" w:rsidRPr="004E1439">
        <w:rPr>
          <w:rFonts w:ascii="Tahoma" w:hAnsi="Tahoma" w:cs="Tahoma"/>
          <w:sz w:val="20"/>
          <w:szCs w:val="20"/>
          <w:lang w:val="pl-PL"/>
        </w:rPr>
        <w:t>generator</w:t>
      </w:r>
      <w:r w:rsidR="00B74BC5" w:rsidRPr="00B74BC5">
        <w:rPr>
          <w:rFonts w:ascii="Tahoma" w:hAnsi="Tahoma" w:cs="Tahoma"/>
          <w:sz w:val="20"/>
          <w:szCs w:val="20"/>
          <w:lang w:val="pl-PL"/>
        </w:rPr>
        <w:t xml:space="preserve"> pary, </w:t>
      </w:r>
      <w:r w:rsidR="00B74BC5">
        <w:rPr>
          <w:rFonts w:ascii="Tahoma" w:hAnsi="Tahoma" w:cs="Tahoma"/>
          <w:sz w:val="20"/>
          <w:szCs w:val="20"/>
          <w:lang w:val="pl-PL"/>
        </w:rPr>
        <w:t xml:space="preserve">monochromatyczne urządzenie wielofunkcyjne, </w:t>
      </w:r>
      <w:r w:rsidR="0037735C">
        <w:rPr>
          <w:rFonts w:ascii="Tahoma" w:hAnsi="Tahoma" w:cs="Tahoma"/>
          <w:sz w:val="20"/>
          <w:szCs w:val="20"/>
          <w:lang w:val="pl-PL"/>
        </w:rPr>
        <w:t xml:space="preserve">sprzęt diagnostyczny Brain-Boy – Uniwersal </w:t>
      </w:r>
      <w:r w:rsidR="00E743B3" w:rsidRPr="00B74BC5">
        <w:rPr>
          <w:rFonts w:ascii="Tahoma" w:hAnsi="Tahoma" w:cs="Tahoma"/>
          <w:sz w:val="20"/>
          <w:szCs w:val="20"/>
          <w:lang w:val="pl-PL"/>
        </w:rPr>
        <w:t>itd.</w:t>
      </w:r>
      <w:r w:rsidR="000F1FC1">
        <w:rPr>
          <w:rFonts w:ascii="Tahoma" w:hAnsi="Tahoma" w:cs="Tahoma"/>
          <w:sz w:val="20"/>
          <w:szCs w:val="20"/>
          <w:lang w:val="pl-PL"/>
        </w:rPr>
        <w:t xml:space="preserve">, </w:t>
      </w:r>
      <w:proofErr w:type="spellStart"/>
      <w:r w:rsidR="000F1FC1" w:rsidRPr="000F1FC1">
        <w:rPr>
          <w:rFonts w:ascii="Tahoma" w:hAnsi="Tahoma" w:cs="Tahoma"/>
          <w:bCs/>
          <w:iCs/>
          <w:sz w:val="20"/>
        </w:rPr>
        <w:t>bezpieczna+znaki</w:t>
      </w:r>
      <w:proofErr w:type="spellEnd"/>
      <w:r w:rsidR="000F1FC1" w:rsidRPr="000F1FC1">
        <w:rPr>
          <w:rFonts w:ascii="Tahoma" w:hAnsi="Tahoma" w:cs="Tahoma"/>
          <w:bCs/>
          <w:iCs/>
          <w:sz w:val="20"/>
        </w:rPr>
        <w:t xml:space="preserve"> </w:t>
      </w:r>
      <w:proofErr w:type="spellStart"/>
      <w:r w:rsidR="000F1FC1" w:rsidRPr="000F1FC1">
        <w:rPr>
          <w:rFonts w:ascii="Tahoma" w:hAnsi="Tahoma" w:cs="Tahoma"/>
          <w:bCs/>
          <w:iCs/>
          <w:sz w:val="20"/>
        </w:rPr>
        <w:t>drogowe+sygnalizatory</w:t>
      </w:r>
      <w:proofErr w:type="spellEnd"/>
      <w:r w:rsidR="00A86D4B">
        <w:rPr>
          <w:rFonts w:ascii="Tahoma" w:hAnsi="Tahoma" w:cs="Tahoma"/>
          <w:bCs/>
          <w:iCs/>
          <w:sz w:val="20"/>
          <w:lang w:val="pl-PL"/>
        </w:rPr>
        <w:t xml:space="preserve">, system składowania danych i wirtualizacji, system zarządzania ruchem klientów, system ostrzegania alarmowego ludności </w:t>
      </w:r>
      <w:r w:rsidR="00A86D4B" w:rsidRPr="00A86D4B">
        <w:rPr>
          <w:rFonts w:ascii="Tahoma" w:hAnsi="Tahoma" w:cs="Tahoma"/>
          <w:bCs/>
          <w:iCs/>
          <w:sz w:val="20"/>
          <w:lang w:val="pl-PL"/>
        </w:rPr>
        <w:t>Powiatu Goleniowskiego, system zarządzania obradami do obsługi głosowania oraz nagrywania sesji RP</w:t>
      </w:r>
      <w:r w:rsidR="00713949">
        <w:rPr>
          <w:rFonts w:ascii="Tahoma" w:hAnsi="Tahoma" w:cs="Tahoma"/>
          <w:bCs/>
          <w:iCs/>
          <w:sz w:val="20"/>
          <w:lang w:val="pl-PL"/>
        </w:rPr>
        <w:t xml:space="preserve">, </w:t>
      </w:r>
      <w:r w:rsidR="00713949" w:rsidRPr="00713949">
        <w:rPr>
          <w:rFonts w:ascii="Tahoma" w:hAnsi="Tahoma" w:cs="Tahoma"/>
          <w:bCs/>
          <w:iCs/>
          <w:color w:val="FF0000"/>
          <w:sz w:val="20"/>
          <w:lang w:val="pl-PL"/>
        </w:rPr>
        <w:t>sensory jakości powietrza, programowalny zasilacz laboratoryjny</w:t>
      </w:r>
      <w:r w:rsidR="000F1FC1" w:rsidRPr="00713949">
        <w:rPr>
          <w:rFonts w:ascii="Tahoma" w:hAnsi="Tahoma" w:cs="Tahoma"/>
          <w:bCs/>
          <w:iCs/>
          <w:color w:val="FF0000"/>
          <w:sz w:val="20"/>
        </w:rPr>
        <w:t xml:space="preserve"> </w:t>
      </w:r>
      <w:r w:rsidR="00BC755A" w:rsidRPr="00A86D4B">
        <w:rPr>
          <w:rFonts w:ascii="Tahoma" w:hAnsi="Tahoma" w:cs="Tahoma"/>
          <w:sz w:val="20"/>
          <w:szCs w:val="20"/>
          <w:lang w:val="pl-PL"/>
        </w:rPr>
        <w:t xml:space="preserve">- </w:t>
      </w:r>
      <w:r w:rsidR="00BC755A" w:rsidRPr="00A86D4B">
        <w:rPr>
          <w:rFonts w:ascii="Tahoma" w:hAnsi="Tahoma" w:cs="Tahoma"/>
          <w:sz w:val="20"/>
          <w:szCs w:val="20"/>
        </w:rPr>
        <w:t>w przeważającej części nie starszy niż 5 –</w:t>
      </w:r>
      <w:r w:rsidR="00BC755A" w:rsidRPr="00A86D4B">
        <w:rPr>
          <w:rFonts w:ascii="Tahoma" w:hAnsi="Tahoma" w:cs="Tahoma"/>
          <w:sz w:val="20"/>
          <w:szCs w:val="20"/>
          <w:lang w:val="pl-PL"/>
        </w:rPr>
        <w:t xml:space="preserve"> </w:t>
      </w:r>
      <w:r w:rsidR="00BC755A" w:rsidRPr="00A86D4B">
        <w:rPr>
          <w:rFonts w:ascii="Tahoma" w:hAnsi="Tahoma" w:cs="Tahoma"/>
          <w:sz w:val="20"/>
          <w:szCs w:val="20"/>
        </w:rPr>
        <w:t>letni.</w:t>
      </w:r>
      <w:r w:rsidR="00102AA7" w:rsidRPr="00A86D4B">
        <w:rPr>
          <w:rFonts w:ascii="Tahoma" w:hAnsi="Tahoma" w:cs="Tahoma"/>
          <w:sz w:val="20"/>
          <w:szCs w:val="20"/>
          <w:lang w:val="pl-PL"/>
        </w:rPr>
        <w:t xml:space="preserve"> </w:t>
      </w:r>
    </w:p>
    <w:p w:rsidR="00E743B3" w:rsidRPr="0048507A" w:rsidRDefault="00E743B3" w:rsidP="005F3169">
      <w:pPr>
        <w:rPr>
          <w:rFonts w:ascii="Tahoma" w:hAnsi="Tahoma" w:cs="Tahoma"/>
          <w:sz w:val="20"/>
          <w:szCs w:val="20"/>
          <w:highlight w:val="yellow"/>
        </w:rPr>
      </w:pPr>
    </w:p>
    <w:p w:rsidR="00674105" w:rsidRPr="00E743B3" w:rsidRDefault="00674105" w:rsidP="00674105">
      <w:pPr>
        <w:pStyle w:val="Nagwek7"/>
        <w:numPr>
          <w:ilvl w:val="12"/>
          <w:numId w:val="0"/>
        </w:numPr>
        <w:spacing w:before="120"/>
        <w:rPr>
          <w:rFonts w:ascii="Tahoma" w:hAnsi="Tahoma" w:cs="Tahoma"/>
          <w:b/>
          <w:bCs/>
          <w:sz w:val="20"/>
          <w:szCs w:val="20"/>
        </w:rPr>
      </w:pPr>
      <w:r w:rsidRPr="00E743B3">
        <w:rPr>
          <w:rFonts w:ascii="Tahoma" w:hAnsi="Tahoma" w:cs="Tahoma"/>
          <w:b/>
          <w:bCs/>
          <w:sz w:val="20"/>
          <w:szCs w:val="20"/>
        </w:rPr>
        <w:t>/J/ Postanowienia i informacje dodatkowe</w:t>
      </w:r>
      <w:r w:rsidR="008B35D3" w:rsidRPr="00E743B3">
        <w:rPr>
          <w:rFonts w:ascii="Tahoma" w:hAnsi="Tahoma" w:cs="Tahoma"/>
          <w:b/>
          <w:bCs/>
          <w:sz w:val="20"/>
          <w:szCs w:val="20"/>
        </w:rPr>
        <w:t>.</w:t>
      </w:r>
    </w:p>
    <w:p w:rsidR="00BB2942" w:rsidRPr="00E743B3" w:rsidRDefault="00CD0A70" w:rsidP="000654D9">
      <w:pPr>
        <w:pStyle w:val="Tekstpodstawowy3"/>
        <w:numPr>
          <w:ilvl w:val="0"/>
          <w:numId w:val="19"/>
        </w:numPr>
        <w:tabs>
          <w:tab w:val="clear" w:pos="1134"/>
          <w:tab w:val="num" w:pos="360"/>
        </w:tabs>
        <w:spacing w:before="120"/>
        <w:ind w:left="426" w:hanging="426"/>
        <w:jc w:val="both"/>
        <w:rPr>
          <w:rFonts w:ascii="Tahoma" w:hAnsi="Tahoma" w:cs="Tahoma"/>
          <w:sz w:val="20"/>
          <w:szCs w:val="20"/>
        </w:rPr>
      </w:pPr>
      <w:r w:rsidRPr="00E743B3">
        <w:rPr>
          <w:rFonts w:ascii="Tahoma" w:hAnsi="Tahoma" w:cs="Tahoma"/>
          <w:sz w:val="20"/>
          <w:szCs w:val="20"/>
        </w:rPr>
        <w:t xml:space="preserve">Ubezpieczyciel obejmuje ochroną </w:t>
      </w:r>
      <w:r w:rsidR="001466F3" w:rsidRPr="00E743B3">
        <w:rPr>
          <w:rFonts w:ascii="Tahoma" w:hAnsi="Tahoma" w:cs="Tahoma"/>
          <w:sz w:val="20"/>
          <w:szCs w:val="20"/>
        </w:rPr>
        <w:t xml:space="preserve">ubezpieczeniową </w:t>
      </w:r>
      <w:r w:rsidRPr="00E743B3">
        <w:rPr>
          <w:rFonts w:ascii="Tahoma" w:hAnsi="Tahoma" w:cs="Tahoma"/>
          <w:sz w:val="20"/>
          <w:szCs w:val="20"/>
        </w:rPr>
        <w:t>sprzęt elektro</w:t>
      </w:r>
      <w:r w:rsidR="00674105" w:rsidRPr="00E743B3">
        <w:rPr>
          <w:rFonts w:ascii="Tahoma" w:hAnsi="Tahoma" w:cs="Tahoma"/>
          <w:sz w:val="20"/>
          <w:szCs w:val="20"/>
        </w:rPr>
        <w:t>niczny bez względu na jego wiek</w:t>
      </w:r>
      <w:r w:rsidR="00674105" w:rsidRPr="00E743B3">
        <w:rPr>
          <w:rFonts w:ascii="Tahoma" w:hAnsi="Tahoma" w:cs="Tahoma"/>
          <w:sz w:val="20"/>
          <w:szCs w:val="20"/>
          <w:lang w:val="pl-PL"/>
        </w:rPr>
        <w:t xml:space="preserve">, </w:t>
      </w:r>
      <w:r w:rsidR="00674105" w:rsidRPr="00E743B3">
        <w:rPr>
          <w:rFonts w:ascii="Tahoma" w:hAnsi="Tahoma" w:cs="Tahoma"/>
          <w:sz w:val="20"/>
          <w:szCs w:val="20"/>
        </w:rPr>
        <w:t>stopień umorzenia lub stopień zużycia technicznego</w:t>
      </w:r>
      <w:r w:rsidR="00674105" w:rsidRPr="00E743B3">
        <w:rPr>
          <w:rFonts w:ascii="Tahoma" w:hAnsi="Tahoma" w:cs="Tahoma"/>
          <w:sz w:val="20"/>
          <w:szCs w:val="20"/>
          <w:lang w:val="pl-PL"/>
        </w:rPr>
        <w:t>.</w:t>
      </w:r>
    </w:p>
    <w:p w:rsidR="00BB2942" w:rsidRPr="00E743B3" w:rsidRDefault="00BB2942" w:rsidP="000654D9">
      <w:pPr>
        <w:pStyle w:val="Tekstpodstawowy3"/>
        <w:numPr>
          <w:ilvl w:val="0"/>
          <w:numId w:val="19"/>
        </w:numPr>
        <w:tabs>
          <w:tab w:val="clear" w:pos="1134"/>
          <w:tab w:val="num" w:pos="360"/>
        </w:tabs>
        <w:spacing w:before="120"/>
        <w:ind w:left="426" w:hanging="426"/>
        <w:jc w:val="both"/>
        <w:rPr>
          <w:rFonts w:ascii="Tahoma" w:hAnsi="Tahoma" w:cs="Tahoma"/>
          <w:sz w:val="20"/>
          <w:szCs w:val="20"/>
        </w:rPr>
      </w:pPr>
      <w:r w:rsidRPr="00E743B3">
        <w:rPr>
          <w:rFonts w:ascii="Tahoma" w:hAnsi="Tahoma" w:cs="Tahoma"/>
          <w:bCs/>
          <w:sz w:val="20"/>
          <w:szCs w:val="20"/>
        </w:rPr>
        <w:t>Wszystkie limity odpowiedzialności są wspólne dla wszystkich ubezpieczanych jednostek i odnoszą się do jednego okresu polisowego.</w:t>
      </w:r>
    </w:p>
    <w:p w:rsidR="001B24F1" w:rsidRDefault="00CD0A70" w:rsidP="000654D9">
      <w:pPr>
        <w:pStyle w:val="Tekstpodstawowywcity"/>
        <w:numPr>
          <w:ilvl w:val="0"/>
          <w:numId w:val="19"/>
        </w:numPr>
        <w:tabs>
          <w:tab w:val="clear" w:pos="1134"/>
          <w:tab w:val="num" w:pos="360"/>
        </w:tabs>
        <w:spacing w:before="120"/>
        <w:ind w:left="360" w:hanging="360"/>
        <w:jc w:val="both"/>
        <w:rPr>
          <w:rFonts w:ascii="Tahoma" w:hAnsi="Tahoma" w:cs="Tahoma"/>
          <w:b w:val="0"/>
          <w:sz w:val="20"/>
        </w:rPr>
      </w:pPr>
      <w:r w:rsidRPr="00E743B3">
        <w:rPr>
          <w:rFonts w:ascii="Tahoma" w:hAnsi="Tahoma" w:cs="Tahoma"/>
          <w:b w:val="0"/>
          <w:sz w:val="20"/>
        </w:rPr>
        <w:t>Ochroną ubezpieczeniową w pełnym zakresie objęte będzie mienie które ulegnie zniszczeniu w związku z prowadzonymi pracami remontowymi, naprawami,  modernizacją pomieszczeń, w których to mienie się znajduje, bez konieczności powiadamiania ubezpieczyciela.</w:t>
      </w:r>
    </w:p>
    <w:p w:rsidR="001B24F1" w:rsidRPr="00E743B3" w:rsidRDefault="001B24F1" w:rsidP="000654D9">
      <w:pPr>
        <w:pStyle w:val="Tekstpodstawowywcity"/>
        <w:numPr>
          <w:ilvl w:val="0"/>
          <w:numId w:val="19"/>
        </w:numPr>
        <w:tabs>
          <w:tab w:val="clear" w:pos="1134"/>
          <w:tab w:val="num" w:pos="360"/>
        </w:tabs>
        <w:spacing w:before="120"/>
        <w:ind w:left="360" w:hanging="360"/>
        <w:jc w:val="both"/>
        <w:rPr>
          <w:rFonts w:ascii="Tahoma" w:hAnsi="Tahoma" w:cs="Tahoma"/>
          <w:b w:val="0"/>
          <w:sz w:val="20"/>
        </w:rPr>
      </w:pPr>
      <w:r w:rsidRPr="00E743B3">
        <w:rPr>
          <w:rFonts w:ascii="Tahoma" w:hAnsi="Tahoma" w:cs="Tahoma"/>
          <w:sz w:val="20"/>
        </w:rPr>
        <w:t>Na pierwsze ryzyko</w:t>
      </w:r>
      <w:r w:rsidRPr="00E743B3">
        <w:rPr>
          <w:rFonts w:ascii="Tahoma" w:hAnsi="Tahoma" w:cs="Tahoma"/>
          <w:b w:val="0"/>
          <w:sz w:val="20"/>
        </w:rPr>
        <w:t xml:space="preserve"> – sumę ubezpieczenia ustala ubezpieczający wg przewidywanej maksymalnej straty w okresie ubezpieczenia. Suma ubezpieczenia zmniejsza się o wysokość wypłaconego odszkodowania.</w:t>
      </w:r>
    </w:p>
    <w:p w:rsidR="00C63498" w:rsidRPr="00E743B3" w:rsidRDefault="00C63498" w:rsidP="000654D9">
      <w:pPr>
        <w:pStyle w:val="Tekstpodstawowywcity"/>
        <w:numPr>
          <w:ilvl w:val="0"/>
          <w:numId w:val="19"/>
        </w:numPr>
        <w:tabs>
          <w:tab w:val="clear" w:pos="1134"/>
          <w:tab w:val="num" w:pos="360"/>
        </w:tabs>
        <w:spacing w:before="120"/>
        <w:ind w:left="360" w:hanging="360"/>
        <w:jc w:val="both"/>
        <w:rPr>
          <w:rFonts w:ascii="Tahoma" w:hAnsi="Tahoma" w:cs="Tahoma"/>
          <w:b w:val="0"/>
          <w:sz w:val="20"/>
        </w:rPr>
      </w:pPr>
      <w:r w:rsidRPr="00E743B3">
        <w:rPr>
          <w:rFonts w:ascii="Tahoma" w:hAnsi="Tahoma" w:cs="Tahoma"/>
          <w:sz w:val="20"/>
        </w:rPr>
        <w:t xml:space="preserve">Kradzież zwykła </w:t>
      </w:r>
      <w:r w:rsidRPr="00E743B3">
        <w:rPr>
          <w:rFonts w:ascii="Tahoma" w:hAnsi="Tahoma" w:cs="Tahoma"/>
          <w:b w:val="0"/>
          <w:sz w:val="20"/>
        </w:rPr>
        <w:t>- zabór mienia (bez oznak włamania) w celu przywłaszczenia.</w:t>
      </w:r>
    </w:p>
    <w:p w:rsidR="00C63498" w:rsidRPr="00E743B3" w:rsidRDefault="00C63498" w:rsidP="000654D9">
      <w:pPr>
        <w:pStyle w:val="Tekstpodstawowywcity"/>
        <w:numPr>
          <w:ilvl w:val="0"/>
          <w:numId w:val="19"/>
        </w:numPr>
        <w:tabs>
          <w:tab w:val="clear" w:pos="1134"/>
          <w:tab w:val="num" w:pos="360"/>
        </w:tabs>
        <w:spacing w:before="120"/>
        <w:ind w:left="360" w:hanging="360"/>
        <w:jc w:val="both"/>
        <w:rPr>
          <w:rFonts w:ascii="Tahoma" w:hAnsi="Tahoma" w:cs="Tahoma"/>
          <w:b w:val="0"/>
          <w:sz w:val="20"/>
        </w:rPr>
      </w:pPr>
      <w:r w:rsidRPr="00E743B3">
        <w:rPr>
          <w:rFonts w:ascii="Tahoma" w:hAnsi="Tahoma" w:cs="Tahoma"/>
          <w:b w:val="0"/>
          <w:sz w:val="20"/>
        </w:rPr>
        <w:t xml:space="preserve">Wypłata odszkodowania </w:t>
      </w:r>
      <w:r w:rsidR="00EF67D0" w:rsidRPr="00E743B3">
        <w:rPr>
          <w:rFonts w:ascii="Tahoma" w:hAnsi="Tahoma" w:cs="Tahoma"/>
          <w:b w:val="0"/>
          <w:sz w:val="20"/>
        </w:rPr>
        <w:t>do wartości odtworzeniowej</w:t>
      </w:r>
      <w:r w:rsidR="00EF67D0" w:rsidRPr="00E743B3">
        <w:rPr>
          <w:rFonts w:ascii="Tahoma" w:hAnsi="Tahoma" w:cs="Tahoma"/>
          <w:sz w:val="20"/>
        </w:rPr>
        <w:t xml:space="preserve"> </w:t>
      </w:r>
      <w:r w:rsidR="00EF67D0" w:rsidRPr="00E743B3">
        <w:rPr>
          <w:rFonts w:ascii="Tahoma" w:hAnsi="Tahoma" w:cs="Tahoma"/>
          <w:b w:val="0"/>
          <w:sz w:val="20"/>
        </w:rPr>
        <w:t>(</w:t>
      </w:r>
      <w:r w:rsidRPr="00E743B3">
        <w:rPr>
          <w:rFonts w:ascii="Tahoma" w:hAnsi="Tahoma" w:cs="Tahoma"/>
          <w:b w:val="0"/>
          <w:sz w:val="20"/>
        </w:rPr>
        <w:t>bez potrącenia zużycia technicznego</w:t>
      </w:r>
      <w:r w:rsidR="00EF67D0" w:rsidRPr="00E743B3">
        <w:rPr>
          <w:rFonts w:ascii="Tahoma" w:hAnsi="Tahoma" w:cs="Tahoma"/>
          <w:b w:val="0"/>
          <w:sz w:val="20"/>
        </w:rPr>
        <w:t>)</w:t>
      </w:r>
      <w:r w:rsidRPr="00E743B3">
        <w:rPr>
          <w:rFonts w:ascii="Tahoma" w:hAnsi="Tahoma" w:cs="Tahoma"/>
          <w:b w:val="0"/>
          <w:sz w:val="20"/>
        </w:rPr>
        <w:t xml:space="preserve"> bez względu na wiek ubezpieczonego sprzętu.</w:t>
      </w:r>
    </w:p>
    <w:p w:rsidR="00C63498" w:rsidRPr="00E743B3" w:rsidRDefault="00C63498" w:rsidP="000654D9">
      <w:pPr>
        <w:pStyle w:val="Tekstpodstawowywcity"/>
        <w:numPr>
          <w:ilvl w:val="0"/>
          <w:numId w:val="19"/>
        </w:numPr>
        <w:tabs>
          <w:tab w:val="clear" w:pos="1134"/>
          <w:tab w:val="num" w:pos="360"/>
        </w:tabs>
        <w:spacing w:before="120"/>
        <w:ind w:left="360" w:hanging="360"/>
        <w:jc w:val="both"/>
        <w:rPr>
          <w:rFonts w:ascii="Tahoma" w:hAnsi="Tahoma" w:cs="Tahoma"/>
          <w:b w:val="0"/>
          <w:sz w:val="20"/>
        </w:rPr>
      </w:pPr>
      <w:r w:rsidRPr="00E743B3">
        <w:rPr>
          <w:rFonts w:ascii="Tahoma" w:hAnsi="Tahoma" w:cs="Tahoma"/>
          <w:b w:val="0"/>
          <w:sz w:val="20"/>
        </w:rPr>
        <w:t xml:space="preserve">Wysokość odszkodowania dla sprzętu elektronicznego  określa się w granicach sum ubezpieczenia danego przedmiotu ubezpieczenia. Odszkodowanie wypłaca się: </w:t>
      </w:r>
    </w:p>
    <w:p w:rsidR="00C63498" w:rsidRPr="00E743B3" w:rsidRDefault="00C63498" w:rsidP="00400821">
      <w:pPr>
        <w:numPr>
          <w:ilvl w:val="2"/>
          <w:numId w:val="6"/>
        </w:numPr>
        <w:tabs>
          <w:tab w:val="clear" w:pos="2565"/>
        </w:tabs>
        <w:autoSpaceDE w:val="0"/>
        <w:autoSpaceDN w:val="0"/>
        <w:adjustRightInd w:val="0"/>
        <w:ind w:left="709" w:hanging="283"/>
        <w:jc w:val="both"/>
        <w:rPr>
          <w:rFonts w:ascii="Tahoma" w:hAnsi="Tahoma" w:cs="Tahoma"/>
          <w:sz w:val="20"/>
          <w:szCs w:val="20"/>
        </w:rPr>
      </w:pPr>
      <w:r w:rsidRPr="00E743B3">
        <w:rPr>
          <w:rFonts w:ascii="Tahoma" w:hAnsi="Tahoma" w:cs="Tahoma"/>
          <w:sz w:val="20"/>
          <w:szCs w:val="20"/>
        </w:rPr>
        <w:t>przy szkodzie częściowej – wg wartości niezbędnych kosztów naprawy uszkodzonego przedmiotu z uwzględnieniem kosztów demontażu, transportu, montażu, cła, oraz innych tego typu opłat, z wyłączeniem kosztów transportu ekspresowego i lotniczego;</w:t>
      </w:r>
    </w:p>
    <w:p w:rsidR="0036465C" w:rsidRPr="00A07B7F" w:rsidRDefault="00C63498" w:rsidP="00400821">
      <w:pPr>
        <w:numPr>
          <w:ilvl w:val="2"/>
          <w:numId w:val="6"/>
        </w:numPr>
        <w:tabs>
          <w:tab w:val="clear" w:pos="2565"/>
          <w:tab w:val="num" w:pos="709"/>
          <w:tab w:val="num" w:pos="5598"/>
        </w:tabs>
        <w:autoSpaceDE w:val="0"/>
        <w:autoSpaceDN w:val="0"/>
        <w:adjustRightInd w:val="0"/>
        <w:ind w:left="709" w:hanging="283"/>
        <w:jc w:val="both"/>
        <w:rPr>
          <w:rFonts w:ascii="Tahoma" w:hAnsi="Tahoma" w:cs="Tahoma"/>
          <w:sz w:val="20"/>
          <w:szCs w:val="20"/>
        </w:rPr>
      </w:pPr>
      <w:r w:rsidRPr="00E743B3">
        <w:rPr>
          <w:rFonts w:ascii="Tahoma" w:hAnsi="Tahoma" w:cs="Tahoma"/>
          <w:sz w:val="20"/>
          <w:szCs w:val="20"/>
        </w:rPr>
        <w:t xml:space="preserve">przy szkodzie całkowitej – wg kosztów zakupu identycznego, fabrycznie nowego przedmiotu lub przedmiotu analogicznego </w:t>
      </w:r>
      <w:r w:rsidRPr="00A07B7F">
        <w:rPr>
          <w:rFonts w:ascii="Tahoma" w:hAnsi="Tahoma" w:cs="Tahoma"/>
          <w:sz w:val="20"/>
          <w:szCs w:val="20"/>
        </w:rPr>
        <w:t>rodzaju i jakości, z uwzględnieniem kosztów demontażu, transportu, montażu, cła, oraz innych tego typu opłat, z wyłączeniem kosztów transportu ekspresowego i lotniczego.</w:t>
      </w:r>
    </w:p>
    <w:p w:rsidR="005B522A" w:rsidRPr="00A07B7F" w:rsidRDefault="005B522A" w:rsidP="000654D9">
      <w:pPr>
        <w:pStyle w:val="Tekstpodstawowywcity"/>
        <w:numPr>
          <w:ilvl w:val="0"/>
          <w:numId w:val="19"/>
        </w:numPr>
        <w:tabs>
          <w:tab w:val="clear" w:pos="1134"/>
          <w:tab w:val="num" w:pos="360"/>
        </w:tabs>
        <w:spacing w:before="120"/>
        <w:ind w:left="360" w:hanging="360"/>
        <w:jc w:val="both"/>
        <w:rPr>
          <w:rFonts w:ascii="Tahoma" w:hAnsi="Tahoma" w:cs="Tahoma"/>
          <w:b w:val="0"/>
          <w:sz w:val="20"/>
        </w:rPr>
      </w:pPr>
      <w:r w:rsidRPr="00A07B7F">
        <w:rPr>
          <w:rFonts w:ascii="Tahoma" w:hAnsi="Tahoma" w:cs="Tahoma"/>
          <w:b w:val="0"/>
          <w:bCs/>
          <w:sz w:val="20"/>
        </w:rPr>
        <w:t xml:space="preserve">Nie dopuszcza się weryfikacji przez ubezpieczyciela przedstawionych rachunków </w:t>
      </w:r>
      <w:r w:rsidR="00CB0375" w:rsidRPr="00A07B7F">
        <w:rPr>
          <w:rFonts w:ascii="Tahoma" w:hAnsi="Tahoma" w:cs="Tahoma"/>
          <w:b w:val="0"/>
          <w:bCs/>
          <w:sz w:val="20"/>
        </w:rPr>
        <w:t xml:space="preserve">wykonawcy </w:t>
      </w:r>
      <w:r w:rsidRPr="00A07B7F">
        <w:rPr>
          <w:rFonts w:ascii="Tahoma" w:hAnsi="Tahoma" w:cs="Tahoma"/>
          <w:b w:val="0"/>
          <w:bCs/>
          <w:sz w:val="20"/>
        </w:rPr>
        <w:t xml:space="preserve">za naprawę </w:t>
      </w:r>
      <w:r w:rsidR="00CB0375" w:rsidRPr="00A07B7F">
        <w:rPr>
          <w:rFonts w:ascii="Tahoma" w:hAnsi="Tahoma" w:cs="Tahoma"/>
          <w:b w:val="0"/>
          <w:bCs/>
          <w:sz w:val="20"/>
        </w:rPr>
        <w:t xml:space="preserve">/ zakup sprzętu </w:t>
      </w:r>
      <w:r w:rsidRPr="00A07B7F">
        <w:rPr>
          <w:rFonts w:ascii="Tahoma" w:hAnsi="Tahoma" w:cs="Tahoma"/>
          <w:b w:val="0"/>
          <w:bCs/>
          <w:sz w:val="20"/>
        </w:rPr>
        <w:t xml:space="preserve">do średnich cen rynkowych, w szczególności </w:t>
      </w:r>
      <w:r w:rsidR="00CB0375" w:rsidRPr="00A07B7F">
        <w:rPr>
          <w:rFonts w:ascii="Tahoma" w:hAnsi="Tahoma" w:cs="Tahoma"/>
          <w:b w:val="0"/>
          <w:bCs/>
          <w:sz w:val="20"/>
        </w:rPr>
        <w:t xml:space="preserve">w przypadku wyboru wykonawcy z zastosowaniem procedury Prawa zamówień publicznych oraz </w:t>
      </w:r>
      <w:r w:rsidRPr="00A07B7F">
        <w:rPr>
          <w:rFonts w:ascii="Tahoma" w:hAnsi="Tahoma" w:cs="Tahoma"/>
          <w:b w:val="0"/>
          <w:bCs/>
          <w:sz w:val="20"/>
        </w:rPr>
        <w:t xml:space="preserve">w odniesieniu do sprzętu na gwarancji, jeżeli dla zachowania gwarancji wymagane jest korzystanie z określonych </w:t>
      </w:r>
      <w:r w:rsidRPr="00A07B7F">
        <w:rPr>
          <w:rFonts w:ascii="Tahoma" w:hAnsi="Tahoma" w:cs="Tahoma"/>
          <w:b w:val="0"/>
          <w:bCs/>
          <w:sz w:val="20"/>
        </w:rPr>
        <w:lastRenderedPageBreak/>
        <w:t>firm zewnętrznych (zakładów naprawczych), a stosują one ceny wyższe od średnich cen rynkowych.</w:t>
      </w:r>
    </w:p>
    <w:p w:rsidR="001D07F3" w:rsidRPr="00A07B7F" w:rsidRDefault="001D07F3" w:rsidP="000654D9">
      <w:pPr>
        <w:pStyle w:val="Tekstpodstawowywcity"/>
        <w:numPr>
          <w:ilvl w:val="0"/>
          <w:numId w:val="19"/>
        </w:numPr>
        <w:tabs>
          <w:tab w:val="clear" w:pos="1134"/>
          <w:tab w:val="num" w:pos="360"/>
        </w:tabs>
        <w:spacing w:before="120"/>
        <w:ind w:left="360" w:hanging="360"/>
        <w:jc w:val="both"/>
        <w:rPr>
          <w:rFonts w:ascii="Tahoma" w:hAnsi="Tahoma" w:cs="Tahoma"/>
          <w:b w:val="0"/>
          <w:sz w:val="20"/>
        </w:rPr>
      </w:pPr>
      <w:r w:rsidRPr="00A07B7F">
        <w:rPr>
          <w:rFonts w:ascii="Tahoma" w:hAnsi="Tahoma" w:cs="Tahoma"/>
          <w:b w:val="0"/>
          <w:sz w:val="20"/>
        </w:rPr>
        <w:t xml:space="preserve">Ochrona ubezpieczeniowa obejmuje szkody w mieniu powstałe w miejscu na terenie RP, do którego mienie zostało przewiezione w celu dokonania przeglądu, konserwacji naprawy lub tym podobnych czynności - limit odpowiedzialności </w:t>
      </w:r>
      <w:r w:rsidRPr="00A07B7F">
        <w:rPr>
          <w:rFonts w:ascii="Tahoma" w:hAnsi="Tahoma" w:cs="Tahoma"/>
          <w:sz w:val="20"/>
        </w:rPr>
        <w:t>50.000,00 zł</w:t>
      </w:r>
      <w:r w:rsidRPr="00A07B7F">
        <w:rPr>
          <w:rFonts w:ascii="Tahoma" w:hAnsi="Tahoma" w:cs="Tahoma"/>
          <w:b w:val="0"/>
          <w:sz w:val="20"/>
        </w:rPr>
        <w:t xml:space="preserve"> na jedno i wszystkie zdarzenia.</w:t>
      </w:r>
    </w:p>
    <w:p w:rsidR="00C63498" w:rsidRPr="00A07B7F" w:rsidRDefault="0036465C" w:rsidP="000654D9">
      <w:pPr>
        <w:pStyle w:val="Tekstpodstawowywcity"/>
        <w:numPr>
          <w:ilvl w:val="0"/>
          <w:numId w:val="19"/>
        </w:numPr>
        <w:tabs>
          <w:tab w:val="clear" w:pos="1134"/>
          <w:tab w:val="num" w:pos="360"/>
        </w:tabs>
        <w:spacing w:before="120"/>
        <w:ind w:left="360" w:hanging="360"/>
        <w:jc w:val="both"/>
        <w:rPr>
          <w:rFonts w:ascii="Tahoma" w:hAnsi="Tahoma" w:cs="Tahoma"/>
          <w:b w:val="0"/>
          <w:sz w:val="20"/>
        </w:rPr>
      </w:pPr>
      <w:r w:rsidRPr="00A07B7F">
        <w:rPr>
          <w:rFonts w:ascii="Tahoma" w:hAnsi="Tahoma" w:cs="Tahoma"/>
          <w:b w:val="0"/>
          <w:bCs/>
          <w:sz w:val="20"/>
        </w:rPr>
        <w:t>W przypadkach, gdy suma ubezpieczenia ubezpieczonego urządzenia zawiera wartość oprogramowania, ochroną objęte jest również oprogramowanie.</w:t>
      </w:r>
    </w:p>
    <w:p w:rsidR="00E743B3" w:rsidRPr="00E743B3" w:rsidRDefault="0036465C" w:rsidP="000654D9">
      <w:pPr>
        <w:pStyle w:val="Tekstpodstawowywcity"/>
        <w:numPr>
          <w:ilvl w:val="0"/>
          <w:numId w:val="19"/>
        </w:numPr>
        <w:tabs>
          <w:tab w:val="clear" w:pos="1134"/>
          <w:tab w:val="num" w:pos="360"/>
        </w:tabs>
        <w:spacing w:before="120"/>
        <w:ind w:left="360" w:hanging="360"/>
        <w:jc w:val="both"/>
        <w:rPr>
          <w:rFonts w:ascii="Tahoma" w:hAnsi="Tahoma" w:cs="Tahoma"/>
          <w:b w:val="0"/>
          <w:sz w:val="20"/>
        </w:rPr>
      </w:pPr>
      <w:r w:rsidRPr="00A07B7F">
        <w:rPr>
          <w:rFonts w:ascii="Tahoma" w:hAnsi="Tahoma" w:cs="Tahoma"/>
          <w:b w:val="0"/>
          <w:bCs/>
          <w:sz w:val="20"/>
        </w:rPr>
        <w:t>Ubezpieczyciel akceptuje sposób archiwizacji dokonywany przez ubezpieczone jednostki określony w SIWZ jako wystarczający i nie będzie się</w:t>
      </w:r>
      <w:r w:rsidRPr="00E743B3">
        <w:rPr>
          <w:rFonts w:ascii="Tahoma" w:hAnsi="Tahoma" w:cs="Tahoma"/>
          <w:b w:val="0"/>
          <w:bCs/>
          <w:sz w:val="20"/>
        </w:rPr>
        <w:t xml:space="preserve"> powoływał przy szkodzie </w:t>
      </w:r>
      <w:r w:rsidRPr="00E743B3">
        <w:rPr>
          <w:rFonts w:ascii="Tahoma" w:hAnsi="Tahoma" w:cs="Tahoma"/>
          <w:b w:val="0"/>
          <w:sz w:val="20"/>
        </w:rPr>
        <w:t xml:space="preserve">na zapisy dotyczące wymaganego sposobu archiwizacji w </w:t>
      </w:r>
      <w:r w:rsidR="00EF67D0" w:rsidRPr="00E743B3">
        <w:rPr>
          <w:rFonts w:ascii="Tahoma" w:hAnsi="Tahoma" w:cs="Tahoma"/>
          <w:b w:val="0"/>
          <w:sz w:val="20"/>
        </w:rPr>
        <w:t>Ogólnych warunkach ubezpieczenia</w:t>
      </w:r>
      <w:r w:rsidR="00903CB4" w:rsidRPr="00E743B3">
        <w:rPr>
          <w:rFonts w:ascii="Tahoma" w:hAnsi="Tahoma" w:cs="Tahoma"/>
          <w:b w:val="0"/>
          <w:sz w:val="20"/>
        </w:rPr>
        <w:t xml:space="preserve"> bądź innych wzorcach umów</w:t>
      </w:r>
      <w:r w:rsidRPr="00E743B3">
        <w:rPr>
          <w:rFonts w:ascii="Tahoma" w:hAnsi="Tahoma" w:cs="Tahoma"/>
          <w:b w:val="0"/>
          <w:sz w:val="20"/>
        </w:rPr>
        <w:t>.</w:t>
      </w:r>
    </w:p>
    <w:p w:rsidR="0036465C" w:rsidRPr="001D07F3" w:rsidRDefault="0036465C" w:rsidP="000654D9">
      <w:pPr>
        <w:pStyle w:val="Tekstpodstawowywcity"/>
        <w:numPr>
          <w:ilvl w:val="0"/>
          <w:numId w:val="19"/>
        </w:numPr>
        <w:tabs>
          <w:tab w:val="clear" w:pos="1134"/>
          <w:tab w:val="num" w:pos="360"/>
        </w:tabs>
        <w:spacing w:before="120"/>
        <w:ind w:left="360" w:hanging="360"/>
        <w:jc w:val="both"/>
        <w:rPr>
          <w:rFonts w:ascii="Tahoma" w:hAnsi="Tahoma" w:cs="Tahoma"/>
          <w:b w:val="0"/>
          <w:sz w:val="20"/>
        </w:rPr>
      </w:pPr>
      <w:r w:rsidRPr="001D07F3">
        <w:rPr>
          <w:rFonts w:ascii="Tahoma" w:hAnsi="Tahoma" w:cs="Tahoma"/>
          <w:b w:val="0"/>
          <w:sz w:val="20"/>
        </w:rPr>
        <w:t>Ochroną ubezpieczeniową objęte są dane także wówczas gdy przechowywane są wyłącznie w jednostce centralnej komputera.</w:t>
      </w:r>
    </w:p>
    <w:p w:rsidR="00FD2B26" w:rsidRPr="001D07F3" w:rsidRDefault="0036465C" w:rsidP="000654D9">
      <w:pPr>
        <w:pStyle w:val="Tekstpodstawowywcity"/>
        <w:numPr>
          <w:ilvl w:val="0"/>
          <w:numId w:val="19"/>
        </w:numPr>
        <w:tabs>
          <w:tab w:val="clear" w:pos="1134"/>
          <w:tab w:val="num" w:pos="360"/>
        </w:tabs>
        <w:spacing w:before="120"/>
        <w:ind w:left="360" w:hanging="360"/>
        <w:jc w:val="both"/>
        <w:rPr>
          <w:rFonts w:ascii="Tahoma" w:hAnsi="Tahoma" w:cs="Tahoma"/>
          <w:b w:val="0"/>
          <w:sz w:val="20"/>
        </w:rPr>
      </w:pPr>
      <w:r w:rsidRPr="001D07F3">
        <w:rPr>
          <w:rFonts w:ascii="Tahoma" w:hAnsi="Tahoma" w:cs="Tahoma"/>
          <w:b w:val="0"/>
          <w:sz w:val="20"/>
        </w:rPr>
        <w:t>Nie dopuszcza się wyłączenia z ochrony szkód spowodowanych brakiem lub przerwami w dostawie gazu, wody, elektryczności.</w:t>
      </w:r>
    </w:p>
    <w:p w:rsidR="00DE1069" w:rsidRPr="001D07F3" w:rsidRDefault="00FD2B26" w:rsidP="000654D9">
      <w:pPr>
        <w:pStyle w:val="Tekstpodstawowywcity"/>
        <w:numPr>
          <w:ilvl w:val="0"/>
          <w:numId w:val="19"/>
        </w:numPr>
        <w:tabs>
          <w:tab w:val="clear" w:pos="1134"/>
          <w:tab w:val="num" w:pos="360"/>
        </w:tabs>
        <w:spacing w:before="120"/>
        <w:ind w:left="360" w:hanging="360"/>
        <w:jc w:val="both"/>
        <w:rPr>
          <w:rFonts w:ascii="Tahoma" w:hAnsi="Tahoma" w:cs="Tahoma"/>
          <w:b w:val="0"/>
          <w:sz w:val="20"/>
        </w:rPr>
      </w:pPr>
      <w:r w:rsidRPr="001D07F3">
        <w:rPr>
          <w:rFonts w:ascii="Tahoma" w:hAnsi="Tahoma" w:cs="Tahoma"/>
          <w:b w:val="0"/>
          <w:sz w:val="20"/>
        </w:rPr>
        <w:t>Ubezpieczyciel nie będzie wymagał posiadania przez ubezpieczonego umowy o konserwację sprzętu elektronicznego z firmą zewnętrzną, za wystarczającą konserwację uznaje się konserwację wykonywaną przez własnych przeszkolonych pracowników zgodnie z zaleceniami producentów.</w:t>
      </w:r>
    </w:p>
    <w:p w:rsidR="00FD2B26" w:rsidRPr="001D07F3" w:rsidRDefault="00FD2B26" w:rsidP="000654D9">
      <w:pPr>
        <w:pStyle w:val="Tekstpodstawowywcity"/>
        <w:numPr>
          <w:ilvl w:val="0"/>
          <w:numId w:val="19"/>
        </w:numPr>
        <w:tabs>
          <w:tab w:val="clear" w:pos="1134"/>
          <w:tab w:val="num" w:pos="360"/>
        </w:tabs>
        <w:spacing w:before="120"/>
        <w:ind w:left="360" w:hanging="360"/>
        <w:jc w:val="both"/>
        <w:rPr>
          <w:rFonts w:ascii="Tahoma" w:hAnsi="Tahoma" w:cs="Tahoma"/>
          <w:b w:val="0"/>
          <w:sz w:val="20"/>
        </w:rPr>
      </w:pPr>
      <w:r w:rsidRPr="001D07F3">
        <w:rPr>
          <w:rFonts w:ascii="Tahoma" w:hAnsi="Tahoma" w:cs="Tahoma"/>
          <w:b w:val="0"/>
          <w:bCs/>
          <w:sz w:val="20"/>
        </w:rPr>
        <w:t>Ubezpieczyciel nie będzie wymagał konserwacji sprzętu, jeśli takiego wymogu nie stawia producent tego sprzętu.</w:t>
      </w:r>
    </w:p>
    <w:p w:rsidR="00F25B3D" w:rsidRPr="001D07F3" w:rsidRDefault="00FD2B26" w:rsidP="000654D9">
      <w:pPr>
        <w:pStyle w:val="Tekstpodstawowywcity"/>
        <w:numPr>
          <w:ilvl w:val="0"/>
          <w:numId w:val="19"/>
        </w:numPr>
        <w:tabs>
          <w:tab w:val="clear" w:pos="1134"/>
          <w:tab w:val="num" w:pos="360"/>
        </w:tabs>
        <w:spacing w:before="120"/>
        <w:ind w:left="360" w:hanging="360"/>
        <w:jc w:val="both"/>
        <w:rPr>
          <w:rFonts w:ascii="Tahoma" w:hAnsi="Tahoma" w:cs="Tahoma"/>
          <w:b w:val="0"/>
          <w:sz w:val="20"/>
        </w:rPr>
      </w:pPr>
      <w:r w:rsidRPr="001D07F3">
        <w:rPr>
          <w:rFonts w:ascii="Tahoma" w:hAnsi="Tahoma" w:cs="Tahoma"/>
          <w:b w:val="0"/>
          <w:bCs/>
          <w:sz w:val="20"/>
        </w:rPr>
        <w:t>Ub</w:t>
      </w:r>
      <w:r w:rsidR="00EF67D0" w:rsidRPr="001D07F3">
        <w:rPr>
          <w:rFonts w:ascii="Tahoma" w:hAnsi="Tahoma" w:cs="Tahoma"/>
          <w:b w:val="0"/>
          <w:bCs/>
          <w:sz w:val="20"/>
        </w:rPr>
        <w:t>ezpieczyciel nie będzie wymagał</w:t>
      </w:r>
      <w:r w:rsidRPr="001D07F3">
        <w:rPr>
          <w:rFonts w:ascii="Tahoma" w:hAnsi="Tahoma" w:cs="Tahoma"/>
          <w:b w:val="0"/>
          <w:bCs/>
          <w:sz w:val="20"/>
        </w:rPr>
        <w:t xml:space="preserve"> </w:t>
      </w:r>
      <w:r w:rsidR="00EF67D0" w:rsidRPr="001D07F3">
        <w:rPr>
          <w:rFonts w:ascii="Tahoma" w:hAnsi="Tahoma" w:cs="Tahoma"/>
          <w:b w:val="0"/>
          <w:sz w:val="20"/>
        </w:rPr>
        <w:t>posiadania przez ubezpieczony sprzęt urządzeń zabezpieczających przed pośrednim działaniem wyładowań elektrycznych w atmosferze i zjawisk p</w:t>
      </w:r>
      <w:r w:rsidR="009D60FB" w:rsidRPr="001D07F3">
        <w:rPr>
          <w:rFonts w:ascii="Tahoma" w:hAnsi="Tahoma" w:cs="Tahoma"/>
          <w:b w:val="0"/>
          <w:sz w:val="20"/>
        </w:rPr>
        <w:t>ochodnych</w:t>
      </w:r>
      <w:r w:rsidR="009D60FB" w:rsidRPr="001D07F3">
        <w:rPr>
          <w:rFonts w:ascii="Tahoma" w:hAnsi="Tahoma" w:cs="Tahoma"/>
          <w:b w:val="0"/>
          <w:bCs/>
          <w:sz w:val="20"/>
        </w:rPr>
        <w:t xml:space="preserve"> jako warunkujących ochronę ubezpieczeniową,</w:t>
      </w:r>
      <w:r w:rsidR="00EF67D0" w:rsidRPr="001D07F3">
        <w:rPr>
          <w:rFonts w:ascii="Tahoma" w:hAnsi="Tahoma" w:cs="Tahoma"/>
          <w:b w:val="0"/>
          <w:sz w:val="20"/>
        </w:rPr>
        <w:t xml:space="preserve"> jeśli takiego wymogu nie stawia producent tego sprzętu</w:t>
      </w:r>
      <w:r w:rsidRPr="001D07F3">
        <w:rPr>
          <w:rFonts w:ascii="Tahoma" w:hAnsi="Tahoma" w:cs="Tahoma"/>
          <w:b w:val="0"/>
          <w:bCs/>
          <w:sz w:val="20"/>
        </w:rPr>
        <w:t>.</w:t>
      </w:r>
    </w:p>
    <w:p w:rsidR="00FD2B26" w:rsidRPr="00E77D01" w:rsidRDefault="00FD2B26" w:rsidP="000654D9">
      <w:pPr>
        <w:pStyle w:val="Tekstpodstawowywcity"/>
        <w:numPr>
          <w:ilvl w:val="0"/>
          <w:numId w:val="19"/>
        </w:numPr>
        <w:tabs>
          <w:tab w:val="clear" w:pos="1134"/>
          <w:tab w:val="num" w:pos="360"/>
        </w:tabs>
        <w:spacing w:before="120"/>
        <w:ind w:left="360" w:hanging="360"/>
        <w:jc w:val="both"/>
        <w:rPr>
          <w:rFonts w:ascii="Tahoma" w:hAnsi="Tahoma" w:cs="Tahoma"/>
          <w:b w:val="0"/>
          <w:sz w:val="20"/>
        </w:rPr>
      </w:pPr>
      <w:r w:rsidRPr="001D07F3">
        <w:rPr>
          <w:rFonts w:ascii="Tahoma" w:hAnsi="Tahoma" w:cs="Tahoma"/>
          <w:b w:val="0"/>
          <w:bCs/>
          <w:sz w:val="20"/>
        </w:rPr>
        <w:t xml:space="preserve">Ubezpieczyciel nie będzie wymagał konserwacji </w:t>
      </w:r>
      <w:r w:rsidRPr="001D07F3">
        <w:rPr>
          <w:rFonts w:ascii="Tahoma" w:hAnsi="Tahoma" w:cs="Tahoma"/>
          <w:b w:val="0"/>
          <w:sz w:val="20"/>
        </w:rPr>
        <w:t xml:space="preserve">urządzeń zabezpieczających sprzęt elektroniczny przed </w:t>
      </w:r>
      <w:r w:rsidRPr="001D07F3">
        <w:rPr>
          <w:rFonts w:ascii="Tahoma" w:hAnsi="Tahoma" w:cs="Tahoma"/>
          <w:b w:val="0"/>
          <w:bCs/>
          <w:sz w:val="20"/>
        </w:rPr>
        <w:t xml:space="preserve">pośrednim działaniem wyładowań elektrycznych w atmosferze i zjawisk pochodnych jako warunkującej ochronę </w:t>
      </w:r>
      <w:r w:rsidRPr="00E77D01">
        <w:rPr>
          <w:rFonts w:ascii="Tahoma" w:hAnsi="Tahoma" w:cs="Tahoma"/>
          <w:b w:val="0"/>
          <w:bCs/>
          <w:sz w:val="20"/>
        </w:rPr>
        <w:t>ubezpieczeniową.</w:t>
      </w:r>
    </w:p>
    <w:p w:rsidR="005B51DD" w:rsidRPr="00E77D01" w:rsidRDefault="008E5F13" w:rsidP="000654D9">
      <w:pPr>
        <w:pStyle w:val="Tekstpodstawowywcity"/>
        <w:numPr>
          <w:ilvl w:val="0"/>
          <w:numId w:val="19"/>
        </w:numPr>
        <w:tabs>
          <w:tab w:val="clear" w:pos="1134"/>
          <w:tab w:val="num" w:pos="360"/>
        </w:tabs>
        <w:spacing w:before="120"/>
        <w:ind w:left="360" w:hanging="360"/>
        <w:jc w:val="both"/>
        <w:rPr>
          <w:rFonts w:ascii="Tahoma" w:hAnsi="Tahoma" w:cs="Tahoma"/>
          <w:b w:val="0"/>
          <w:sz w:val="20"/>
        </w:rPr>
      </w:pPr>
      <w:r w:rsidRPr="00E77D01">
        <w:rPr>
          <w:rFonts w:ascii="Tahoma" w:hAnsi="Tahoma" w:cs="Tahoma"/>
          <w:b w:val="0"/>
          <w:sz w:val="20"/>
        </w:rPr>
        <w:t xml:space="preserve">Ochroną ubezpieczeniową  objęte jest </w:t>
      </w:r>
      <w:r w:rsidRPr="00E77D01">
        <w:rPr>
          <w:rFonts w:ascii="Tahoma" w:hAnsi="Tahoma" w:cs="Tahoma"/>
          <w:sz w:val="20"/>
        </w:rPr>
        <w:t>mienie obce</w:t>
      </w:r>
      <w:r w:rsidRPr="00E77D01">
        <w:rPr>
          <w:rFonts w:ascii="Tahoma" w:hAnsi="Tahoma" w:cs="Tahoma"/>
          <w:b w:val="0"/>
          <w:sz w:val="20"/>
        </w:rPr>
        <w:t xml:space="preserve"> – sprzęt </w:t>
      </w:r>
      <w:r w:rsidR="005C3A6A" w:rsidRPr="00E77D01">
        <w:rPr>
          <w:rFonts w:ascii="Tahoma" w:hAnsi="Tahoma" w:cs="Tahoma"/>
          <w:b w:val="0"/>
          <w:sz w:val="20"/>
        </w:rPr>
        <w:t>powierzony Powiatowi</w:t>
      </w:r>
      <w:r w:rsidRPr="00E77D01">
        <w:rPr>
          <w:rFonts w:ascii="Tahoma" w:hAnsi="Tahoma" w:cs="Tahoma"/>
          <w:b w:val="0"/>
          <w:sz w:val="20"/>
        </w:rPr>
        <w:t xml:space="preserve"> przez </w:t>
      </w:r>
      <w:r w:rsidR="005C3A6A" w:rsidRPr="00E77D01">
        <w:rPr>
          <w:rFonts w:ascii="Tahoma" w:hAnsi="Tahoma" w:cs="Tahoma"/>
          <w:b w:val="0"/>
          <w:sz w:val="20"/>
        </w:rPr>
        <w:t>różne instytucje</w:t>
      </w:r>
      <w:r w:rsidR="002205D0" w:rsidRPr="00E77D01">
        <w:rPr>
          <w:rFonts w:ascii="Tahoma" w:hAnsi="Tahoma" w:cs="Tahoma"/>
          <w:b w:val="0"/>
          <w:sz w:val="20"/>
        </w:rPr>
        <w:t xml:space="preserve"> do realizacji zadań Powiatu</w:t>
      </w:r>
      <w:r w:rsidR="003F3492" w:rsidRPr="00E77D01">
        <w:rPr>
          <w:rFonts w:ascii="Tahoma" w:hAnsi="Tahoma" w:cs="Tahoma"/>
          <w:sz w:val="20"/>
          <w:szCs w:val="24"/>
        </w:rPr>
        <w:t xml:space="preserve"> </w:t>
      </w:r>
      <w:r w:rsidR="003F3492" w:rsidRPr="00E77D01">
        <w:rPr>
          <w:rFonts w:ascii="Tahoma" w:hAnsi="Tahoma" w:cs="Tahoma"/>
          <w:b w:val="0"/>
          <w:sz w:val="20"/>
        </w:rPr>
        <w:t xml:space="preserve">oraz mienie, </w:t>
      </w:r>
      <w:r w:rsidR="003F3492" w:rsidRPr="00E77D01">
        <w:rPr>
          <w:rFonts w:ascii="Tahoma" w:hAnsi="Tahoma" w:cs="Tahoma"/>
          <w:b w:val="0"/>
          <w:bCs/>
          <w:sz w:val="20"/>
        </w:rPr>
        <w:t xml:space="preserve">które jest w posiadaniu / pieczy ubezpieczonego, użytkowane na podstawie różnych projektów, na podstawie umów najmu, dzierżawy, użyczenia, leasingu lub </w:t>
      </w:r>
      <w:proofErr w:type="spellStart"/>
      <w:r w:rsidR="003F3492" w:rsidRPr="00E77D01">
        <w:rPr>
          <w:rFonts w:ascii="Tahoma" w:hAnsi="Tahoma" w:cs="Tahoma"/>
          <w:b w:val="0"/>
          <w:bCs/>
          <w:sz w:val="20"/>
        </w:rPr>
        <w:t>tp</w:t>
      </w:r>
      <w:proofErr w:type="spellEnd"/>
      <w:r w:rsidR="003F3492" w:rsidRPr="00E77D01">
        <w:rPr>
          <w:rFonts w:ascii="Tahoma" w:hAnsi="Tahoma" w:cs="Tahoma"/>
          <w:b w:val="0"/>
          <w:bCs/>
          <w:sz w:val="20"/>
        </w:rPr>
        <w:t>., jeżeli obowiązek ubezpieczenia lub ryzyko pokrycia szkody w razie jej wystąpienia spoczywa na ubezpieczonym.</w:t>
      </w:r>
    </w:p>
    <w:p w:rsidR="001D07F3" w:rsidRPr="00E77D01" w:rsidRDefault="001D07F3" w:rsidP="000654D9">
      <w:pPr>
        <w:pStyle w:val="Tekstpodstawowywcity"/>
        <w:numPr>
          <w:ilvl w:val="0"/>
          <w:numId w:val="19"/>
        </w:numPr>
        <w:tabs>
          <w:tab w:val="clear" w:pos="1134"/>
          <w:tab w:val="num" w:pos="360"/>
        </w:tabs>
        <w:spacing w:before="120"/>
        <w:ind w:left="360" w:hanging="360"/>
        <w:jc w:val="both"/>
        <w:rPr>
          <w:rFonts w:ascii="Tahoma" w:hAnsi="Tahoma" w:cs="Tahoma"/>
          <w:b w:val="0"/>
          <w:sz w:val="20"/>
        </w:rPr>
      </w:pPr>
      <w:r w:rsidRPr="00E77D01">
        <w:rPr>
          <w:rFonts w:ascii="Tahoma" w:hAnsi="Tahoma" w:cs="Tahoma"/>
          <w:b w:val="0"/>
          <w:sz w:val="20"/>
        </w:rPr>
        <w:t>Ubezpieczony jest zobowiązany do zawiadomienia policji, niezwłocznie (nie później jednak niż w ciągu 3 dni roboczych) po odkryciu wystąpienia szkody spowodowanej kradzieżą zwykłą oraz w każdym przypadku podejrzenia, że do szkody doszło w wyniku popełnienia przestępstwa.</w:t>
      </w:r>
    </w:p>
    <w:p w:rsidR="00FD2B26" w:rsidRPr="00E77D01" w:rsidRDefault="001D07F3" w:rsidP="001D07F3">
      <w:pPr>
        <w:pStyle w:val="Tekstpodstawowywcity"/>
        <w:ind w:left="357"/>
        <w:jc w:val="both"/>
        <w:rPr>
          <w:rFonts w:ascii="Tahoma" w:hAnsi="Tahoma" w:cs="Tahoma"/>
          <w:b w:val="0"/>
          <w:sz w:val="20"/>
          <w:highlight w:val="yellow"/>
        </w:rPr>
      </w:pPr>
      <w:r w:rsidRPr="00E77D01">
        <w:rPr>
          <w:rFonts w:ascii="Tahoma" w:hAnsi="Tahoma" w:cs="Tahoma"/>
          <w:b w:val="0"/>
          <w:sz w:val="20"/>
        </w:rPr>
        <w:t>Powyższe nie dotyczy szkód o szacunkowej wartości do 1.000 zł.</w:t>
      </w:r>
    </w:p>
    <w:p w:rsidR="00FD2B26" w:rsidRPr="001D07F3" w:rsidRDefault="00FD2B26" w:rsidP="000654D9">
      <w:pPr>
        <w:pStyle w:val="Tekstpodstawowywcity"/>
        <w:numPr>
          <w:ilvl w:val="0"/>
          <w:numId w:val="19"/>
        </w:numPr>
        <w:tabs>
          <w:tab w:val="clear" w:pos="1134"/>
          <w:tab w:val="num" w:pos="284"/>
        </w:tabs>
        <w:spacing w:before="120"/>
        <w:ind w:left="360" w:hanging="360"/>
        <w:jc w:val="both"/>
        <w:rPr>
          <w:rFonts w:ascii="Tahoma" w:hAnsi="Tahoma" w:cs="Tahoma"/>
          <w:b w:val="0"/>
          <w:sz w:val="20"/>
        </w:rPr>
      </w:pPr>
      <w:r w:rsidRPr="00E77D01">
        <w:rPr>
          <w:rFonts w:ascii="Tahoma" w:hAnsi="Tahoma" w:cs="Tahoma"/>
          <w:b w:val="0"/>
          <w:sz w:val="20"/>
        </w:rPr>
        <w:t xml:space="preserve">Na wniosek </w:t>
      </w:r>
      <w:r w:rsidR="00EF67D0" w:rsidRPr="00E77D01">
        <w:rPr>
          <w:rFonts w:ascii="Tahoma" w:hAnsi="Tahoma" w:cs="Tahoma"/>
          <w:b w:val="0"/>
          <w:sz w:val="20"/>
        </w:rPr>
        <w:t>Ubezpiecz</w:t>
      </w:r>
      <w:r w:rsidRPr="00E77D01">
        <w:rPr>
          <w:rFonts w:ascii="Tahoma" w:hAnsi="Tahoma" w:cs="Tahoma"/>
          <w:b w:val="0"/>
          <w:sz w:val="20"/>
        </w:rPr>
        <w:t>ającego i po opłaceniu dodatkowej składki sumy ubezpieczenia w systemie I ryzyka / limity odpowiedzialności zostaną uzupełnione do</w:t>
      </w:r>
      <w:r w:rsidRPr="001D07F3">
        <w:rPr>
          <w:rFonts w:ascii="Tahoma" w:hAnsi="Tahoma" w:cs="Tahoma"/>
          <w:b w:val="0"/>
          <w:sz w:val="20"/>
        </w:rPr>
        <w:t xml:space="preserve"> pierwotnej wysokości lub podwyższone.</w:t>
      </w:r>
    </w:p>
    <w:p w:rsidR="00FD2B26" w:rsidRPr="001D07F3" w:rsidRDefault="00FD2B26" w:rsidP="000654D9">
      <w:pPr>
        <w:pStyle w:val="Tekstpodstawowywcity"/>
        <w:numPr>
          <w:ilvl w:val="0"/>
          <w:numId w:val="19"/>
        </w:numPr>
        <w:tabs>
          <w:tab w:val="clear" w:pos="1134"/>
          <w:tab w:val="num" w:pos="284"/>
        </w:tabs>
        <w:spacing w:before="120"/>
        <w:ind w:left="360" w:hanging="360"/>
        <w:jc w:val="both"/>
        <w:rPr>
          <w:rFonts w:ascii="Tahoma" w:hAnsi="Tahoma" w:cs="Tahoma"/>
          <w:b w:val="0"/>
          <w:sz w:val="20"/>
        </w:rPr>
      </w:pPr>
      <w:r w:rsidRPr="001D07F3">
        <w:rPr>
          <w:rFonts w:ascii="Tahoma" w:hAnsi="Tahoma" w:cs="Tahoma"/>
          <w:sz w:val="20"/>
        </w:rPr>
        <w:t xml:space="preserve">Sprzęt przenośny </w:t>
      </w:r>
      <w:r w:rsidR="00EF58C5" w:rsidRPr="001D07F3">
        <w:rPr>
          <w:rFonts w:ascii="Tahoma" w:hAnsi="Tahoma" w:cs="Tahoma"/>
          <w:sz w:val="20"/>
        </w:rPr>
        <w:t xml:space="preserve">(w tym telefony komórkowe) </w:t>
      </w:r>
      <w:r w:rsidRPr="001D07F3">
        <w:rPr>
          <w:rFonts w:ascii="Tahoma" w:hAnsi="Tahoma" w:cs="Tahoma"/>
          <w:b w:val="0"/>
          <w:sz w:val="20"/>
        </w:rPr>
        <w:t>ubezpieczony</w:t>
      </w:r>
      <w:r w:rsidRPr="001D07F3">
        <w:rPr>
          <w:rFonts w:ascii="Tahoma" w:hAnsi="Tahoma" w:cs="Tahoma"/>
          <w:sz w:val="20"/>
        </w:rPr>
        <w:t xml:space="preserve"> </w:t>
      </w:r>
      <w:r w:rsidRPr="001D07F3">
        <w:rPr>
          <w:rFonts w:ascii="Tahoma" w:hAnsi="Tahoma" w:cs="Tahoma"/>
          <w:b w:val="0"/>
          <w:sz w:val="20"/>
        </w:rPr>
        <w:t>jest w szczególności od kradzieży z włamaniem ze środka transportu, który posiada trwałe zadaszenie, z zastrzeżeniem że:</w:t>
      </w:r>
    </w:p>
    <w:p w:rsidR="00FD2B26" w:rsidRPr="001D07F3" w:rsidRDefault="00FD2B26" w:rsidP="00FD2B26">
      <w:pPr>
        <w:pStyle w:val="LucaCash"/>
        <w:spacing w:line="240" w:lineRule="auto"/>
        <w:ind w:left="601" w:hanging="204"/>
        <w:jc w:val="both"/>
        <w:rPr>
          <w:rFonts w:ascii="Tahoma" w:hAnsi="Tahoma" w:cs="Tahoma"/>
          <w:sz w:val="20"/>
          <w:szCs w:val="20"/>
        </w:rPr>
      </w:pPr>
      <w:r w:rsidRPr="001D07F3">
        <w:rPr>
          <w:rFonts w:ascii="Tahoma" w:hAnsi="Tahoma" w:cs="Tahoma"/>
          <w:sz w:val="20"/>
          <w:szCs w:val="20"/>
        </w:rPr>
        <w:t>- ubezpieczone mienie pozostawione w środku transportu jest</w:t>
      </w:r>
      <w:r w:rsidR="00EF58C5" w:rsidRPr="001D07F3">
        <w:rPr>
          <w:rFonts w:ascii="Tahoma" w:hAnsi="Tahoma" w:cs="Tahoma"/>
          <w:sz w:val="20"/>
          <w:szCs w:val="20"/>
        </w:rPr>
        <w:t xml:space="preserve"> niewidoczne z zewnątrz, np. w </w:t>
      </w:r>
      <w:r w:rsidRPr="001D07F3">
        <w:rPr>
          <w:rFonts w:ascii="Tahoma" w:hAnsi="Tahoma" w:cs="Tahoma"/>
          <w:sz w:val="20"/>
          <w:szCs w:val="20"/>
        </w:rPr>
        <w:t>bagażniku,</w:t>
      </w:r>
    </w:p>
    <w:p w:rsidR="00FD2B26" w:rsidRPr="001D07F3" w:rsidRDefault="00FD2B26" w:rsidP="00FD2B26">
      <w:pPr>
        <w:pStyle w:val="LucaCash"/>
        <w:spacing w:line="240" w:lineRule="auto"/>
        <w:ind w:left="601" w:hanging="203"/>
        <w:jc w:val="both"/>
        <w:rPr>
          <w:rFonts w:ascii="Tahoma" w:hAnsi="Tahoma" w:cs="Tahoma"/>
          <w:sz w:val="20"/>
          <w:szCs w:val="20"/>
        </w:rPr>
      </w:pPr>
      <w:r w:rsidRPr="001D07F3">
        <w:rPr>
          <w:rFonts w:ascii="Tahoma" w:hAnsi="Tahoma" w:cs="Tahoma"/>
          <w:sz w:val="20"/>
          <w:szCs w:val="20"/>
        </w:rPr>
        <w:t>- w trakcie postoju podczas transportu środek transportu został prawidłowo zamknięty na wszystkie istniejące zamki i włączony został sprawnie działający system alarmowy, jeżeli taki jest zamontowany</w:t>
      </w:r>
      <w:r w:rsidR="00EF58C5" w:rsidRPr="001D07F3">
        <w:rPr>
          <w:rFonts w:ascii="Tahoma" w:hAnsi="Tahoma" w:cs="Tahoma"/>
          <w:sz w:val="20"/>
          <w:szCs w:val="20"/>
        </w:rPr>
        <w:t>.</w:t>
      </w:r>
    </w:p>
    <w:p w:rsidR="00EF58C5" w:rsidRPr="001D07F3" w:rsidRDefault="00EF58C5" w:rsidP="00EF58C5">
      <w:pPr>
        <w:pStyle w:val="Tekstpodstawowywcity3"/>
        <w:ind w:left="426"/>
        <w:rPr>
          <w:rFonts w:ascii="Tahoma" w:hAnsi="Tahoma" w:cs="Tahoma"/>
          <w:b w:val="0"/>
          <w:sz w:val="20"/>
          <w:szCs w:val="20"/>
        </w:rPr>
      </w:pPr>
      <w:r w:rsidRPr="001D07F3">
        <w:rPr>
          <w:rFonts w:ascii="Tahoma" w:hAnsi="Tahoma" w:cs="Tahoma"/>
          <w:b w:val="0"/>
          <w:sz w:val="20"/>
          <w:szCs w:val="20"/>
        </w:rPr>
        <w:t>Nie stosuje się ograniczeń czasowych w przypadku kradzieży z włamaniem ze środka transportu – ochrona przez całą dobę.</w:t>
      </w:r>
    </w:p>
    <w:p w:rsidR="00FD2B26" w:rsidRPr="001D07F3" w:rsidRDefault="00FD2B26" w:rsidP="000654D9">
      <w:pPr>
        <w:pStyle w:val="Tekstpodstawowywcity"/>
        <w:numPr>
          <w:ilvl w:val="0"/>
          <w:numId w:val="19"/>
        </w:numPr>
        <w:tabs>
          <w:tab w:val="clear" w:pos="1134"/>
          <w:tab w:val="num" w:pos="426"/>
        </w:tabs>
        <w:spacing w:before="120"/>
        <w:ind w:left="426" w:hanging="426"/>
        <w:jc w:val="both"/>
        <w:rPr>
          <w:rFonts w:ascii="Tahoma" w:hAnsi="Tahoma" w:cs="Tahoma"/>
          <w:b w:val="0"/>
          <w:sz w:val="20"/>
        </w:rPr>
      </w:pPr>
      <w:r w:rsidRPr="001D07F3">
        <w:rPr>
          <w:rFonts w:ascii="Tahoma" w:hAnsi="Tahoma" w:cs="Tahoma"/>
          <w:b w:val="0"/>
          <w:bCs/>
          <w:sz w:val="20"/>
        </w:rPr>
        <w:t xml:space="preserve">W odniesieniu do ubezpieczenia sprzętu elektronicznego przenośnego poza miejscem ubezpieczenia (tj. terenem ubezpieczonej </w:t>
      </w:r>
      <w:r w:rsidR="008829A6" w:rsidRPr="001D07F3">
        <w:rPr>
          <w:rFonts w:ascii="Tahoma" w:hAnsi="Tahoma" w:cs="Tahoma"/>
          <w:b w:val="0"/>
          <w:bCs/>
          <w:sz w:val="20"/>
        </w:rPr>
        <w:t>jednostki</w:t>
      </w:r>
      <w:r w:rsidRPr="001D07F3">
        <w:rPr>
          <w:rFonts w:ascii="Tahoma" w:hAnsi="Tahoma" w:cs="Tahoma"/>
          <w:b w:val="0"/>
          <w:bCs/>
          <w:sz w:val="20"/>
        </w:rPr>
        <w:t xml:space="preserve">) Ubezpieczyciel akceptuje stan zabezpieczeń </w:t>
      </w:r>
      <w:proofErr w:type="spellStart"/>
      <w:r w:rsidRPr="001D07F3">
        <w:rPr>
          <w:rFonts w:ascii="Tahoma" w:hAnsi="Tahoma" w:cs="Tahoma"/>
          <w:b w:val="0"/>
          <w:bCs/>
          <w:sz w:val="20"/>
        </w:rPr>
        <w:t>przeciwkradzieżowych</w:t>
      </w:r>
      <w:proofErr w:type="spellEnd"/>
      <w:r w:rsidRPr="001D07F3">
        <w:rPr>
          <w:rFonts w:ascii="Tahoma" w:hAnsi="Tahoma" w:cs="Tahoma"/>
          <w:b w:val="0"/>
          <w:bCs/>
          <w:sz w:val="20"/>
        </w:rPr>
        <w:t xml:space="preserve"> i przeciwpożarowych w lokalach mieszkalnych, domach jednorodzinnych, hotelach, motelach pensjonatach itp., w których znajduje się ubezpieczony sprzęt przenośny.</w:t>
      </w:r>
    </w:p>
    <w:p w:rsidR="001A3B5B" w:rsidRPr="00315C85" w:rsidRDefault="00FD2B26" w:rsidP="000654D9">
      <w:pPr>
        <w:pStyle w:val="Tekstpodstawowywcity"/>
        <w:numPr>
          <w:ilvl w:val="0"/>
          <w:numId w:val="19"/>
        </w:numPr>
        <w:tabs>
          <w:tab w:val="clear" w:pos="1134"/>
          <w:tab w:val="num" w:pos="284"/>
        </w:tabs>
        <w:spacing w:before="120"/>
        <w:ind w:left="360" w:hanging="360"/>
        <w:jc w:val="both"/>
        <w:rPr>
          <w:rFonts w:ascii="Tahoma" w:hAnsi="Tahoma" w:cs="Tahoma"/>
          <w:b w:val="0"/>
          <w:sz w:val="20"/>
        </w:rPr>
      </w:pPr>
      <w:r w:rsidRPr="001D07F3">
        <w:rPr>
          <w:rFonts w:ascii="Tahoma" w:hAnsi="Tahoma" w:cs="Tahoma"/>
          <w:b w:val="0"/>
          <w:bCs/>
          <w:sz w:val="20"/>
        </w:rPr>
        <w:lastRenderedPageBreak/>
        <w:t>Ubezpieczający</w:t>
      </w:r>
      <w:r w:rsidR="001A3B5B" w:rsidRPr="001D07F3">
        <w:rPr>
          <w:rFonts w:ascii="Tahoma" w:hAnsi="Tahoma" w:cs="Tahoma"/>
          <w:b w:val="0"/>
          <w:bCs/>
          <w:sz w:val="20"/>
        </w:rPr>
        <w:t xml:space="preserve"> </w:t>
      </w:r>
      <w:r w:rsidR="001A3B5B" w:rsidRPr="00E77D01">
        <w:rPr>
          <w:rFonts w:ascii="Tahoma" w:hAnsi="Tahoma" w:cs="Tahoma"/>
          <w:b w:val="0"/>
          <w:bCs/>
          <w:sz w:val="20"/>
        </w:rPr>
        <w:t>zastrzega możliwość dokonania nieznacznych zmian w sumach ubezpieczenia określonych w SIWZ przed wystawieniem dokumentów ubezpieczeniowych.</w:t>
      </w:r>
      <w:r w:rsidR="00315C85" w:rsidRPr="00E77D01">
        <w:rPr>
          <w:rFonts w:ascii="Tahoma" w:hAnsi="Tahoma" w:cs="Tahoma"/>
          <w:b w:val="0"/>
          <w:bCs/>
          <w:sz w:val="20"/>
        </w:rPr>
        <w:t xml:space="preserve"> </w:t>
      </w:r>
      <w:r w:rsidR="00315C85" w:rsidRPr="00E77D01">
        <w:rPr>
          <w:rFonts w:ascii="Tahoma" w:hAnsi="Tahoma" w:cs="Tahoma"/>
          <w:b w:val="0"/>
          <w:sz w:val="20"/>
        </w:rPr>
        <w:t xml:space="preserve">W szczególności zostaną skorygowane sumy dotyczące </w:t>
      </w:r>
      <w:r w:rsidR="00315C85" w:rsidRPr="00E77D01">
        <w:rPr>
          <w:rFonts w:ascii="Tahoma" w:hAnsi="Tahoma" w:cs="Tahoma"/>
          <w:b w:val="0"/>
          <w:bCs/>
          <w:sz w:val="20"/>
        </w:rPr>
        <w:t xml:space="preserve">Specjalnego Ośrodka Szkolno-Wychowawczego w Nowogardzie, z uwagi na aktualny brak dostępu do pomieszczeń i niezbędnych danych w związku z epidemią </w:t>
      </w:r>
      <w:proofErr w:type="spellStart"/>
      <w:r w:rsidR="00315C85" w:rsidRPr="00E77D01">
        <w:rPr>
          <w:rFonts w:ascii="Tahoma" w:hAnsi="Tahoma" w:cs="Tahoma"/>
          <w:b w:val="0"/>
          <w:bCs/>
          <w:sz w:val="20"/>
        </w:rPr>
        <w:t>koronawirusa</w:t>
      </w:r>
      <w:proofErr w:type="spellEnd"/>
      <w:r w:rsidR="00315C85" w:rsidRPr="00E77D01">
        <w:rPr>
          <w:rFonts w:ascii="Tahoma" w:hAnsi="Tahoma" w:cs="Tahoma"/>
          <w:b w:val="0"/>
          <w:bCs/>
          <w:sz w:val="20"/>
        </w:rPr>
        <w:t>.</w:t>
      </w:r>
    </w:p>
    <w:p w:rsidR="00CD0A70" w:rsidRPr="0048507A" w:rsidRDefault="00CD0A70" w:rsidP="00DE1069">
      <w:pPr>
        <w:pStyle w:val="Tekstpodstawowy2"/>
        <w:ind w:left="30"/>
        <w:jc w:val="both"/>
        <w:rPr>
          <w:rFonts w:ascii="Tahoma" w:hAnsi="Tahoma" w:cs="Tahoma"/>
          <w:sz w:val="20"/>
          <w:highlight w:val="yellow"/>
        </w:rPr>
      </w:pPr>
    </w:p>
    <w:p w:rsidR="00CD0A70" w:rsidRPr="001D07F3" w:rsidRDefault="00CD0A70">
      <w:pPr>
        <w:pStyle w:val="Tekstpodstawowy2"/>
        <w:jc w:val="both"/>
        <w:rPr>
          <w:rFonts w:ascii="Tahoma" w:hAnsi="Tahoma" w:cs="Tahoma"/>
          <w:b/>
          <w:sz w:val="20"/>
          <w:lang w:val="pl-PL"/>
        </w:rPr>
      </w:pPr>
      <w:r w:rsidRPr="001D07F3">
        <w:rPr>
          <w:rFonts w:ascii="Tahoma" w:hAnsi="Tahoma" w:cs="Tahoma"/>
          <w:b/>
          <w:sz w:val="20"/>
        </w:rPr>
        <w:t>/K/ Klauzule dodatkowe</w:t>
      </w:r>
      <w:r w:rsidR="00EF67D0" w:rsidRPr="001D07F3">
        <w:rPr>
          <w:rFonts w:ascii="Tahoma" w:hAnsi="Tahoma" w:cs="Tahoma"/>
          <w:b/>
          <w:sz w:val="20"/>
          <w:lang w:val="pl-PL"/>
        </w:rPr>
        <w:t xml:space="preserve"> </w:t>
      </w:r>
      <w:r w:rsidR="00F12019" w:rsidRPr="00F12019">
        <w:rPr>
          <w:rFonts w:ascii="Tahoma" w:hAnsi="Tahoma" w:cs="Tahoma"/>
          <w:bCs/>
          <w:sz w:val="20"/>
        </w:rPr>
        <w:t>(treść klauzul</w:t>
      </w:r>
      <w:r w:rsidR="00F12019" w:rsidRPr="00F12019">
        <w:rPr>
          <w:rFonts w:ascii="Tahoma" w:hAnsi="Tahoma" w:cs="Tahoma"/>
          <w:bCs/>
          <w:sz w:val="20"/>
          <w:lang w:val="pl-PL"/>
        </w:rPr>
        <w:t xml:space="preserve"> znajduje jest się </w:t>
      </w:r>
      <w:r w:rsidR="00F12019" w:rsidRPr="00F12019">
        <w:rPr>
          <w:rFonts w:ascii="Tahoma" w:hAnsi="Tahoma" w:cs="Tahoma"/>
          <w:bCs/>
          <w:sz w:val="20"/>
        </w:rPr>
        <w:t xml:space="preserve">w </w:t>
      </w:r>
      <w:r w:rsidR="00F12019" w:rsidRPr="00EE2508">
        <w:rPr>
          <w:rFonts w:ascii="Tahoma" w:hAnsi="Tahoma" w:cs="Tahoma"/>
          <w:bCs/>
          <w:sz w:val="20"/>
        </w:rPr>
        <w:t xml:space="preserve">pkt </w:t>
      </w:r>
      <w:r w:rsidR="00EE2508" w:rsidRPr="00EE2508">
        <w:rPr>
          <w:rFonts w:ascii="Tahoma" w:hAnsi="Tahoma" w:cs="Tahoma"/>
          <w:bCs/>
          <w:sz w:val="20"/>
          <w:lang w:val="pl-PL"/>
        </w:rPr>
        <w:t>7</w:t>
      </w:r>
      <w:r w:rsidR="00F12019" w:rsidRPr="00F12019">
        <w:rPr>
          <w:rFonts w:ascii="Tahoma" w:hAnsi="Tahoma" w:cs="Tahoma"/>
          <w:bCs/>
          <w:sz w:val="20"/>
        </w:rPr>
        <w:t xml:space="preserve"> </w:t>
      </w:r>
      <w:r w:rsidR="00F12019" w:rsidRPr="00F12019">
        <w:rPr>
          <w:rFonts w:ascii="Tahoma" w:hAnsi="Tahoma" w:cs="Tahoma"/>
          <w:bCs/>
          <w:sz w:val="20"/>
          <w:lang w:val="pl-PL"/>
        </w:rPr>
        <w:t>w części I zamowienia: „Ubezpieczenie mienia i odpowiedzialności cywilnej”, część II niniejszego Opisu przedmiotu zamówienia „Rodzaje ubezpieczeń”</w:t>
      </w:r>
      <w:r w:rsidR="00F12019" w:rsidRPr="00F12019">
        <w:rPr>
          <w:rFonts w:ascii="Tahoma" w:hAnsi="Tahoma" w:cs="Tahoma"/>
          <w:sz w:val="20"/>
        </w:rPr>
        <w:t>)</w:t>
      </w:r>
      <w:r w:rsidR="00F12019">
        <w:rPr>
          <w:rFonts w:ascii="Tahoma" w:hAnsi="Tahoma" w:cs="Tahoma"/>
          <w:sz w:val="20"/>
          <w:lang w:val="pl-PL"/>
        </w:rPr>
        <w:t>.</w:t>
      </w:r>
    </w:p>
    <w:p w:rsidR="00115E30" w:rsidRPr="001D07F3" w:rsidRDefault="00115E30" w:rsidP="000654D9">
      <w:pPr>
        <w:numPr>
          <w:ilvl w:val="2"/>
          <w:numId w:val="36"/>
        </w:numPr>
        <w:tabs>
          <w:tab w:val="clear" w:pos="2444"/>
          <w:tab w:val="num" w:pos="426"/>
        </w:tabs>
        <w:ind w:left="426"/>
        <w:jc w:val="both"/>
        <w:rPr>
          <w:rFonts w:ascii="Tahoma" w:hAnsi="Tahoma" w:cs="Tahoma"/>
          <w:b/>
          <w:bCs/>
          <w:sz w:val="20"/>
          <w:szCs w:val="20"/>
          <w:lang w:val="de-DE"/>
        </w:rPr>
      </w:pPr>
      <w:proofErr w:type="spellStart"/>
      <w:r w:rsidRPr="001D07F3">
        <w:rPr>
          <w:rFonts w:ascii="Tahoma" w:hAnsi="Tahoma" w:cs="Tahoma"/>
          <w:b/>
          <w:bCs/>
          <w:sz w:val="20"/>
          <w:szCs w:val="20"/>
          <w:lang w:val="de-DE"/>
        </w:rPr>
        <w:t>Obligatoryjne</w:t>
      </w:r>
      <w:proofErr w:type="spellEnd"/>
      <w:r w:rsidRPr="001D07F3">
        <w:rPr>
          <w:rFonts w:ascii="Tahoma" w:hAnsi="Tahoma" w:cs="Tahoma"/>
          <w:b/>
          <w:bCs/>
          <w:sz w:val="20"/>
          <w:szCs w:val="20"/>
          <w:lang w:val="de-DE"/>
        </w:rPr>
        <w:t>:</w:t>
      </w:r>
    </w:p>
    <w:p w:rsidR="00401ED0" w:rsidRPr="00E77D01" w:rsidRDefault="00401ED0" w:rsidP="000654D9">
      <w:pPr>
        <w:numPr>
          <w:ilvl w:val="0"/>
          <w:numId w:val="56"/>
        </w:numPr>
        <w:jc w:val="both"/>
        <w:rPr>
          <w:rFonts w:ascii="Tahoma" w:hAnsi="Tahoma" w:cs="Tahoma"/>
          <w:bCs/>
          <w:sz w:val="20"/>
          <w:szCs w:val="20"/>
        </w:rPr>
      </w:pPr>
      <w:r w:rsidRPr="001D07F3">
        <w:rPr>
          <w:rFonts w:ascii="Tahoma" w:hAnsi="Tahoma" w:cs="Tahoma"/>
          <w:bCs/>
          <w:sz w:val="20"/>
          <w:szCs w:val="20"/>
        </w:rPr>
        <w:t xml:space="preserve">AB01 klauzula automatycznego pokrycia i automatycznego zmniejszenia sumy </w:t>
      </w:r>
      <w:r w:rsidRPr="00E77D01">
        <w:rPr>
          <w:rFonts w:ascii="Tahoma" w:hAnsi="Tahoma" w:cs="Tahoma"/>
          <w:bCs/>
          <w:sz w:val="20"/>
          <w:szCs w:val="20"/>
        </w:rPr>
        <w:t>ubezpieczenia,</w:t>
      </w:r>
    </w:p>
    <w:p w:rsidR="00401ED0" w:rsidRPr="00E77D01" w:rsidRDefault="00401ED0" w:rsidP="000654D9">
      <w:pPr>
        <w:numPr>
          <w:ilvl w:val="0"/>
          <w:numId w:val="56"/>
        </w:numPr>
        <w:jc w:val="both"/>
        <w:rPr>
          <w:rFonts w:ascii="Tahoma" w:hAnsi="Tahoma" w:cs="Tahoma"/>
          <w:bCs/>
          <w:sz w:val="20"/>
          <w:szCs w:val="20"/>
        </w:rPr>
      </w:pPr>
      <w:r w:rsidRPr="00E77D01">
        <w:rPr>
          <w:rFonts w:ascii="Tahoma" w:hAnsi="Tahoma" w:cs="Tahoma"/>
          <w:bCs/>
          <w:sz w:val="20"/>
          <w:szCs w:val="20"/>
        </w:rPr>
        <w:t>AB03 klauzula reprezentantów (do ubezpieczenia mienia),</w:t>
      </w:r>
    </w:p>
    <w:p w:rsidR="00401ED0" w:rsidRPr="00E77D01" w:rsidRDefault="00401ED0" w:rsidP="000654D9">
      <w:pPr>
        <w:numPr>
          <w:ilvl w:val="0"/>
          <w:numId w:val="56"/>
        </w:numPr>
        <w:jc w:val="both"/>
        <w:rPr>
          <w:rFonts w:ascii="Tahoma" w:hAnsi="Tahoma" w:cs="Tahoma"/>
          <w:bCs/>
          <w:sz w:val="20"/>
          <w:szCs w:val="20"/>
        </w:rPr>
      </w:pPr>
      <w:r w:rsidRPr="00E77D01">
        <w:rPr>
          <w:rFonts w:ascii="Tahoma" w:hAnsi="Tahoma" w:cs="Tahoma"/>
          <w:bCs/>
          <w:sz w:val="20"/>
          <w:szCs w:val="20"/>
        </w:rPr>
        <w:t>AB04 klauzula połączenia,</w:t>
      </w:r>
    </w:p>
    <w:p w:rsidR="001D07F3" w:rsidRPr="00E77D01" w:rsidRDefault="00DA21AA" w:rsidP="000654D9">
      <w:pPr>
        <w:pStyle w:val="Tekstpodstawowy2"/>
        <w:numPr>
          <w:ilvl w:val="0"/>
          <w:numId w:val="56"/>
        </w:numPr>
        <w:rPr>
          <w:rFonts w:ascii="Tahoma" w:hAnsi="Tahoma" w:cs="Tahoma"/>
          <w:sz w:val="20"/>
        </w:rPr>
      </w:pPr>
      <w:r>
        <w:rPr>
          <w:rFonts w:ascii="Tahoma" w:hAnsi="Tahoma" w:cs="Tahoma"/>
          <w:sz w:val="20"/>
        </w:rPr>
        <w:t>AB</w:t>
      </w:r>
      <w:r w:rsidR="001D07F3" w:rsidRPr="00E77D01">
        <w:rPr>
          <w:rFonts w:ascii="Tahoma" w:hAnsi="Tahoma" w:cs="Tahoma"/>
          <w:sz w:val="20"/>
        </w:rPr>
        <w:t>04A klauzula przekształcenia,</w:t>
      </w:r>
    </w:p>
    <w:p w:rsidR="00401ED0" w:rsidRPr="00E77D01" w:rsidRDefault="00401ED0" w:rsidP="000654D9">
      <w:pPr>
        <w:numPr>
          <w:ilvl w:val="0"/>
          <w:numId w:val="56"/>
        </w:numPr>
        <w:jc w:val="both"/>
        <w:rPr>
          <w:rFonts w:ascii="Tahoma" w:hAnsi="Tahoma" w:cs="Tahoma"/>
          <w:bCs/>
          <w:sz w:val="20"/>
          <w:szCs w:val="20"/>
        </w:rPr>
      </w:pPr>
      <w:r w:rsidRPr="00E77D01">
        <w:rPr>
          <w:rFonts w:ascii="Tahoma" w:hAnsi="Tahoma" w:cs="Tahoma"/>
          <w:bCs/>
          <w:sz w:val="20"/>
          <w:szCs w:val="20"/>
        </w:rPr>
        <w:t>AB06 klauzula prolongaty zapłaty składki,</w:t>
      </w:r>
    </w:p>
    <w:p w:rsidR="00115E30" w:rsidRPr="00E77D01" w:rsidRDefault="00401ED0" w:rsidP="000654D9">
      <w:pPr>
        <w:numPr>
          <w:ilvl w:val="0"/>
          <w:numId w:val="44"/>
        </w:numPr>
        <w:jc w:val="both"/>
        <w:rPr>
          <w:rFonts w:ascii="Tahoma" w:hAnsi="Tahoma" w:cs="Tahoma"/>
          <w:bCs/>
          <w:sz w:val="20"/>
          <w:szCs w:val="20"/>
        </w:rPr>
      </w:pPr>
      <w:r w:rsidRPr="00E77D01">
        <w:rPr>
          <w:rFonts w:ascii="Tahoma" w:hAnsi="Tahoma" w:cs="Tahoma"/>
          <w:bCs/>
          <w:sz w:val="20"/>
          <w:szCs w:val="20"/>
          <w:lang w:val="de-DE"/>
        </w:rPr>
        <w:t>AB08</w:t>
      </w:r>
      <w:r w:rsidRPr="00E77D01">
        <w:rPr>
          <w:rFonts w:ascii="Tahoma" w:hAnsi="Tahoma" w:cs="Tahoma"/>
          <w:bCs/>
          <w:sz w:val="20"/>
          <w:szCs w:val="20"/>
        </w:rPr>
        <w:t xml:space="preserve"> klauzula pro rata temporis</w:t>
      </w:r>
      <w:r w:rsidR="00115E30" w:rsidRPr="00E77D01">
        <w:rPr>
          <w:rFonts w:ascii="Tahoma" w:hAnsi="Tahoma" w:cs="Tahoma"/>
          <w:bCs/>
          <w:sz w:val="20"/>
          <w:szCs w:val="20"/>
          <w:lang w:val="de-DE"/>
        </w:rPr>
        <w:t>,</w:t>
      </w:r>
    </w:p>
    <w:p w:rsidR="00115E30" w:rsidRPr="00E77D01" w:rsidRDefault="00115E30" w:rsidP="000654D9">
      <w:pPr>
        <w:numPr>
          <w:ilvl w:val="0"/>
          <w:numId w:val="44"/>
        </w:numPr>
        <w:jc w:val="both"/>
        <w:rPr>
          <w:rFonts w:ascii="Tahoma" w:hAnsi="Tahoma" w:cs="Tahoma"/>
          <w:bCs/>
          <w:sz w:val="20"/>
          <w:szCs w:val="20"/>
        </w:rPr>
      </w:pPr>
      <w:r w:rsidRPr="00E77D01">
        <w:rPr>
          <w:rFonts w:ascii="Tahoma" w:hAnsi="Tahoma" w:cs="Tahoma"/>
          <w:bCs/>
          <w:sz w:val="20"/>
          <w:szCs w:val="20"/>
        </w:rPr>
        <w:t xml:space="preserve">AB09 </w:t>
      </w:r>
      <w:r w:rsidR="00401ED0" w:rsidRPr="00E77D01">
        <w:rPr>
          <w:rFonts w:ascii="Tahoma" w:hAnsi="Tahoma" w:cs="Tahoma"/>
          <w:bCs/>
          <w:sz w:val="20"/>
          <w:szCs w:val="20"/>
        </w:rPr>
        <w:t xml:space="preserve">klauzula </w:t>
      </w:r>
      <w:r w:rsidRPr="00E77D01">
        <w:rPr>
          <w:rFonts w:ascii="Tahoma" w:hAnsi="Tahoma" w:cs="Tahoma"/>
          <w:bCs/>
          <w:sz w:val="20"/>
          <w:szCs w:val="20"/>
        </w:rPr>
        <w:t>automatycznego uzupełnienia sumy ubezpieczenia,</w:t>
      </w:r>
    </w:p>
    <w:p w:rsidR="001D07F3" w:rsidRPr="00E77D01" w:rsidRDefault="001D07F3" w:rsidP="001D07F3">
      <w:pPr>
        <w:pStyle w:val="Tekstpodstawowy2"/>
        <w:ind w:left="1146"/>
        <w:rPr>
          <w:rFonts w:ascii="Tahoma" w:hAnsi="Tahoma" w:cs="Tahoma"/>
          <w:sz w:val="20"/>
        </w:rPr>
      </w:pPr>
      <w:r w:rsidRPr="00E77D01">
        <w:rPr>
          <w:rFonts w:ascii="Tahoma" w:hAnsi="Tahoma" w:cs="Tahoma"/>
          <w:i/>
          <w:sz w:val="20"/>
        </w:rPr>
        <w:t>Klauzula</w:t>
      </w:r>
      <w:r w:rsidRPr="00E77D01">
        <w:rPr>
          <w:rFonts w:ascii="Tahoma" w:hAnsi="Tahoma" w:cs="Tahoma"/>
          <w:i/>
          <w:sz w:val="20"/>
          <w:lang w:val="de-DE"/>
        </w:rPr>
        <w:t xml:space="preserve"> AB09 nie</w:t>
      </w:r>
      <w:r w:rsidRPr="00E77D01">
        <w:rPr>
          <w:rFonts w:ascii="Tahoma" w:hAnsi="Tahoma" w:cs="Tahoma"/>
          <w:i/>
          <w:sz w:val="20"/>
        </w:rPr>
        <w:t xml:space="preserve"> dotyczy mienia ubezpieczonego</w:t>
      </w:r>
      <w:r w:rsidRPr="00E77D01">
        <w:rPr>
          <w:rFonts w:ascii="Tahoma" w:hAnsi="Tahoma" w:cs="Tahoma"/>
          <w:i/>
          <w:sz w:val="20"/>
          <w:lang w:val="de-DE"/>
        </w:rPr>
        <w:t xml:space="preserve"> w</w:t>
      </w:r>
      <w:r w:rsidRPr="00E77D01">
        <w:rPr>
          <w:rFonts w:ascii="Tahoma" w:hAnsi="Tahoma" w:cs="Tahoma"/>
          <w:i/>
          <w:sz w:val="20"/>
        </w:rPr>
        <w:t xml:space="preserve"> systemie</w:t>
      </w:r>
      <w:r w:rsidRPr="00E77D01">
        <w:rPr>
          <w:rFonts w:ascii="Tahoma" w:hAnsi="Tahoma" w:cs="Tahoma"/>
          <w:i/>
          <w:sz w:val="20"/>
          <w:lang w:val="de-DE"/>
        </w:rPr>
        <w:t xml:space="preserve"> na I</w:t>
      </w:r>
      <w:r w:rsidRPr="00E77D01">
        <w:rPr>
          <w:rFonts w:ascii="Tahoma" w:hAnsi="Tahoma" w:cs="Tahoma"/>
          <w:i/>
          <w:sz w:val="20"/>
        </w:rPr>
        <w:t xml:space="preserve"> ryzyko oraz limitów odpowiedzialności</w:t>
      </w:r>
      <w:r w:rsidRPr="00E77D01">
        <w:rPr>
          <w:rFonts w:ascii="Tahoma" w:hAnsi="Tahoma" w:cs="Tahoma"/>
          <w:i/>
          <w:sz w:val="20"/>
          <w:lang w:val="de-DE"/>
        </w:rPr>
        <w:t>.</w:t>
      </w:r>
    </w:p>
    <w:p w:rsidR="00401ED0" w:rsidRPr="00E77D01" w:rsidRDefault="00401ED0" w:rsidP="000654D9">
      <w:pPr>
        <w:numPr>
          <w:ilvl w:val="0"/>
          <w:numId w:val="56"/>
        </w:numPr>
        <w:jc w:val="both"/>
        <w:rPr>
          <w:rFonts w:ascii="Tahoma" w:hAnsi="Tahoma" w:cs="Tahoma"/>
          <w:bCs/>
          <w:sz w:val="20"/>
          <w:szCs w:val="20"/>
        </w:rPr>
      </w:pPr>
      <w:r w:rsidRPr="00E77D01">
        <w:rPr>
          <w:rFonts w:ascii="Tahoma" w:hAnsi="Tahoma" w:cs="Tahoma"/>
          <w:bCs/>
          <w:sz w:val="20"/>
          <w:szCs w:val="20"/>
          <w:lang w:val="de-DE"/>
        </w:rPr>
        <w:t>AB10</w:t>
      </w:r>
      <w:r w:rsidRPr="00E77D01">
        <w:rPr>
          <w:rFonts w:ascii="Tahoma" w:hAnsi="Tahoma" w:cs="Tahoma"/>
          <w:bCs/>
          <w:sz w:val="20"/>
          <w:szCs w:val="20"/>
        </w:rPr>
        <w:t xml:space="preserve"> klauzula akcji ratunkowej</w:t>
      </w:r>
      <w:r w:rsidRPr="00E77D01">
        <w:rPr>
          <w:rFonts w:ascii="Tahoma" w:hAnsi="Tahoma" w:cs="Tahoma"/>
          <w:bCs/>
          <w:sz w:val="20"/>
          <w:szCs w:val="20"/>
          <w:lang w:val="de-DE"/>
        </w:rPr>
        <w:t>,</w:t>
      </w:r>
    </w:p>
    <w:p w:rsidR="00401ED0" w:rsidRPr="00E77D01" w:rsidRDefault="00401ED0" w:rsidP="000654D9">
      <w:pPr>
        <w:numPr>
          <w:ilvl w:val="0"/>
          <w:numId w:val="56"/>
        </w:numPr>
        <w:jc w:val="both"/>
        <w:rPr>
          <w:rFonts w:ascii="Tahoma" w:hAnsi="Tahoma" w:cs="Tahoma"/>
          <w:bCs/>
          <w:sz w:val="20"/>
          <w:szCs w:val="20"/>
        </w:rPr>
      </w:pPr>
      <w:r w:rsidRPr="00E77D01">
        <w:rPr>
          <w:rFonts w:ascii="Tahoma" w:hAnsi="Tahoma" w:cs="Tahoma"/>
          <w:bCs/>
          <w:sz w:val="20"/>
          <w:szCs w:val="20"/>
        </w:rPr>
        <w:t>AB11 klauzula kosztów zabezpieczenia przed szkodą,</w:t>
      </w:r>
    </w:p>
    <w:p w:rsidR="00401ED0" w:rsidRPr="00E77D01" w:rsidRDefault="00401ED0" w:rsidP="000654D9">
      <w:pPr>
        <w:numPr>
          <w:ilvl w:val="0"/>
          <w:numId w:val="56"/>
        </w:numPr>
        <w:jc w:val="both"/>
        <w:rPr>
          <w:rFonts w:ascii="Tahoma" w:hAnsi="Tahoma" w:cs="Tahoma"/>
          <w:bCs/>
          <w:sz w:val="20"/>
          <w:szCs w:val="20"/>
        </w:rPr>
      </w:pPr>
      <w:r w:rsidRPr="00E77D01">
        <w:rPr>
          <w:rFonts w:ascii="Tahoma" w:hAnsi="Tahoma" w:cs="Tahoma"/>
          <w:bCs/>
          <w:sz w:val="20"/>
          <w:szCs w:val="20"/>
        </w:rPr>
        <w:t>AB12 klauzula dotycząca rozstrzygania sporów,</w:t>
      </w:r>
    </w:p>
    <w:p w:rsidR="00401ED0" w:rsidRPr="00E77D01" w:rsidRDefault="00401ED0" w:rsidP="000654D9">
      <w:pPr>
        <w:numPr>
          <w:ilvl w:val="0"/>
          <w:numId w:val="56"/>
        </w:numPr>
        <w:jc w:val="both"/>
        <w:rPr>
          <w:rFonts w:ascii="Tahoma" w:hAnsi="Tahoma" w:cs="Tahoma"/>
          <w:bCs/>
          <w:sz w:val="20"/>
          <w:szCs w:val="20"/>
        </w:rPr>
      </w:pPr>
      <w:r w:rsidRPr="00E77D01">
        <w:rPr>
          <w:rFonts w:ascii="Tahoma" w:hAnsi="Tahoma" w:cs="Tahoma"/>
          <w:bCs/>
          <w:sz w:val="20"/>
          <w:szCs w:val="20"/>
          <w:lang w:val="de-DE"/>
        </w:rPr>
        <w:t>AB13</w:t>
      </w:r>
      <w:r w:rsidRPr="00E77D01">
        <w:rPr>
          <w:rFonts w:ascii="Tahoma" w:hAnsi="Tahoma" w:cs="Tahoma"/>
          <w:bCs/>
          <w:sz w:val="20"/>
          <w:szCs w:val="20"/>
        </w:rPr>
        <w:t xml:space="preserve"> klauzula stempla bankowego</w:t>
      </w:r>
      <w:r w:rsidRPr="00E77D01">
        <w:rPr>
          <w:rFonts w:ascii="Tahoma" w:hAnsi="Tahoma" w:cs="Tahoma"/>
          <w:bCs/>
          <w:sz w:val="20"/>
          <w:szCs w:val="20"/>
          <w:lang w:val="de-DE"/>
        </w:rPr>
        <w:t>,</w:t>
      </w:r>
    </w:p>
    <w:p w:rsidR="00115E30" w:rsidRPr="00E77D01" w:rsidRDefault="00401ED0" w:rsidP="000654D9">
      <w:pPr>
        <w:numPr>
          <w:ilvl w:val="0"/>
          <w:numId w:val="44"/>
        </w:numPr>
        <w:jc w:val="both"/>
        <w:rPr>
          <w:rFonts w:ascii="Tahoma" w:hAnsi="Tahoma" w:cs="Tahoma"/>
          <w:bCs/>
          <w:sz w:val="20"/>
          <w:szCs w:val="20"/>
        </w:rPr>
      </w:pPr>
      <w:r w:rsidRPr="00E77D01">
        <w:rPr>
          <w:rFonts w:ascii="Tahoma" w:hAnsi="Tahoma" w:cs="Tahoma"/>
          <w:bCs/>
          <w:sz w:val="20"/>
          <w:szCs w:val="20"/>
          <w:lang w:val="de-DE"/>
        </w:rPr>
        <w:t>AB18</w:t>
      </w:r>
      <w:r w:rsidRPr="00E77D01">
        <w:rPr>
          <w:rFonts w:ascii="Tahoma" w:hAnsi="Tahoma" w:cs="Tahoma"/>
          <w:bCs/>
          <w:sz w:val="20"/>
          <w:szCs w:val="20"/>
        </w:rPr>
        <w:t xml:space="preserve"> klauzula wypłaty odszkodowania</w:t>
      </w:r>
      <w:r w:rsidR="00115E30" w:rsidRPr="00E77D01">
        <w:rPr>
          <w:rFonts w:ascii="Tahoma" w:hAnsi="Tahoma" w:cs="Tahoma"/>
          <w:bCs/>
          <w:sz w:val="20"/>
          <w:szCs w:val="20"/>
          <w:lang w:val="de-DE"/>
        </w:rPr>
        <w:t>,</w:t>
      </w:r>
    </w:p>
    <w:p w:rsidR="00115E30" w:rsidRPr="00E77D01" w:rsidRDefault="00115E30" w:rsidP="000654D9">
      <w:pPr>
        <w:numPr>
          <w:ilvl w:val="0"/>
          <w:numId w:val="44"/>
        </w:numPr>
        <w:jc w:val="both"/>
        <w:rPr>
          <w:rFonts w:ascii="Tahoma" w:hAnsi="Tahoma" w:cs="Tahoma"/>
          <w:bCs/>
          <w:sz w:val="20"/>
          <w:szCs w:val="20"/>
        </w:rPr>
      </w:pPr>
      <w:r w:rsidRPr="00E77D01">
        <w:rPr>
          <w:rFonts w:ascii="Tahoma" w:hAnsi="Tahoma" w:cs="Tahoma"/>
          <w:bCs/>
          <w:sz w:val="20"/>
          <w:szCs w:val="20"/>
        </w:rPr>
        <w:t xml:space="preserve">AB20 </w:t>
      </w:r>
      <w:r w:rsidR="00401ED0" w:rsidRPr="00E77D01">
        <w:rPr>
          <w:rFonts w:ascii="Tahoma" w:hAnsi="Tahoma" w:cs="Tahoma"/>
          <w:bCs/>
          <w:sz w:val="20"/>
          <w:szCs w:val="20"/>
        </w:rPr>
        <w:t>klauzula identycznej  wartości  ubezpieczeniowej</w:t>
      </w:r>
      <w:r w:rsidRPr="00E77D01">
        <w:rPr>
          <w:rFonts w:ascii="Tahoma" w:hAnsi="Tahoma" w:cs="Tahoma"/>
          <w:bCs/>
          <w:sz w:val="20"/>
          <w:szCs w:val="20"/>
        </w:rPr>
        <w:t>,</w:t>
      </w:r>
    </w:p>
    <w:p w:rsidR="00401ED0" w:rsidRPr="00E77D01" w:rsidRDefault="00401ED0" w:rsidP="000654D9">
      <w:pPr>
        <w:numPr>
          <w:ilvl w:val="0"/>
          <w:numId w:val="56"/>
        </w:numPr>
        <w:jc w:val="both"/>
        <w:rPr>
          <w:rFonts w:ascii="Tahoma" w:hAnsi="Tahoma" w:cs="Tahoma"/>
          <w:bCs/>
          <w:sz w:val="20"/>
          <w:szCs w:val="20"/>
        </w:rPr>
      </w:pPr>
      <w:r w:rsidRPr="00E77D01">
        <w:rPr>
          <w:rFonts w:ascii="Tahoma" w:hAnsi="Tahoma" w:cs="Tahoma"/>
          <w:bCs/>
          <w:sz w:val="20"/>
          <w:szCs w:val="20"/>
          <w:lang w:val="de-DE"/>
        </w:rPr>
        <w:t>AB21</w:t>
      </w:r>
      <w:r w:rsidRPr="00E77D01">
        <w:rPr>
          <w:rFonts w:ascii="Tahoma" w:hAnsi="Tahoma" w:cs="Tahoma"/>
          <w:bCs/>
          <w:sz w:val="20"/>
          <w:szCs w:val="20"/>
        </w:rPr>
        <w:t xml:space="preserve"> klauzula odpowiedzialności</w:t>
      </w:r>
      <w:r w:rsidRPr="00E77D01">
        <w:rPr>
          <w:rFonts w:ascii="Tahoma" w:hAnsi="Tahoma" w:cs="Tahoma"/>
          <w:bCs/>
          <w:sz w:val="20"/>
          <w:szCs w:val="20"/>
          <w:lang w:val="de-DE"/>
        </w:rPr>
        <w:t>,</w:t>
      </w:r>
    </w:p>
    <w:p w:rsidR="00401ED0" w:rsidRPr="005B4504" w:rsidRDefault="00401ED0" w:rsidP="000654D9">
      <w:pPr>
        <w:numPr>
          <w:ilvl w:val="0"/>
          <w:numId w:val="56"/>
        </w:numPr>
        <w:jc w:val="both"/>
        <w:rPr>
          <w:rFonts w:ascii="Tahoma" w:hAnsi="Tahoma" w:cs="Tahoma"/>
          <w:bCs/>
          <w:sz w:val="20"/>
          <w:szCs w:val="20"/>
        </w:rPr>
      </w:pPr>
      <w:r w:rsidRPr="00E77D01">
        <w:rPr>
          <w:rFonts w:ascii="Tahoma" w:hAnsi="Tahoma" w:cs="Tahoma"/>
          <w:bCs/>
          <w:sz w:val="20"/>
          <w:szCs w:val="20"/>
          <w:lang w:val="de-DE"/>
        </w:rPr>
        <w:t xml:space="preserve">AB23 </w:t>
      </w:r>
      <w:r w:rsidRPr="00E77D01">
        <w:rPr>
          <w:rFonts w:ascii="Tahoma" w:hAnsi="Tahoma" w:cs="Tahoma"/>
          <w:bCs/>
          <w:sz w:val="20"/>
          <w:szCs w:val="20"/>
        </w:rPr>
        <w:t>klauzula zgłaszania szkód</w:t>
      </w:r>
      <w:r w:rsidRPr="00E77D01">
        <w:rPr>
          <w:rFonts w:ascii="Tahoma" w:hAnsi="Tahoma" w:cs="Tahoma"/>
          <w:bCs/>
          <w:sz w:val="20"/>
          <w:szCs w:val="20"/>
          <w:lang w:val="de-DE"/>
        </w:rPr>
        <w:t>,</w:t>
      </w:r>
    </w:p>
    <w:p w:rsidR="005B4504" w:rsidRPr="00E77D01" w:rsidRDefault="005B4504" w:rsidP="005B4504">
      <w:pPr>
        <w:numPr>
          <w:ilvl w:val="0"/>
          <w:numId w:val="56"/>
        </w:numPr>
        <w:jc w:val="both"/>
        <w:rPr>
          <w:rFonts w:ascii="Tahoma" w:hAnsi="Tahoma" w:cs="Tahoma"/>
          <w:b/>
          <w:sz w:val="20"/>
          <w:szCs w:val="20"/>
          <w:lang w:val="x-none" w:eastAsia="x-none"/>
        </w:rPr>
      </w:pPr>
      <w:r w:rsidRPr="00E77D01">
        <w:rPr>
          <w:rFonts w:ascii="Tahoma" w:hAnsi="Tahoma" w:cs="Tahoma"/>
          <w:sz w:val="20"/>
          <w:szCs w:val="20"/>
          <w:lang w:val="x-none" w:eastAsia="x-none"/>
        </w:rPr>
        <w:t>AB24 pokrycia dodatkowych kosztów przesyłek ekspresowych i nadgodzin,</w:t>
      </w:r>
    </w:p>
    <w:p w:rsidR="00115E30" w:rsidRPr="00E77D01" w:rsidRDefault="00401ED0" w:rsidP="000654D9">
      <w:pPr>
        <w:numPr>
          <w:ilvl w:val="0"/>
          <w:numId w:val="44"/>
        </w:numPr>
        <w:jc w:val="both"/>
        <w:rPr>
          <w:rFonts w:ascii="Tahoma" w:hAnsi="Tahoma" w:cs="Tahoma"/>
          <w:bCs/>
          <w:sz w:val="20"/>
          <w:szCs w:val="20"/>
        </w:rPr>
      </w:pPr>
      <w:r w:rsidRPr="00E77D01">
        <w:rPr>
          <w:rFonts w:ascii="Tahoma" w:hAnsi="Tahoma" w:cs="Tahoma"/>
          <w:bCs/>
          <w:sz w:val="20"/>
          <w:szCs w:val="20"/>
          <w:lang w:val="de-DE"/>
        </w:rPr>
        <w:t>AB30</w:t>
      </w:r>
      <w:r w:rsidRPr="00E77D01">
        <w:rPr>
          <w:rFonts w:ascii="Tahoma" w:hAnsi="Tahoma" w:cs="Tahoma"/>
          <w:bCs/>
          <w:sz w:val="20"/>
          <w:szCs w:val="20"/>
        </w:rPr>
        <w:t xml:space="preserve"> klauzula akceptacji ryzyka</w:t>
      </w:r>
      <w:r w:rsidR="00115E30" w:rsidRPr="00E77D01">
        <w:rPr>
          <w:rFonts w:ascii="Tahoma" w:hAnsi="Tahoma" w:cs="Tahoma"/>
          <w:bCs/>
          <w:sz w:val="20"/>
          <w:szCs w:val="20"/>
          <w:lang w:val="de-DE"/>
        </w:rPr>
        <w:t>,</w:t>
      </w:r>
    </w:p>
    <w:p w:rsidR="00115E30" w:rsidRPr="00E77D01" w:rsidRDefault="00115E30" w:rsidP="000654D9">
      <w:pPr>
        <w:numPr>
          <w:ilvl w:val="0"/>
          <w:numId w:val="44"/>
        </w:numPr>
        <w:jc w:val="both"/>
        <w:rPr>
          <w:rFonts w:ascii="Tahoma" w:hAnsi="Tahoma" w:cs="Tahoma"/>
          <w:bCs/>
          <w:sz w:val="20"/>
          <w:szCs w:val="20"/>
        </w:rPr>
      </w:pPr>
      <w:proofErr w:type="spellStart"/>
      <w:r w:rsidRPr="00E77D01">
        <w:rPr>
          <w:rFonts w:ascii="Tahoma" w:hAnsi="Tahoma" w:cs="Tahoma"/>
          <w:bCs/>
          <w:sz w:val="20"/>
          <w:szCs w:val="20"/>
          <w:lang w:val="de-DE"/>
        </w:rPr>
        <w:t>klauzula</w:t>
      </w:r>
      <w:proofErr w:type="spellEnd"/>
      <w:r w:rsidRPr="00E77D01">
        <w:rPr>
          <w:rFonts w:ascii="Tahoma" w:hAnsi="Tahoma" w:cs="Tahoma"/>
          <w:bCs/>
          <w:sz w:val="20"/>
          <w:szCs w:val="20"/>
          <w:lang w:val="de-DE"/>
        </w:rPr>
        <w:t xml:space="preserve"> </w:t>
      </w:r>
      <w:proofErr w:type="spellStart"/>
      <w:r w:rsidRPr="00E77D01">
        <w:rPr>
          <w:rFonts w:ascii="Tahoma" w:hAnsi="Tahoma" w:cs="Tahoma"/>
          <w:bCs/>
          <w:sz w:val="20"/>
          <w:szCs w:val="20"/>
          <w:lang w:val="de-DE"/>
        </w:rPr>
        <w:t>akceptacji</w:t>
      </w:r>
      <w:proofErr w:type="spellEnd"/>
      <w:r w:rsidRPr="00E77D01">
        <w:rPr>
          <w:rFonts w:ascii="Tahoma" w:hAnsi="Tahoma" w:cs="Tahoma"/>
          <w:bCs/>
          <w:sz w:val="20"/>
          <w:szCs w:val="20"/>
          <w:lang w:val="de-DE"/>
        </w:rPr>
        <w:t xml:space="preserve"> </w:t>
      </w:r>
      <w:proofErr w:type="spellStart"/>
      <w:r w:rsidRPr="00E77D01">
        <w:rPr>
          <w:rFonts w:ascii="Tahoma" w:hAnsi="Tahoma" w:cs="Tahoma"/>
          <w:bCs/>
          <w:sz w:val="20"/>
          <w:szCs w:val="20"/>
          <w:lang w:val="de-DE"/>
        </w:rPr>
        <w:t>zabezpieczeń</w:t>
      </w:r>
      <w:proofErr w:type="spellEnd"/>
      <w:r w:rsidRPr="00E77D01">
        <w:rPr>
          <w:rFonts w:ascii="Tahoma" w:hAnsi="Tahoma" w:cs="Tahoma"/>
          <w:bCs/>
          <w:sz w:val="20"/>
          <w:szCs w:val="20"/>
          <w:lang w:val="de-DE"/>
        </w:rPr>
        <w:t xml:space="preserve"> </w:t>
      </w:r>
      <w:r w:rsidRPr="00E77D01">
        <w:rPr>
          <w:rFonts w:ascii="Tahoma" w:hAnsi="Tahoma" w:cs="Tahoma"/>
          <w:bCs/>
          <w:sz w:val="20"/>
          <w:szCs w:val="20"/>
        </w:rPr>
        <w:t>przeciwpożarowych</w:t>
      </w:r>
      <w:r w:rsidRPr="00E77D01">
        <w:rPr>
          <w:rFonts w:ascii="Tahoma" w:hAnsi="Tahoma" w:cs="Tahoma"/>
          <w:bCs/>
          <w:sz w:val="20"/>
          <w:szCs w:val="20"/>
          <w:lang w:val="de-DE"/>
        </w:rPr>
        <w:t>,</w:t>
      </w:r>
    </w:p>
    <w:p w:rsidR="00115E30" w:rsidRPr="00E77D01" w:rsidRDefault="00115E30" w:rsidP="000654D9">
      <w:pPr>
        <w:numPr>
          <w:ilvl w:val="0"/>
          <w:numId w:val="44"/>
        </w:numPr>
        <w:jc w:val="both"/>
        <w:rPr>
          <w:rFonts w:ascii="Tahoma" w:hAnsi="Tahoma" w:cs="Tahoma"/>
          <w:bCs/>
          <w:sz w:val="20"/>
          <w:szCs w:val="20"/>
        </w:rPr>
      </w:pPr>
      <w:proofErr w:type="spellStart"/>
      <w:r w:rsidRPr="00E77D01">
        <w:rPr>
          <w:rFonts w:ascii="Tahoma" w:hAnsi="Tahoma" w:cs="Tahoma"/>
          <w:bCs/>
          <w:sz w:val="20"/>
          <w:szCs w:val="20"/>
          <w:lang w:val="de-DE"/>
        </w:rPr>
        <w:t>klauzula</w:t>
      </w:r>
      <w:proofErr w:type="spellEnd"/>
      <w:r w:rsidRPr="00E77D01">
        <w:rPr>
          <w:rFonts w:ascii="Tahoma" w:hAnsi="Tahoma" w:cs="Tahoma"/>
          <w:bCs/>
          <w:sz w:val="20"/>
          <w:szCs w:val="20"/>
          <w:lang w:val="de-DE"/>
        </w:rPr>
        <w:t xml:space="preserve"> </w:t>
      </w:r>
      <w:proofErr w:type="spellStart"/>
      <w:r w:rsidRPr="00E77D01">
        <w:rPr>
          <w:rFonts w:ascii="Tahoma" w:hAnsi="Tahoma" w:cs="Tahoma"/>
          <w:bCs/>
          <w:sz w:val="20"/>
          <w:szCs w:val="20"/>
          <w:lang w:val="de-DE"/>
        </w:rPr>
        <w:t>akceptacji</w:t>
      </w:r>
      <w:proofErr w:type="spellEnd"/>
      <w:r w:rsidRPr="00E77D01">
        <w:rPr>
          <w:rFonts w:ascii="Tahoma" w:hAnsi="Tahoma" w:cs="Tahoma"/>
          <w:bCs/>
          <w:sz w:val="20"/>
          <w:szCs w:val="20"/>
          <w:lang w:val="de-DE"/>
        </w:rPr>
        <w:t xml:space="preserve"> </w:t>
      </w:r>
      <w:proofErr w:type="spellStart"/>
      <w:r w:rsidRPr="00E77D01">
        <w:rPr>
          <w:rFonts w:ascii="Tahoma" w:hAnsi="Tahoma" w:cs="Tahoma"/>
          <w:bCs/>
          <w:sz w:val="20"/>
          <w:szCs w:val="20"/>
          <w:lang w:val="de-DE"/>
        </w:rPr>
        <w:t>zabezpieczeń</w:t>
      </w:r>
      <w:proofErr w:type="spellEnd"/>
      <w:r w:rsidRPr="00E77D01">
        <w:rPr>
          <w:rFonts w:ascii="Tahoma" w:hAnsi="Tahoma" w:cs="Tahoma"/>
          <w:bCs/>
          <w:sz w:val="20"/>
          <w:szCs w:val="20"/>
          <w:lang w:val="de-DE"/>
        </w:rPr>
        <w:t xml:space="preserve"> </w:t>
      </w:r>
      <w:proofErr w:type="spellStart"/>
      <w:r w:rsidRPr="00E77D01">
        <w:rPr>
          <w:rFonts w:ascii="Tahoma" w:hAnsi="Tahoma" w:cs="Tahoma"/>
          <w:bCs/>
          <w:sz w:val="20"/>
          <w:szCs w:val="20"/>
        </w:rPr>
        <w:t>przeciwkradzieżowych</w:t>
      </w:r>
      <w:proofErr w:type="spellEnd"/>
      <w:r w:rsidRPr="00E77D01">
        <w:rPr>
          <w:rFonts w:ascii="Tahoma" w:hAnsi="Tahoma" w:cs="Tahoma"/>
          <w:bCs/>
          <w:sz w:val="20"/>
          <w:szCs w:val="20"/>
        </w:rPr>
        <w:t>,</w:t>
      </w:r>
    </w:p>
    <w:p w:rsidR="00115E30" w:rsidRPr="00E77D01" w:rsidRDefault="00115E30" w:rsidP="000654D9">
      <w:pPr>
        <w:numPr>
          <w:ilvl w:val="0"/>
          <w:numId w:val="44"/>
        </w:numPr>
        <w:jc w:val="both"/>
        <w:rPr>
          <w:rFonts w:ascii="Tahoma" w:hAnsi="Tahoma" w:cs="Tahoma"/>
          <w:bCs/>
          <w:sz w:val="20"/>
          <w:szCs w:val="20"/>
        </w:rPr>
      </w:pPr>
      <w:r w:rsidRPr="00E77D01">
        <w:rPr>
          <w:rFonts w:ascii="Tahoma" w:hAnsi="Tahoma" w:cs="Tahoma"/>
          <w:bCs/>
          <w:sz w:val="20"/>
          <w:szCs w:val="20"/>
        </w:rPr>
        <w:t>klauzula wypłaty zaliczki,</w:t>
      </w:r>
    </w:p>
    <w:p w:rsidR="00115E30" w:rsidRPr="00E77D01" w:rsidRDefault="00115E30" w:rsidP="000654D9">
      <w:pPr>
        <w:numPr>
          <w:ilvl w:val="0"/>
          <w:numId w:val="44"/>
        </w:numPr>
        <w:jc w:val="both"/>
        <w:rPr>
          <w:rFonts w:ascii="Tahoma" w:hAnsi="Tahoma" w:cs="Tahoma"/>
          <w:bCs/>
          <w:sz w:val="20"/>
          <w:szCs w:val="20"/>
        </w:rPr>
      </w:pPr>
      <w:r w:rsidRPr="00E77D01">
        <w:rPr>
          <w:rFonts w:ascii="Tahoma" w:hAnsi="Tahoma" w:cs="Tahoma"/>
          <w:bCs/>
          <w:sz w:val="20"/>
          <w:szCs w:val="20"/>
        </w:rPr>
        <w:t xml:space="preserve">klauzula </w:t>
      </w:r>
      <w:proofErr w:type="spellStart"/>
      <w:r w:rsidRPr="00E77D01">
        <w:rPr>
          <w:rFonts w:ascii="Tahoma" w:hAnsi="Tahoma" w:cs="Tahoma"/>
          <w:bCs/>
          <w:sz w:val="20"/>
          <w:szCs w:val="20"/>
        </w:rPr>
        <w:t>leeway</w:t>
      </w:r>
      <w:proofErr w:type="spellEnd"/>
      <w:r w:rsidRPr="00E77D01">
        <w:rPr>
          <w:rFonts w:ascii="Tahoma" w:hAnsi="Tahoma" w:cs="Tahoma"/>
          <w:bCs/>
          <w:sz w:val="20"/>
          <w:szCs w:val="20"/>
        </w:rPr>
        <w:t>,</w:t>
      </w:r>
    </w:p>
    <w:p w:rsidR="00115E30" w:rsidRPr="00E77D01" w:rsidRDefault="00115E30" w:rsidP="000654D9">
      <w:pPr>
        <w:numPr>
          <w:ilvl w:val="0"/>
          <w:numId w:val="44"/>
        </w:numPr>
        <w:jc w:val="both"/>
        <w:rPr>
          <w:rFonts w:ascii="Tahoma" w:hAnsi="Tahoma" w:cs="Tahoma"/>
          <w:bCs/>
          <w:sz w:val="20"/>
          <w:szCs w:val="20"/>
        </w:rPr>
      </w:pPr>
      <w:r w:rsidRPr="00E77D01">
        <w:rPr>
          <w:rFonts w:ascii="Tahoma" w:hAnsi="Tahoma" w:cs="Tahoma"/>
          <w:bCs/>
          <w:sz w:val="20"/>
          <w:szCs w:val="20"/>
        </w:rPr>
        <w:t>klauzula warunków i taryf,</w:t>
      </w:r>
    </w:p>
    <w:p w:rsidR="00115E30" w:rsidRPr="00E77D01" w:rsidRDefault="00115E30" w:rsidP="000654D9">
      <w:pPr>
        <w:numPr>
          <w:ilvl w:val="0"/>
          <w:numId w:val="44"/>
        </w:numPr>
        <w:jc w:val="both"/>
        <w:rPr>
          <w:rFonts w:ascii="Tahoma" w:hAnsi="Tahoma" w:cs="Tahoma"/>
          <w:bCs/>
          <w:sz w:val="20"/>
          <w:szCs w:val="20"/>
        </w:rPr>
      </w:pPr>
      <w:r w:rsidRPr="00E77D01">
        <w:rPr>
          <w:rFonts w:ascii="Tahoma" w:hAnsi="Tahoma" w:cs="Tahoma"/>
          <w:bCs/>
          <w:sz w:val="20"/>
          <w:szCs w:val="20"/>
        </w:rPr>
        <w:t>klauzula szybkiej likwidacji szkody,</w:t>
      </w:r>
    </w:p>
    <w:p w:rsidR="00115E30" w:rsidRPr="00E77D01" w:rsidRDefault="00115E30" w:rsidP="000654D9">
      <w:pPr>
        <w:numPr>
          <w:ilvl w:val="0"/>
          <w:numId w:val="44"/>
        </w:numPr>
        <w:jc w:val="both"/>
        <w:rPr>
          <w:rFonts w:ascii="Tahoma" w:hAnsi="Tahoma" w:cs="Tahoma"/>
          <w:bCs/>
          <w:sz w:val="20"/>
          <w:szCs w:val="20"/>
        </w:rPr>
      </w:pPr>
      <w:r w:rsidRPr="00E77D01">
        <w:rPr>
          <w:rFonts w:ascii="Tahoma" w:hAnsi="Tahoma" w:cs="Tahoma"/>
          <w:bCs/>
          <w:sz w:val="20"/>
          <w:szCs w:val="20"/>
        </w:rPr>
        <w:t>k</w:t>
      </w:r>
      <w:r w:rsidR="006153CC" w:rsidRPr="00E77D01">
        <w:rPr>
          <w:rFonts w:ascii="Tahoma" w:hAnsi="Tahoma" w:cs="Tahoma"/>
          <w:bCs/>
          <w:sz w:val="20"/>
          <w:szCs w:val="20"/>
        </w:rPr>
        <w:t>lauzula regresowa,</w:t>
      </w:r>
    </w:p>
    <w:p w:rsidR="001D07F3" w:rsidRPr="00E77D01" w:rsidRDefault="001D07F3" w:rsidP="000654D9">
      <w:pPr>
        <w:pStyle w:val="Tekstpodstawowy2"/>
        <w:numPr>
          <w:ilvl w:val="0"/>
          <w:numId w:val="44"/>
        </w:numPr>
        <w:jc w:val="both"/>
        <w:rPr>
          <w:rFonts w:ascii="Tahoma" w:hAnsi="Tahoma" w:cs="Tahoma"/>
          <w:bCs/>
          <w:sz w:val="20"/>
        </w:rPr>
      </w:pPr>
      <w:r w:rsidRPr="00E77D01">
        <w:rPr>
          <w:rFonts w:ascii="Tahoma" w:hAnsi="Tahoma" w:cs="Tahoma"/>
          <w:sz w:val="20"/>
        </w:rPr>
        <w:t xml:space="preserve">klauzula ubezpieczenia mienia w transporcie - limit odpowiedzialności </w:t>
      </w:r>
      <w:r w:rsidRPr="00E77D01">
        <w:rPr>
          <w:rFonts w:ascii="Tahoma" w:hAnsi="Tahoma" w:cs="Tahoma"/>
          <w:b/>
          <w:sz w:val="20"/>
        </w:rPr>
        <w:t>3</w:t>
      </w:r>
      <w:r w:rsidRPr="00E77D01">
        <w:rPr>
          <w:rFonts w:ascii="Tahoma" w:hAnsi="Tahoma" w:cs="Tahoma"/>
          <w:b/>
          <w:sz w:val="20"/>
          <w:lang w:val="pl-PL"/>
        </w:rPr>
        <w:t>3</w:t>
      </w:r>
      <w:r w:rsidRPr="00E77D01">
        <w:rPr>
          <w:rFonts w:ascii="Tahoma" w:hAnsi="Tahoma" w:cs="Tahoma"/>
          <w:b/>
          <w:sz w:val="20"/>
        </w:rPr>
        <w:t>.000,00 zł</w:t>
      </w:r>
      <w:r w:rsidRPr="00E77D01">
        <w:rPr>
          <w:rFonts w:ascii="Tahoma" w:hAnsi="Tahoma" w:cs="Tahoma"/>
          <w:bCs/>
          <w:sz w:val="20"/>
        </w:rPr>
        <w:t xml:space="preserve"> na jedno i wszystkie zdarzenia.</w:t>
      </w:r>
    </w:p>
    <w:p w:rsidR="001D07F3" w:rsidRPr="00E77D01" w:rsidRDefault="001D07F3" w:rsidP="00115E30">
      <w:pPr>
        <w:tabs>
          <w:tab w:val="num" w:pos="709"/>
        </w:tabs>
        <w:ind w:left="426"/>
        <w:jc w:val="both"/>
        <w:rPr>
          <w:rFonts w:ascii="Tahoma" w:hAnsi="Tahoma" w:cs="Tahoma"/>
          <w:b/>
          <w:sz w:val="20"/>
          <w:szCs w:val="20"/>
          <w:highlight w:val="yellow"/>
          <w:lang w:eastAsia="x-none"/>
        </w:rPr>
      </w:pPr>
    </w:p>
    <w:p w:rsidR="00115E30" w:rsidRPr="00E77D01" w:rsidRDefault="00AA1CFD" w:rsidP="00115E30">
      <w:pPr>
        <w:tabs>
          <w:tab w:val="num" w:pos="709"/>
        </w:tabs>
        <w:ind w:left="426"/>
        <w:jc w:val="both"/>
        <w:rPr>
          <w:rFonts w:ascii="Tahoma" w:hAnsi="Tahoma" w:cs="Tahoma"/>
          <w:b/>
          <w:sz w:val="20"/>
          <w:szCs w:val="20"/>
          <w:lang w:eastAsia="x-none"/>
        </w:rPr>
      </w:pPr>
      <w:r w:rsidRPr="00E77D01">
        <w:rPr>
          <w:rFonts w:ascii="Tahoma" w:hAnsi="Tahoma" w:cs="Tahoma"/>
          <w:b/>
          <w:sz w:val="20"/>
          <w:szCs w:val="20"/>
          <w:lang w:val="x-none" w:eastAsia="x-none"/>
        </w:rPr>
        <w:t xml:space="preserve">2) </w:t>
      </w:r>
      <w:r w:rsidR="001D07F3" w:rsidRPr="00E77D01">
        <w:rPr>
          <w:rFonts w:ascii="Tahoma" w:hAnsi="Tahoma" w:cs="Tahoma"/>
          <w:b/>
          <w:sz w:val="20"/>
          <w:szCs w:val="20"/>
          <w:lang w:val="x-none" w:eastAsia="x-none"/>
        </w:rPr>
        <w:t>Fakultatywne</w:t>
      </w:r>
      <w:r w:rsidR="001D07F3" w:rsidRPr="00E77D01">
        <w:rPr>
          <w:rFonts w:ascii="Tahoma" w:hAnsi="Tahoma" w:cs="Tahoma"/>
          <w:i/>
          <w:sz w:val="20"/>
        </w:rPr>
        <w:t xml:space="preserve"> (za włączenie do zakresu ochrony poszczególnych klauzul Zamawiający przyzna dodatkowe punkty zgodnie z kryterium oceny ofert określonym w niniejszej SIWZ</w:t>
      </w:r>
      <w:r w:rsidR="001D07F3" w:rsidRPr="00DA21AA">
        <w:rPr>
          <w:rFonts w:ascii="Tahoma" w:hAnsi="Tahoma" w:cs="Tahoma"/>
          <w:i/>
          <w:sz w:val="20"/>
        </w:rPr>
        <w:t>):</w:t>
      </w:r>
    </w:p>
    <w:p w:rsidR="00115E30" w:rsidRPr="00E77D01" w:rsidRDefault="00115E30" w:rsidP="000654D9">
      <w:pPr>
        <w:numPr>
          <w:ilvl w:val="0"/>
          <w:numId w:val="45"/>
        </w:numPr>
        <w:jc w:val="both"/>
        <w:rPr>
          <w:rFonts w:ascii="Tahoma" w:hAnsi="Tahoma" w:cs="Tahoma"/>
          <w:b/>
          <w:sz w:val="20"/>
          <w:szCs w:val="20"/>
          <w:lang w:val="x-none" w:eastAsia="x-none"/>
        </w:rPr>
      </w:pPr>
      <w:r w:rsidRPr="00E77D01">
        <w:rPr>
          <w:rFonts w:ascii="Tahoma" w:hAnsi="Tahoma" w:cs="Tahoma"/>
          <w:sz w:val="20"/>
          <w:szCs w:val="20"/>
          <w:lang w:val="x-none" w:eastAsia="x-none"/>
        </w:rPr>
        <w:t>AB22</w:t>
      </w:r>
      <w:r w:rsidRPr="00E77D01">
        <w:rPr>
          <w:rFonts w:ascii="Tahoma" w:hAnsi="Tahoma" w:cs="Tahoma"/>
          <w:iCs/>
          <w:sz w:val="20"/>
          <w:szCs w:val="20"/>
          <w:lang w:val="x-none" w:eastAsia="x-none"/>
        </w:rPr>
        <w:t xml:space="preserve"> klauzula zwrotu części składki</w:t>
      </w:r>
      <w:r w:rsidRPr="00E77D01">
        <w:rPr>
          <w:rFonts w:ascii="Tahoma" w:hAnsi="Tahoma" w:cs="Tahoma"/>
          <w:sz w:val="20"/>
          <w:szCs w:val="20"/>
          <w:lang w:val="x-none" w:eastAsia="x-none"/>
        </w:rPr>
        <w:t>,</w:t>
      </w:r>
    </w:p>
    <w:p w:rsidR="00401ED0" w:rsidRPr="00232090" w:rsidRDefault="00401ED0" w:rsidP="000654D9">
      <w:pPr>
        <w:numPr>
          <w:ilvl w:val="0"/>
          <w:numId w:val="45"/>
        </w:numPr>
        <w:jc w:val="both"/>
        <w:rPr>
          <w:rFonts w:ascii="Tahoma" w:hAnsi="Tahoma" w:cs="Tahoma"/>
          <w:bCs/>
          <w:sz w:val="20"/>
          <w:szCs w:val="20"/>
        </w:rPr>
      </w:pPr>
      <w:r w:rsidRPr="00E77D01">
        <w:rPr>
          <w:rFonts w:ascii="Tahoma" w:hAnsi="Tahoma" w:cs="Tahoma"/>
          <w:sz w:val="20"/>
          <w:szCs w:val="20"/>
        </w:rPr>
        <w:t>klauzula ubezpieczenia</w:t>
      </w:r>
      <w:r w:rsidRPr="00232090">
        <w:rPr>
          <w:rFonts w:ascii="Tahoma" w:hAnsi="Tahoma" w:cs="Tahoma"/>
          <w:sz w:val="20"/>
          <w:szCs w:val="20"/>
        </w:rPr>
        <w:t xml:space="preserve"> aktów terroryzmu – limit odpowiedzialności </w:t>
      </w:r>
      <w:r w:rsidRPr="00232090">
        <w:rPr>
          <w:rFonts w:ascii="Tahoma" w:hAnsi="Tahoma" w:cs="Tahoma"/>
          <w:b/>
          <w:sz w:val="20"/>
          <w:szCs w:val="20"/>
        </w:rPr>
        <w:t>3.000.000,00 zł</w:t>
      </w:r>
      <w:r w:rsidRPr="00232090">
        <w:rPr>
          <w:rFonts w:ascii="Tahoma" w:hAnsi="Tahoma" w:cs="Tahoma"/>
          <w:bCs/>
          <w:sz w:val="20"/>
          <w:szCs w:val="20"/>
        </w:rPr>
        <w:t>,</w:t>
      </w:r>
    </w:p>
    <w:p w:rsidR="00401ED0" w:rsidRPr="00232090" w:rsidRDefault="00401ED0" w:rsidP="000654D9">
      <w:pPr>
        <w:numPr>
          <w:ilvl w:val="0"/>
          <w:numId w:val="45"/>
        </w:numPr>
        <w:jc w:val="both"/>
        <w:rPr>
          <w:rFonts w:ascii="Tahoma" w:hAnsi="Tahoma" w:cs="Tahoma"/>
          <w:bCs/>
          <w:sz w:val="20"/>
          <w:szCs w:val="20"/>
        </w:rPr>
      </w:pPr>
      <w:r w:rsidRPr="00232090">
        <w:rPr>
          <w:rFonts w:ascii="Tahoma" w:hAnsi="Tahoma" w:cs="Tahoma"/>
          <w:sz w:val="20"/>
          <w:szCs w:val="20"/>
        </w:rPr>
        <w:t xml:space="preserve">klauzula ubezpieczenia strajków, zamieszek i  rozruchów – limit odpowiedzialności </w:t>
      </w:r>
      <w:r w:rsidRPr="00232090">
        <w:rPr>
          <w:rFonts w:ascii="Tahoma" w:hAnsi="Tahoma" w:cs="Tahoma"/>
          <w:b/>
          <w:sz w:val="20"/>
          <w:szCs w:val="20"/>
        </w:rPr>
        <w:t>1.000.000,00 zł</w:t>
      </w:r>
      <w:r w:rsidRPr="00232090">
        <w:rPr>
          <w:rFonts w:ascii="Tahoma" w:hAnsi="Tahoma" w:cs="Tahoma"/>
          <w:bCs/>
          <w:sz w:val="20"/>
          <w:szCs w:val="20"/>
        </w:rPr>
        <w:t>,</w:t>
      </w:r>
    </w:p>
    <w:p w:rsidR="00DD3593" w:rsidRPr="00232090" w:rsidRDefault="00DD3593" w:rsidP="000654D9">
      <w:pPr>
        <w:numPr>
          <w:ilvl w:val="0"/>
          <w:numId w:val="45"/>
        </w:numPr>
        <w:jc w:val="both"/>
        <w:rPr>
          <w:rFonts w:ascii="Tahoma" w:hAnsi="Tahoma" w:cs="Tahoma"/>
          <w:sz w:val="20"/>
          <w:szCs w:val="20"/>
        </w:rPr>
      </w:pPr>
      <w:r w:rsidRPr="00232090">
        <w:rPr>
          <w:rFonts w:ascii="Tahoma" w:hAnsi="Tahoma" w:cs="Tahoma"/>
          <w:sz w:val="20"/>
          <w:szCs w:val="20"/>
        </w:rPr>
        <w:t xml:space="preserve">klauzula kosztów ewakuacji – limit odpowiedzialności </w:t>
      </w:r>
      <w:r w:rsidRPr="00232090">
        <w:rPr>
          <w:rFonts w:ascii="Tahoma" w:hAnsi="Tahoma" w:cs="Tahoma"/>
          <w:b/>
          <w:sz w:val="20"/>
          <w:szCs w:val="20"/>
        </w:rPr>
        <w:t>100.000,00 zł,</w:t>
      </w:r>
    </w:p>
    <w:p w:rsidR="00401ED0" w:rsidRPr="00E77D01" w:rsidRDefault="00401ED0" w:rsidP="000654D9">
      <w:pPr>
        <w:numPr>
          <w:ilvl w:val="0"/>
          <w:numId w:val="45"/>
        </w:numPr>
        <w:jc w:val="both"/>
        <w:rPr>
          <w:rFonts w:ascii="Tahoma" w:hAnsi="Tahoma" w:cs="Tahoma"/>
          <w:bCs/>
          <w:sz w:val="20"/>
          <w:szCs w:val="20"/>
        </w:rPr>
      </w:pPr>
      <w:r w:rsidRPr="00232090">
        <w:rPr>
          <w:rFonts w:ascii="Tahoma" w:hAnsi="Tahoma" w:cs="Tahoma"/>
          <w:sz w:val="20"/>
          <w:szCs w:val="20"/>
        </w:rPr>
        <w:t xml:space="preserve">klauzula </w:t>
      </w:r>
      <w:r w:rsidRPr="00E77D01">
        <w:rPr>
          <w:rFonts w:ascii="Tahoma" w:hAnsi="Tahoma" w:cs="Tahoma"/>
          <w:sz w:val="20"/>
          <w:szCs w:val="20"/>
        </w:rPr>
        <w:t xml:space="preserve">ubezpieczenia zwiększonych kosztów działalności - limit odpowiedzialności </w:t>
      </w:r>
      <w:r w:rsidR="00DD3593" w:rsidRPr="00E77D01">
        <w:rPr>
          <w:rFonts w:ascii="Tahoma" w:hAnsi="Tahoma" w:cs="Tahoma"/>
          <w:b/>
          <w:sz w:val="20"/>
          <w:szCs w:val="20"/>
        </w:rPr>
        <w:t>5</w:t>
      </w:r>
      <w:r w:rsidRPr="00E77D01">
        <w:rPr>
          <w:rFonts w:ascii="Tahoma" w:hAnsi="Tahoma" w:cs="Tahoma"/>
          <w:b/>
          <w:sz w:val="20"/>
          <w:szCs w:val="20"/>
        </w:rPr>
        <w:t>0.000,00 zł</w:t>
      </w:r>
      <w:r w:rsidRPr="00E77D01">
        <w:rPr>
          <w:rFonts w:ascii="Tahoma" w:hAnsi="Tahoma" w:cs="Tahoma"/>
          <w:bCs/>
          <w:sz w:val="20"/>
          <w:szCs w:val="20"/>
        </w:rPr>
        <w:t xml:space="preserve"> na jedno i wszystkie zdarzenia</w:t>
      </w:r>
      <w:r w:rsidRPr="00E77D01">
        <w:rPr>
          <w:rFonts w:ascii="Tahoma" w:hAnsi="Tahoma" w:cs="Tahoma"/>
          <w:sz w:val="20"/>
          <w:szCs w:val="20"/>
        </w:rPr>
        <w:t>,</w:t>
      </w:r>
    </w:p>
    <w:p w:rsidR="00F25B3D" w:rsidRPr="00E77D01" w:rsidRDefault="001D07F3" w:rsidP="000654D9">
      <w:pPr>
        <w:numPr>
          <w:ilvl w:val="0"/>
          <w:numId w:val="45"/>
        </w:numPr>
        <w:jc w:val="both"/>
        <w:rPr>
          <w:rFonts w:ascii="Tahoma" w:hAnsi="Tahoma" w:cs="Tahoma"/>
          <w:bCs/>
          <w:sz w:val="20"/>
          <w:szCs w:val="20"/>
        </w:rPr>
      </w:pPr>
      <w:r w:rsidRPr="00E77D01">
        <w:rPr>
          <w:rFonts w:ascii="Tahoma" w:hAnsi="Tahoma" w:cs="Tahoma"/>
          <w:bCs/>
          <w:sz w:val="20"/>
        </w:rPr>
        <w:t xml:space="preserve">klauzula pokrycia szkód  w urządzeniach i materiałach ulegających zużyciu lub podlegających okresowej wymianie -  limit odpowiedzialności </w:t>
      </w:r>
      <w:r w:rsidRPr="00E77D01">
        <w:rPr>
          <w:rFonts w:ascii="Tahoma" w:hAnsi="Tahoma" w:cs="Tahoma"/>
          <w:b/>
          <w:bCs/>
          <w:sz w:val="20"/>
        </w:rPr>
        <w:t>30.000,00 zł</w:t>
      </w:r>
      <w:r w:rsidRPr="00E77D01">
        <w:rPr>
          <w:rFonts w:ascii="Tahoma" w:hAnsi="Tahoma" w:cs="Tahoma"/>
          <w:bCs/>
          <w:sz w:val="20"/>
        </w:rPr>
        <w:t xml:space="preserve"> na jedno i wszystkie zdarzenia,</w:t>
      </w:r>
    </w:p>
    <w:p w:rsidR="001D07F3" w:rsidRPr="00E77D01" w:rsidRDefault="00401ED0" w:rsidP="000654D9">
      <w:pPr>
        <w:numPr>
          <w:ilvl w:val="0"/>
          <w:numId w:val="45"/>
        </w:numPr>
        <w:jc w:val="both"/>
        <w:rPr>
          <w:rFonts w:ascii="Tahoma" w:hAnsi="Tahoma" w:cs="Tahoma"/>
          <w:bCs/>
          <w:sz w:val="20"/>
          <w:szCs w:val="20"/>
        </w:rPr>
      </w:pPr>
      <w:r w:rsidRPr="00E77D01">
        <w:rPr>
          <w:rFonts w:ascii="Tahoma" w:hAnsi="Tahoma" w:cs="Tahoma"/>
          <w:sz w:val="20"/>
          <w:szCs w:val="20"/>
        </w:rPr>
        <w:t xml:space="preserve">klauzula kosztów dodatkowych wynikających z braku części zamiennych - limit odpowiedzialności </w:t>
      </w:r>
      <w:r w:rsidRPr="00E77D01">
        <w:rPr>
          <w:rFonts w:ascii="Tahoma" w:hAnsi="Tahoma" w:cs="Tahoma"/>
          <w:b/>
          <w:sz w:val="20"/>
          <w:szCs w:val="20"/>
        </w:rPr>
        <w:t>30.000,00 zł</w:t>
      </w:r>
      <w:r w:rsidRPr="00E77D01">
        <w:rPr>
          <w:rFonts w:ascii="Tahoma" w:hAnsi="Tahoma" w:cs="Tahoma"/>
          <w:bCs/>
          <w:sz w:val="20"/>
          <w:szCs w:val="20"/>
        </w:rPr>
        <w:t xml:space="preserve"> na jedno i wszystkie zdarzenia</w:t>
      </w:r>
      <w:r w:rsidR="001D07F3" w:rsidRPr="00E77D01">
        <w:rPr>
          <w:rFonts w:ascii="Tahoma" w:hAnsi="Tahoma" w:cs="Tahoma"/>
          <w:bCs/>
          <w:sz w:val="20"/>
          <w:szCs w:val="20"/>
        </w:rPr>
        <w:t>,</w:t>
      </w:r>
    </w:p>
    <w:p w:rsidR="00EB3921" w:rsidRPr="00E77D01" w:rsidRDefault="001D07F3" w:rsidP="000654D9">
      <w:pPr>
        <w:numPr>
          <w:ilvl w:val="0"/>
          <w:numId w:val="45"/>
        </w:numPr>
        <w:jc w:val="both"/>
        <w:rPr>
          <w:rFonts w:ascii="Tahoma" w:hAnsi="Tahoma" w:cs="Tahoma"/>
          <w:bCs/>
          <w:sz w:val="20"/>
          <w:szCs w:val="20"/>
        </w:rPr>
      </w:pPr>
      <w:r w:rsidRPr="00E77D01">
        <w:rPr>
          <w:rFonts w:ascii="Tahoma" w:hAnsi="Tahoma" w:cs="Tahoma"/>
          <w:sz w:val="20"/>
          <w:szCs w:val="20"/>
        </w:rPr>
        <w:t>klauzula dorozumianej ochrony dla kosztów procesu w braku oświadczenia ubezpieczyciela,</w:t>
      </w:r>
    </w:p>
    <w:p w:rsidR="001D07F3" w:rsidRPr="00E77D01" w:rsidRDefault="001D07F3" w:rsidP="000654D9">
      <w:pPr>
        <w:pStyle w:val="Tekstpodstawowy2"/>
        <w:numPr>
          <w:ilvl w:val="0"/>
          <w:numId w:val="45"/>
        </w:numPr>
        <w:jc w:val="both"/>
        <w:rPr>
          <w:rFonts w:ascii="Tahoma" w:hAnsi="Tahoma" w:cs="Tahoma"/>
          <w:bCs/>
          <w:sz w:val="20"/>
        </w:rPr>
      </w:pPr>
      <w:r w:rsidRPr="00E77D01">
        <w:rPr>
          <w:rFonts w:ascii="Tahoma" w:hAnsi="Tahoma" w:cs="Tahoma"/>
          <w:sz w:val="20"/>
        </w:rPr>
        <w:t>klauzula wirusów komputerowych,</w:t>
      </w:r>
    </w:p>
    <w:p w:rsidR="001D07F3" w:rsidRPr="00E77D01" w:rsidRDefault="001D07F3" w:rsidP="000654D9">
      <w:pPr>
        <w:pStyle w:val="Tekstpodstawowy2"/>
        <w:numPr>
          <w:ilvl w:val="0"/>
          <w:numId w:val="45"/>
        </w:numPr>
        <w:jc w:val="both"/>
        <w:rPr>
          <w:rFonts w:ascii="Tahoma" w:hAnsi="Tahoma" w:cs="Tahoma"/>
          <w:bCs/>
          <w:sz w:val="20"/>
        </w:rPr>
      </w:pPr>
      <w:r w:rsidRPr="00E77D01">
        <w:rPr>
          <w:rFonts w:ascii="Tahoma" w:hAnsi="Tahoma" w:cs="Tahoma"/>
          <w:sz w:val="20"/>
        </w:rPr>
        <w:lastRenderedPageBreak/>
        <w:t xml:space="preserve">klauzula </w:t>
      </w:r>
      <w:proofErr w:type="spellStart"/>
      <w:r w:rsidRPr="00E77D01">
        <w:rPr>
          <w:rFonts w:ascii="Tahoma" w:hAnsi="Tahoma" w:cs="Tahoma"/>
          <w:sz w:val="20"/>
        </w:rPr>
        <w:t>wyłączeń</w:t>
      </w:r>
      <w:proofErr w:type="spellEnd"/>
      <w:r w:rsidRPr="00E77D01">
        <w:rPr>
          <w:rFonts w:ascii="Tahoma" w:hAnsi="Tahoma" w:cs="Tahoma"/>
          <w:sz w:val="20"/>
        </w:rPr>
        <w:t xml:space="preserve"> z ubezpieczenia sprzętu elektronicznego od wszystkich ryzyk</w:t>
      </w:r>
      <w:r w:rsidRPr="00E77D01">
        <w:rPr>
          <w:rFonts w:ascii="Tahoma" w:hAnsi="Tahoma" w:cs="Tahoma"/>
          <w:bCs/>
          <w:sz w:val="20"/>
        </w:rPr>
        <w:t>.</w:t>
      </w:r>
    </w:p>
    <w:p w:rsidR="00F25B3D" w:rsidRPr="00E77D01" w:rsidRDefault="00F25B3D">
      <w:pPr>
        <w:pStyle w:val="LucaCash"/>
        <w:spacing w:line="240" w:lineRule="auto"/>
        <w:jc w:val="both"/>
        <w:rPr>
          <w:rFonts w:ascii="Tahoma" w:hAnsi="Tahoma" w:cs="Tahoma"/>
          <w:b/>
          <w:sz w:val="20"/>
          <w:szCs w:val="20"/>
          <w:highlight w:val="yellow"/>
        </w:rPr>
      </w:pPr>
    </w:p>
    <w:p w:rsidR="001D07F3" w:rsidRPr="00E77D01" w:rsidRDefault="001D07F3">
      <w:pPr>
        <w:pStyle w:val="LucaCash"/>
        <w:spacing w:line="240" w:lineRule="auto"/>
        <w:jc w:val="both"/>
        <w:rPr>
          <w:rFonts w:ascii="Tahoma" w:hAnsi="Tahoma" w:cs="Tahoma"/>
          <w:b/>
          <w:sz w:val="20"/>
          <w:szCs w:val="20"/>
          <w:highlight w:val="yellow"/>
        </w:rPr>
      </w:pPr>
    </w:p>
    <w:p w:rsidR="0098075C" w:rsidRPr="00E77D01" w:rsidRDefault="00103031" w:rsidP="00103031">
      <w:pPr>
        <w:pStyle w:val="LucaCash"/>
        <w:tabs>
          <w:tab w:val="left" w:pos="2792"/>
        </w:tabs>
        <w:spacing w:line="240" w:lineRule="auto"/>
        <w:jc w:val="both"/>
        <w:rPr>
          <w:rFonts w:ascii="Tahoma" w:hAnsi="Tahoma" w:cs="Tahoma"/>
          <w:b/>
          <w:sz w:val="20"/>
          <w:szCs w:val="20"/>
        </w:rPr>
      </w:pPr>
      <w:r w:rsidRPr="00E77D01">
        <w:rPr>
          <w:rFonts w:ascii="Tahoma" w:hAnsi="Tahoma" w:cs="Tahoma"/>
          <w:b/>
          <w:sz w:val="20"/>
          <w:szCs w:val="20"/>
        </w:rPr>
        <w:tab/>
      </w:r>
    </w:p>
    <w:p w:rsidR="001D07F3" w:rsidRPr="00E77D01" w:rsidRDefault="001D07F3" w:rsidP="00103031">
      <w:pPr>
        <w:pStyle w:val="LucaCash"/>
        <w:tabs>
          <w:tab w:val="left" w:pos="2792"/>
        </w:tabs>
        <w:spacing w:line="240" w:lineRule="auto"/>
        <w:jc w:val="both"/>
        <w:rPr>
          <w:rFonts w:ascii="Tahoma" w:hAnsi="Tahoma" w:cs="Tahoma"/>
          <w:b/>
          <w:sz w:val="20"/>
          <w:szCs w:val="20"/>
        </w:rPr>
      </w:pPr>
    </w:p>
    <w:p w:rsidR="00CD0A70" w:rsidRPr="001D07F3" w:rsidRDefault="00E96D6D">
      <w:pPr>
        <w:jc w:val="both"/>
        <w:rPr>
          <w:rFonts w:ascii="Tahoma" w:hAnsi="Tahoma" w:cs="Tahoma"/>
          <w:b/>
          <w:sz w:val="20"/>
          <w:szCs w:val="20"/>
        </w:rPr>
      </w:pPr>
      <w:r w:rsidRPr="001D07F3">
        <w:rPr>
          <w:rFonts w:ascii="Tahoma" w:hAnsi="Tahoma" w:cs="Tahoma"/>
          <w:b/>
          <w:sz w:val="20"/>
          <w:szCs w:val="20"/>
        </w:rPr>
        <w:t>4</w:t>
      </w:r>
      <w:r w:rsidR="00CD0A70" w:rsidRPr="001D07F3">
        <w:rPr>
          <w:rFonts w:ascii="Tahoma" w:hAnsi="Tahoma" w:cs="Tahoma"/>
          <w:b/>
          <w:sz w:val="20"/>
          <w:szCs w:val="20"/>
        </w:rPr>
        <w:t xml:space="preserve">. </w:t>
      </w:r>
      <w:r w:rsidRPr="001D07F3">
        <w:rPr>
          <w:rFonts w:ascii="Tahoma" w:hAnsi="Tahoma" w:cs="Tahoma"/>
          <w:b/>
          <w:sz w:val="20"/>
          <w:szCs w:val="20"/>
        </w:rPr>
        <w:t xml:space="preserve">UBEZPIECZENIE </w:t>
      </w:r>
      <w:r w:rsidRPr="001D07F3">
        <w:rPr>
          <w:rFonts w:ascii="Tahoma" w:hAnsi="Tahoma" w:cs="Tahoma"/>
          <w:b/>
          <w:bCs/>
          <w:sz w:val="20"/>
          <w:szCs w:val="20"/>
        </w:rPr>
        <w:t xml:space="preserve">MASZYN </w:t>
      </w:r>
      <w:r w:rsidRPr="001D07F3">
        <w:rPr>
          <w:rFonts w:ascii="Tahoma" w:hAnsi="Tahoma" w:cs="Tahoma"/>
          <w:b/>
          <w:sz w:val="20"/>
          <w:szCs w:val="20"/>
        </w:rPr>
        <w:t xml:space="preserve">I URZĄDZEŃ OD </w:t>
      </w:r>
      <w:r w:rsidR="003265E4" w:rsidRPr="001D07F3">
        <w:rPr>
          <w:rFonts w:ascii="Tahoma" w:hAnsi="Tahoma" w:cs="Tahoma"/>
          <w:b/>
          <w:sz w:val="20"/>
          <w:szCs w:val="20"/>
        </w:rPr>
        <w:t>AWARII</w:t>
      </w:r>
      <w:r w:rsidRPr="001D07F3">
        <w:rPr>
          <w:rFonts w:ascii="Tahoma" w:hAnsi="Tahoma" w:cs="Tahoma"/>
          <w:b/>
          <w:sz w:val="20"/>
          <w:szCs w:val="20"/>
        </w:rPr>
        <w:t>.</w:t>
      </w:r>
    </w:p>
    <w:p w:rsidR="00CD0A70" w:rsidRPr="00591FF9" w:rsidRDefault="00CD0A70">
      <w:pPr>
        <w:spacing w:before="120"/>
        <w:jc w:val="both"/>
        <w:rPr>
          <w:rFonts w:ascii="Tahoma" w:hAnsi="Tahoma" w:cs="Tahoma"/>
          <w:b/>
          <w:sz w:val="20"/>
          <w:szCs w:val="20"/>
          <w:u w:val="single"/>
        </w:rPr>
      </w:pPr>
      <w:r w:rsidRPr="00591FF9">
        <w:rPr>
          <w:rFonts w:ascii="Tahoma" w:hAnsi="Tahoma" w:cs="Tahoma"/>
          <w:b/>
          <w:sz w:val="20"/>
          <w:szCs w:val="20"/>
          <w:u w:val="single"/>
        </w:rPr>
        <w:t>Założenia do ubezpieczenia (wymagania minimalne)</w:t>
      </w:r>
    </w:p>
    <w:p w:rsidR="00665658" w:rsidRPr="00591FF9" w:rsidRDefault="00665658" w:rsidP="00665658">
      <w:pPr>
        <w:numPr>
          <w:ilvl w:val="12"/>
          <w:numId w:val="0"/>
        </w:numPr>
        <w:spacing w:before="120"/>
        <w:jc w:val="both"/>
        <w:rPr>
          <w:rFonts w:ascii="Tahoma" w:hAnsi="Tahoma" w:cs="Tahoma"/>
          <w:b/>
          <w:sz w:val="20"/>
          <w:szCs w:val="20"/>
        </w:rPr>
      </w:pPr>
      <w:r w:rsidRPr="00591FF9">
        <w:rPr>
          <w:rFonts w:ascii="Tahoma" w:hAnsi="Tahoma" w:cs="Tahoma"/>
          <w:b/>
          <w:sz w:val="20"/>
          <w:szCs w:val="20"/>
        </w:rPr>
        <w:t xml:space="preserve">/A/ Ubezpieczający: </w:t>
      </w:r>
      <w:r w:rsidRPr="00591FF9">
        <w:rPr>
          <w:rFonts w:ascii="Tahoma" w:hAnsi="Tahoma" w:cs="Tahoma"/>
          <w:sz w:val="20"/>
          <w:szCs w:val="20"/>
        </w:rPr>
        <w:t>Powiat Goleniowski.</w:t>
      </w:r>
    </w:p>
    <w:p w:rsidR="00665658" w:rsidRPr="00174B31" w:rsidRDefault="00665658" w:rsidP="00665658">
      <w:pPr>
        <w:spacing w:before="120"/>
        <w:jc w:val="both"/>
        <w:rPr>
          <w:rFonts w:ascii="Tahoma" w:hAnsi="Tahoma" w:cs="Tahoma"/>
          <w:b/>
          <w:sz w:val="20"/>
          <w:szCs w:val="20"/>
        </w:rPr>
      </w:pPr>
      <w:r w:rsidRPr="00174B31">
        <w:rPr>
          <w:rFonts w:ascii="Tahoma" w:hAnsi="Tahoma" w:cs="Tahoma"/>
          <w:b/>
          <w:sz w:val="20"/>
          <w:szCs w:val="20"/>
        </w:rPr>
        <w:t>/B/ Ubezpieczony:</w:t>
      </w:r>
    </w:p>
    <w:p w:rsidR="00665658" w:rsidRPr="00174B31" w:rsidRDefault="0023567D" w:rsidP="00665658">
      <w:pPr>
        <w:ind w:left="284"/>
        <w:jc w:val="both"/>
        <w:rPr>
          <w:rFonts w:ascii="Tahoma" w:hAnsi="Tahoma" w:cs="Tahoma"/>
          <w:sz w:val="20"/>
          <w:szCs w:val="20"/>
        </w:rPr>
      </w:pPr>
      <w:r w:rsidRPr="00174B31">
        <w:rPr>
          <w:rFonts w:ascii="Tahoma" w:hAnsi="Tahoma" w:cs="Tahoma"/>
          <w:sz w:val="20"/>
          <w:szCs w:val="20"/>
        </w:rPr>
        <w:t>a) Zespół Szkół Nr 1 w Goleniowie</w:t>
      </w:r>
      <w:r w:rsidR="00541CDF" w:rsidRPr="00174B31">
        <w:rPr>
          <w:rFonts w:ascii="Tahoma" w:hAnsi="Tahoma" w:cs="Tahoma"/>
          <w:sz w:val="20"/>
          <w:szCs w:val="20"/>
        </w:rPr>
        <w:t>, ul. Niepodległości 1, Goleniów</w:t>
      </w:r>
      <w:r w:rsidR="00665658" w:rsidRPr="00174B31">
        <w:rPr>
          <w:rFonts w:ascii="Tahoma" w:hAnsi="Tahoma" w:cs="Tahoma"/>
          <w:sz w:val="20"/>
          <w:szCs w:val="20"/>
        </w:rPr>
        <w:t>.</w:t>
      </w:r>
    </w:p>
    <w:p w:rsidR="009D7C0D" w:rsidRPr="00174B31" w:rsidRDefault="00665658" w:rsidP="009D7C0D">
      <w:pPr>
        <w:ind w:left="567" w:hanging="283"/>
        <w:jc w:val="both"/>
        <w:rPr>
          <w:rFonts w:ascii="Tahoma" w:hAnsi="Tahoma" w:cs="Tahoma"/>
          <w:sz w:val="20"/>
          <w:szCs w:val="20"/>
        </w:rPr>
      </w:pPr>
      <w:r w:rsidRPr="00174B31">
        <w:rPr>
          <w:rFonts w:ascii="Tahoma" w:hAnsi="Tahoma" w:cs="Tahoma"/>
          <w:sz w:val="20"/>
          <w:szCs w:val="20"/>
        </w:rPr>
        <w:t xml:space="preserve">b) Dom Pomocy Społecznej w Nowogardzie, </w:t>
      </w:r>
      <w:proofErr w:type="spellStart"/>
      <w:r w:rsidRPr="00174B31">
        <w:rPr>
          <w:rFonts w:ascii="Tahoma" w:hAnsi="Tahoma" w:cs="Tahoma"/>
          <w:sz w:val="20"/>
          <w:szCs w:val="20"/>
        </w:rPr>
        <w:t>Smużyny</w:t>
      </w:r>
      <w:proofErr w:type="spellEnd"/>
      <w:r w:rsidRPr="00174B31">
        <w:rPr>
          <w:rFonts w:ascii="Tahoma" w:hAnsi="Tahoma" w:cs="Tahoma"/>
          <w:sz w:val="20"/>
          <w:szCs w:val="20"/>
        </w:rPr>
        <w:t xml:space="preserve"> 2, 72-200 Nowogard, filia ul. Piłsudskiego 9, 72-200 Nowogard.</w:t>
      </w:r>
    </w:p>
    <w:p w:rsidR="00174B31" w:rsidRPr="00174B31" w:rsidRDefault="009D7C0D" w:rsidP="00174B31">
      <w:pPr>
        <w:ind w:left="567" w:hanging="283"/>
        <w:jc w:val="both"/>
        <w:rPr>
          <w:rFonts w:ascii="Tahoma" w:hAnsi="Tahoma" w:cs="Tahoma"/>
          <w:sz w:val="20"/>
          <w:szCs w:val="20"/>
        </w:rPr>
      </w:pPr>
      <w:r w:rsidRPr="00174B31">
        <w:rPr>
          <w:rFonts w:ascii="Tahoma" w:hAnsi="Tahoma" w:cs="Tahoma"/>
          <w:sz w:val="20"/>
          <w:szCs w:val="20"/>
        </w:rPr>
        <w:t xml:space="preserve">c) </w:t>
      </w:r>
      <w:r w:rsidR="007E6B77" w:rsidRPr="00174B31">
        <w:rPr>
          <w:rFonts w:ascii="Tahoma" w:hAnsi="Tahoma" w:cs="Tahoma"/>
          <w:sz w:val="20"/>
          <w:szCs w:val="20"/>
        </w:rPr>
        <w:t xml:space="preserve">Zespół Szkół </w:t>
      </w:r>
      <w:r w:rsidR="00953DBC">
        <w:rPr>
          <w:rFonts w:ascii="Tahoma" w:hAnsi="Tahoma" w:cs="Tahoma"/>
          <w:sz w:val="20"/>
          <w:szCs w:val="20"/>
        </w:rPr>
        <w:t>Nr 1</w:t>
      </w:r>
      <w:r w:rsidR="007E6B77" w:rsidRPr="00174B31">
        <w:rPr>
          <w:rFonts w:ascii="Tahoma" w:hAnsi="Tahoma" w:cs="Tahoma"/>
          <w:sz w:val="20"/>
          <w:szCs w:val="20"/>
        </w:rPr>
        <w:t xml:space="preserve"> im. Stanisława Staszica w Nowogardzie, ul. Ks. J. Poniatowskiego 21, 72-200 Nowogard</w:t>
      </w:r>
      <w:r w:rsidRPr="00174B31">
        <w:rPr>
          <w:rFonts w:ascii="Tahoma" w:hAnsi="Tahoma" w:cs="Tahoma"/>
          <w:sz w:val="20"/>
          <w:szCs w:val="20"/>
        </w:rPr>
        <w:t>.</w:t>
      </w:r>
    </w:p>
    <w:p w:rsidR="00174B31" w:rsidRPr="00174B31" w:rsidRDefault="00174B31" w:rsidP="00174B31">
      <w:pPr>
        <w:ind w:left="567" w:hanging="283"/>
        <w:jc w:val="both"/>
        <w:rPr>
          <w:rFonts w:ascii="Tahoma" w:hAnsi="Tahoma" w:cs="Tahoma"/>
          <w:sz w:val="20"/>
          <w:szCs w:val="20"/>
        </w:rPr>
      </w:pPr>
      <w:r w:rsidRPr="00174B31">
        <w:rPr>
          <w:rFonts w:ascii="Tahoma" w:hAnsi="Tahoma" w:cs="Tahoma"/>
          <w:sz w:val="20"/>
          <w:szCs w:val="20"/>
        </w:rPr>
        <w:t>d) Zespół Szkół Specjalnych, ul. Niepodległości 1b, 72-100 Goleniów</w:t>
      </w:r>
    </w:p>
    <w:p w:rsidR="00665658" w:rsidRPr="00174B31" w:rsidRDefault="00665658" w:rsidP="00665658">
      <w:pPr>
        <w:tabs>
          <w:tab w:val="left" w:pos="284"/>
        </w:tabs>
        <w:spacing w:before="120"/>
        <w:jc w:val="both"/>
        <w:rPr>
          <w:rFonts w:ascii="Tahoma" w:hAnsi="Tahoma" w:cs="Tahoma"/>
          <w:b/>
          <w:sz w:val="20"/>
          <w:szCs w:val="20"/>
        </w:rPr>
      </w:pPr>
      <w:r w:rsidRPr="00174B31">
        <w:rPr>
          <w:rFonts w:ascii="Tahoma" w:hAnsi="Tahoma" w:cs="Tahoma"/>
          <w:b/>
          <w:sz w:val="20"/>
          <w:szCs w:val="20"/>
        </w:rPr>
        <w:t>/C/ Miejsce ubezpieczenia:</w:t>
      </w:r>
    </w:p>
    <w:p w:rsidR="00665658" w:rsidRPr="00174B31" w:rsidRDefault="00665658" w:rsidP="000654D9">
      <w:pPr>
        <w:numPr>
          <w:ilvl w:val="0"/>
          <w:numId w:val="16"/>
        </w:numPr>
        <w:ind w:left="568" w:hanging="284"/>
        <w:jc w:val="both"/>
        <w:rPr>
          <w:rFonts w:ascii="Tahoma" w:hAnsi="Tahoma" w:cs="Tahoma"/>
          <w:sz w:val="20"/>
          <w:szCs w:val="20"/>
        </w:rPr>
      </w:pPr>
      <w:r w:rsidRPr="00174B31">
        <w:rPr>
          <w:rFonts w:ascii="Tahoma" w:hAnsi="Tahoma" w:cs="Tahoma"/>
          <w:sz w:val="20"/>
          <w:szCs w:val="20"/>
        </w:rPr>
        <w:t>Zespół Szkół Ponadgimnazjalnych w Goleniowie,  ul. Niepodległości 1, Goleniów.</w:t>
      </w:r>
    </w:p>
    <w:p w:rsidR="00665658" w:rsidRPr="00174B31" w:rsidRDefault="00665658" w:rsidP="000654D9">
      <w:pPr>
        <w:numPr>
          <w:ilvl w:val="0"/>
          <w:numId w:val="16"/>
        </w:numPr>
        <w:ind w:left="568" w:hanging="284"/>
        <w:jc w:val="both"/>
        <w:rPr>
          <w:rFonts w:ascii="Tahoma" w:hAnsi="Tahoma" w:cs="Tahoma"/>
          <w:sz w:val="20"/>
          <w:szCs w:val="20"/>
        </w:rPr>
      </w:pPr>
      <w:r w:rsidRPr="00174B31">
        <w:rPr>
          <w:rFonts w:ascii="Tahoma" w:hAnsi="Tahoma" w:cs="Tahoma"/>
          <w:sz w:val="20"/>
          <w:szCs w:val="20"/>
        </w:rPr>
        <w:t xml:space="preserve">Dom Pomocy Społecznej w Nowogardzie, </w:t>
      </w:r>
      <w:proofErr w:type="spellStart"/>
      <w:r w:rsidRPr="00174B31">
        <w:rPr>
          <w:rFonts w:ascii="Tahoma" w:hAnsi="Tahoma" w:cs="Tahoma"/>
          <w:sz w:val="20"/>
          <w:szCs w:val="20"/>
        </w:rPr>
        <w:t>Smużyny</w:t>
      </w:r>
      <w:proofErr w:type="spellEnd"/>
      <w:r w:rsidRPr="00174B31">
        <w:rPr>
          <w:rFonts w:ascii="Tahoma" w:hAnsi="Tahoma" w:cs="Tahoma"/>
          <w:sz w:val="20"/>
          <w:szCs w:val="20"/>
        </w:rPr>
        <w:t xml:space="preserve"> 2, 72-200 Nowogard, filia ul. Piłsudskiego 9, 72-200 Nowogard.</w:t>
      </w:r>
    </w:p>
    <w:p w:rsidR="001B4947" w:rsidRPr="00174B31" w:rsidRDefault="009D7C0D" w:rsidP="000654D9">
      <w:pPr>
        <w:numPr>
          <w:ilvl w:val="0"/>
          <w:numId w:val="16"/>
        </w:numPr>
        <w:ind w:left="568" w:hanging="284"/>
        <w:jc w:val="both"/>
        <w:rPr>
          <w:rFonts w:ascii="Tahoma" w:hAnsi="Tahoma" w:cs="Tahoma"/>
          <w:sz w:val="20"/>
          <w:szCs w:val="20"/>
        </w:rPr>
      </w:pPr>
      <w:r w:rsidRPr="00174B31">
        <w:rPr>
          <w:rFonts w:ascii="Tahoma" w:hAnsi="Tahoma" w:cs="Tahoma"/>
          <w:sz w:val="20"/>
          <w:szCs w:val="20"/>
        </w:rPr>
        <w:t xml:space="preserve">Zespół Szkół </w:t>
      </w:r>
      <w:r w:rsidR="00953DBC">
        <w:rPr>
          <w:rFonts w:ascii="Tahoma" w:hAnsi="Tahoma" w:cs="Tahoma"/>
          <w:sz w:val="20"/>
          <w:szCs w:val="20"/>
        </w:rPr>
        <w:t>Nr 1</w:t>
      </w:r>
      <w:r w:rsidRPr="00174B31">
        <w:rPr>
          <w:rFonts w:ascii="Tahoma" w:hAnsi="Tahoma" w:cs="Tahoma"/>
          <w:sz w:val="20"/>
          <w:szCs w:val="20"/>
        </w:rPr>
        <w:t xml:space="preserve"> im. Stanisława Staszica w Nowogardzie, ul. Ks. J. Poniatowskiego 21, 72-200 Nowogard.</w:t>
      </w:r>
    </w:p>
    <w:p w:rsidR="00174B31" w:rsidRPr="00174B31" w:rsidRDefault="00174B31" w:rsidP="000654D9">
      <w:pPr>
        <w:numPr>
          <w:ilvl w:val="0"/>
          <w:numId w:val="16"/>
        </w:numPr>
        <w:ind w:left="568" w:hanging="284"/>
        <w:jc w:val="both"/>
        <w:rPr>
          <w:rFonts w:ascii="Tahoma" w:hAnsi="Tahoma" w:cs="Tahoma"/>
          <w:sz w:val="20"/>
          <w:szCs w:val="20"/>
        </w:rPr>
      </w:pPr>
      <w:r w:rsidRPr="00174B31">
        <w:rPr>
          <w:rFonts w:ascii="Tahoma" w:hAnsi="Tahoma" w:cs="Tahoma"/>
          <w:sz w:val="20"/>
          <w:szCs w:val="20"/>
        </w:rPr>
        <w:t>Zespół Szkół Specjalnych, ul. Niepodległości 1b, 72-100 Goleniów.</w:t>
      </w:r>
    </w:p>
    <w:p w:rsidR="00E0408B" w:rsidRPr="00174B31" w:rsidRDefault="00665658" w:rsidP="0023567D">
      <w:pPr>
        <w:spacing w:before="120"/>
        <w:jc w:val="both"/>
        <w:rPr>
          <w:rFonts w:ascii="Tahoma" w:hAnsi="Tahoma" w:cs="Tahoma"/>
          <w:sz w:val="20"/>
          <w:szCs w:val="20"/>
        </w:rPr>
      </w:pPr>
      <w:r w:rsidRPr="00174B31">
        <w:rPr>
          <w:rFonts w:ascii="Tahoma" w:hAnsi="Tahoma" w:cs="Tahoma"/>
          <w:b/>
          <w:sz w:val="20"/>
          <w:szCs w:val="20"/>
        </w:rPr>
        <w:t xml:space="preserve">/D/ </w:t>
      </w:r>
      <w:r w:rsidRPr="00174B31">
        <w:rPr>
          <w:rFonts w:ascii="Tahoma" w:hAnsi="Tahoma" w:cs="Tahoma"/>
          <w:b/>
          <w:bCs/>
          <w:sz w:val="20"/>
          <w:szCs w:val="20"/>
        </w:rPr>
        <w:t>Okres  ubezpieczenia</w:t>
      </w:r>
      <w:r w:rsidRPr="00174B31">
        <w:rPr>
          <w:rFonts w:ascii="Tahoma" w:hAnsi="Tahoma" w:cs="Tahoma"/>
          <w:b/>
          <w:sz w:val="20"/>
          <w:szCs w:val="20"/>
        </w:rPr>
        <w:t xml:space="preserve">: </w:t>
      </w:r>
      <w:r w:rsidR="00132DE2" w:rsidRPr="00174B31">
        <w:rPr>
          <w:rFonts w:ascii="Tahoma" w:hAnsi="Tahoma" w:cs="Tahoma"/>
          <w:sz w:val="20"/>
        </w:rPr>
        <w:t xml:space="preserve">15 czerwca 2020 r. – 14 czerwca 2024 r. </w:t>
      </w:r>
      <w:r w:rsidR="00132DE2" w:rsidRPr="00174B31">
        <w:rPr>
          <w:rFonts w:ascii="Tahoma" w:hAnsi="Tahoma" w:cs="Tahoma"/>
          <w:iCs/>
          <w:sz w:val="20"/>
        </w:rPr>
        <w:t xml:space="preserve">(w podziale na 4 </w:t>
      </w:r>
      <w:r w:rsidR="00132DE2" w:rsidRPr="00174B31">
        <w:rPr>
          <w:rFonts w:ascii="Tahoma" w:hAnsi="Tahoma" w:cs="Tahoma"/>
          <w:sz w:val="20"/>
        </w:rPr>
        <w:t>dwunastomiesięczne okresy polisowe).</w:t>
      </w:r>
    </w:p>
    <w:p w:rsidR="00665658" w:rsidRPr="00591FF9" w:rsidRDefault="00665658" w:rsidP="00665658">
      <w:pPr>
        <w:pStyle w:val="LucaCash"/>
        <w:spacing w:before="120" w:line="240" w:lineRule="auto"/>
        <w:jc w:val="both"/>
        <w:rPr>
          <w:rFonts w:ascii="Tahoma" w:hAnsi="Tahoma" w:cs="Tahoma"/>
          <w:b/>
          <w:sz w:val="20"/>
          <w:szCs w:val="20"/>
        </w:rPr>
      </w:pPr>
      <w:r w:rsidRPr="00591FF9">
        <w:rPr>
          <w:rFonts w:ascii="Tahoma" w:hAnsi="Tahoma" w:cs="Tahoma"/>
          <w:b/>
          <w:sz w:val="20"/>
          <w:szCs w:val="20"/>
        </w:rPr>
        <w:t>/E/ Zakres  ubezpieczenia:</w:t>
      </w:r>
    </w:p>
    <w:p w:rsidR="00665658" w:rsidRPr="00591FF9" w:rsidRDefault="00665658" w:rsidP="000654D9">
      <w:pPr>
        <w:pStyle w:val="Tekstpodstawowy2"/>
        <w:numPr>
          <w:ilvl w:val="1"/>
          <w:numId w:val="38"/>
        </w:numPr>
        <w:tabs>
          <w:tab w:val="clear" w:pos="2007"/>
          <w:tab w:val="num" w:pos="284"/>
        </w:tabs>
        <w:ind w:left="284" w:hanging="284"/>
        <w:jc w:val="both"/>
        <w:rPr>
          <w:rFonts w:ascii="Tahoma" w:hAnsi="Tahoma" w:cs="Tahoma"/>
          <w:sz w:val="20"/>
        </w:rPr>
      </w:pPr>
      <w:r w:rsidRPr="00591FF9">
        <w:rPr>
          <w:rFonts w:ascii="Tahoma" w:hAnsi="Tahoma" w:cs="Tahoma"/>
          <w:sz w:val="20"/>
        </w:rPr>
        <w:t xml:space="preserve">Ochroną ubezpieczeniową objęte są maszyny </w:t>
      </w:r>
      <w:r w:rsidR="00C502C3" w:rsidRPr="00591FF9">
        <w:rPr>
          <w:rFonts w:ascii="Tahoma" w:hAnsi="Tahoma" w:cs="Tahoma"/>
          <w:sz w:val="20"/>
        </w:rPr>
        <w:t xml:space="preserve">i urządzenia </w:t>
      </w:r>
      <w:r w:rsidRPr="00591FF9">
        <w:rPr>
          <w:rFonts w:ascii="Tahoma" w:hAnsi="Tahoma" w:cs="Tahoma"/>
          <w:sz w:val="20"/>
        </w:rPr>
        <w:t>zainstalowane na stanowiskach pracy, podczas eksploatacji, napraw lub remontów oraz montażu i demontażu, jak również podczas transportu wewnątrzzakładowego.</w:t>
      </w:r>
    </w:p>
    <w:p w:rsidR="00665658" w:rsidRPr="00591FF9" w:rsidRDefault="00665658" w:rsidP="00A10EB1">
      <w:pPr>
        <w:pStyle w:val="Tekstpodstawowy3"/>
        <w:spacing w:after="0"/>
        <w:ind w:left="284"/>
        <w:jc w:val="both"/>
        <w:rPr>
          <w:rFonts w:ascii="Tahoma" w:hAnsi="Tahoma" w:cs="Tahoma"/>
          <w:sz w:val="20"/>
          <w:szCs w:val="20"/>
        </w:rPr>
      </w:pPr>
      <w:r w:rsidRPr="00591FF9">
        <w:rPr>
          <w:rFonts w:ascii="Tahoma" w:hAnsi="Tahoma" w:cs="Tahoma"/>
          <w:sz w:val="20"/>
          <w:szCs w:val="20"/>
        </w:rPr>
        <w:t>Jeżeli OWU nie stanowią korzystniej</w:t>
      </w:r>
      <w:r w:rsidR="009F6848" w:rsidRPr="00591FF9">
        <w:rPr>
          <w:rFonts w:ascii="Tahoma" w:hAnsi="Tahoma" w:cs="Tahoma"/>
          <w:sz w:val="20"/>
          <w:szCs w:val="20"/>
        </w:rPr>
        <w:t xml:space="preserve"> dla ubezpieczonego</w:t>
      </w:r>
      <w:r w:rsidRPr="00591FF9">
        <w:rPr>
          <w:rFonts w:ascii="Tahoma" w:hAnsi="Tahoma" w:cs="Tahoma"/>
          <w:sz w:val="20"/>
          <w:szCs w:val="20"/>
        </w:rPr>
        <w:t xml:space="preserve">, ochroną ubezpieczeniową objęte są maszyny </w:t>
      </w:r>
      <w:r w:rsidR="00C502C3" w:rsidRPr="00591FF9">
        <w:rPr>
          <w:rFonts w:ascii="Tahoma" w:hAnsi="Tahoma" w:cs="Tahoma"/>
          <w:sz w:val="20"/>
          <w:szCs w:val="20"/>
        </w:rPr>
        <w:t>i urządzenia</w:t>
      </w:r>
      <w:r w:rsidR="00C502C3" w:rsidRPr="00591FF9">
        <w:rPr>
          <w:rFonts w:ascii="Tahoma" w:hAnsi="Tahoma" w:cs="Tahoma"/>
          <w:b/>
          <w:sz w:val="20"/>
          <w:szCs w:val="20"/>
        </w:rPr>
        <w:t xml:space="preserve"> </w:t>
      </w:r>
      <w:r w:rsidRPr="00591FF9">
        <w:rPr>
          <w:rFonts w:ascii="Tahoma" w:hAnsi="Tahoma" w:cs="Tahoma"/>
          <w:sz w:val="20"/>
          <w:szCs w:val="20"/>
        </w:rPr>
        <w:t>od zniszczenia lub uszkodzenia wskutek zdarzeń losowych o charakterze nagłym i niespodziewanym, w szczególności od szkód spowodowanych na skutek wystąpienia co najmniej jednego z następujących zdarzeń:</w:t>
      </w:r>
    </w:p>
    <w:p w:rsidR="00665658" w:rsidRPr="00591FF9" w:rsidRDefault="00665658" w:rsidP="000654D9">
      <w:pPr>
        <w:pStyle w:val="Tekstpodstawowy3"/>
        <w:numPr>
          <w:ilvl w:val="0"/>
          <w:numId w:val="46"/>
        </w:numPr>
        <w:tabs>
          <w:tab w:val="left" w:pos="340"/>
          <w:tab w:val="num" w:pos="567"/>
        </w:tabs>
        <w:suppressAutoHyphens/>
        <w:spacing w:after="0"/>
        <w:jc w:val="both"/>
        <w:rPr>
          <w:rFonts w:ascii="Tahoma" w:hAnsi="Tahoma" w:cs="Tahoma"/>
          <w:sz w:val="20"/>
          <w:szCs w:val="20"/>
        </w:rPr>
      </w:pPr>
      <w:r w:rsidRPr="00591FF9">
        <w:rPr>
          <w:rFonts w:ascii="Tahoma" w:hAnsi="Tahoma" w:cs="Tahoma"/>
          <w:sz w:val="20"/>
          <w:szCs w:val="20"/>
        </w:rPr>
        <w:t>błędów w projektowaniu lub konstrukcji,</w:t>
      </w:r>
    </w:p>
    <w:p w:rsidR="00665658" w:rsidRPr="00591FF9" w:rsidRDefault="00665658" w:rsidP="000654D9">
      <w:pPr>
        <w:pStyle w:val="Tekstpodstawowy3"/>
        <w:numPr>
          <w:ilvl w:val="0"/>
          <w:numId w:val="46"/>
        </w:numPr>
        <w:tabs>
          <w:tab w:val="left" w:pos="340"/>
          <w:tab w:val="num" w:pos="567"/>
        </w:tabs>
        <w:suppressAutoHyphens/>
        <w:spacing w:after="0"/>
        <w:jc w:val="both"/>
        <w:rPr>
          <w:rFonts w:ascii="Tahoma" w:hAnsi="Tahoma" w:cs="Tahoma"/>
          <w:sz w:val="20"/>
          <w:szCs w:val="20"/>
        </w:rPr>
      </w:pPr>
      <w:r w:rsidRPr="00591FF9">
        <w:rPr>
          <w:rFonts w:ascii="Tahoma" w:hAnsi="Tahoma" w:cs="Tahoma"/>
          <w:sz w:val="20"/>
          <w:szCs w:val="20"/>
        </w:rPr>
        <w:t>użycia do produkcji niewłaściwego lub wadliwego materiału,</w:t>
      </w:r>
    </w:p>
    <w:p w:rsidR="00665658" w:rsidRPr="00591FF9" w:rsidRDefault="00665658" w:rsidP="000654D9">
      <w:pPr>
        <w:pStyle w:val="Tekstpodstawowy3"/>
        <w:numPr>
          <w:ilvl w:val="0"/>
          <w:numId w:val="46"/>
        </w:numPr>
        <w:tabs>
          <w:tab w:val="left" w:pos="567"/>
        </w:tabs>
        <w:suppressAutoHyphens/>
        <w:spacing w:after="0"/>
        <w:jc w:val="both"/>
        <w:rPr>
          <w:rFonts w:ascii="Tahoma" w:hAnsi="Tahoma" w:cs="Tahoma"/>
          <w:sz w:val="20"/>
          <w:szCs w:val="20"/>
        </w:rPr>
      </w:pPr>
      <w:r w:rsidRPr="00591FF9">
        <w:rPr>
          <w:rFonts w:ascii="Tahoma" w:hAnsi="Tahoma" w:cs="Tahoma"/>
          <w:sz w:val="20"/>
          <w:szCs w:val="20"/>
        </w:rPr>
        <w:t>wad i usterek fabrycznych nie wykrytych podczas wykonania maszyny</w:t>
      </w:r>
      <w:r w:rsidR="00C502C3" w:rsidRPr="00591FF9">
        <w:rPr>
          <w:rFonts w:ascii="Tahoma" w:hAnsi="Tahoma" w:cs="Tahoma"/>
          <w:sz w:val="20"/>
          <w:szCs w:val="20"/>
          <w:lang w:val="pl-PL"/>
        </w:rPr>
        <w:t xml:space="preserve"> </w:t>
      </w:r>
      <w:r w:rsidR="00C502C3" w:rsidRPr="00591FF9">
        <w:rPr>
          <w:rFonts w:ascii="Tahoma" w:hAnsi="Tahoma" w:cs="Tahoma"/>
          <w:sz w:val="20"/>
          <w:szCs w:val="20"/>
        </w:rPr>
        <w:t>lub urządzenia</w:t>
      </w:r>
      <w:r w:rsidRPr="00591FF9">
        <w:rPr>
          <w:rFonts w:ascii="Tahoma" w:hAnsi="Tahoma" w:cs="Tahoma"/>
          <w:sz w:val="20"/>
          <w:szCs w:val="20"/>
        </w:rPr>
        <w:t xml:space="preserve">, </w:t>
      </w:r>
    </w:p>
    <w:p w:rsidR="00665658" w:rsidRPr="00591FF9" w:rsidRDefault="00665658" w:rsidP="000654D9">
      <w:pPr>
        <w:pStyle w:val="Tekstpodstawowy3"/>
        <w:numPr>
          <w:ilvl w:val="0"/>
          <w:numId w:val="46"/>
        </w:numPr>
        <w:tabs>
          <w:tab w:val="left" w:pos="340"/>
          <w:tab w:val="num" w:pos="567"/>
        </w:tabs>
        <w:suppressAutoHyphens/>
        <w:spacing w:after="0"/>
        <w:ind w:left="567" w:hanging="283"/>
        <w:jc w:val="both"/>
        <w:rPr>
          <w:rFonts w:ascii="Tahoma" w:hAnsi="Tahoma" w:cs="Tahoma"/>
          <w:sz w:val="20"/>
          <w:szCs w:val="20"/>
        </w:rPr>
      </w:pPr>
      <w:r w:rsidRPr="00591FF9">
        <w:rPr>
          <w:rFonts w:ascii="Tahoma" w:hAnsi="Tahoma" w:cs="Tahoma"/>
          <w:sz w:val="20"/>
          <w:szCs w:val="20"/>
        </w:rPr>
        <w:t>nieostrożności, niewłaściwego użytkowania, braku wprawy, błędów operatora oraz świadomego i celowego zniszczenia przez osoby trzecie,</w:t>
      </w:r>
    </w:p>
    <w:p w:rsidR="00665658" w:rsidRPr="00591FF9" w:rsidRDefault="00665658" w:rsidP="000654D9">
      <w:pPr>
        <w:pStyle w:val="Tekstpodstawowy3"/>
        <w:numPr>
          <w:ilvl w:val="0"/>
          <w:numId w:val="46"/>
        </w:numPr>
        <w:tabs>
          <w:tab w:val="left" w:pos="340"/>
          <w:tab w:val="num" w:pos="567"/>
        </w:tabs>
        <w:suppressAutoHyphens/>
        <w:spacing w:after="0"/>
        <w:ind w:left="567" w:hanging="283"/>
        <w:jc w:val="both"/>
        <w:rPr>
          <w:rFonts w:ascii="Tahoma" w:hAnsi="Tahoma" w:cs="Tahoma"/>
          <w:sz w:val="20"/>
          <w:szCs w:val="20"/>
        </w:rPr>
      </w:pPr>
      <w:r w:rsidRPr="00591FF9">
        <w:rPr>
          <w:rFonts w:ascii="Tahoma" w:hAnsi="Tahoma" w:cs="Tahoma"/>
          <w:sz w:val="20"/>
          <w:szCs w:val="20"/>
        </w:rPr>
        <w:t>przyczyn eksploatacyjnych</w:t>
      </w:r>
      <w:r w:rsidR="00382CC7" w:rsidRPr="00591FF9">
        <w:rPr>
          <w:rFonts w:ascii="Tahoma" w:hAnsi="Tahoma" w:cs="Tahoma"/>
          <w:sz w:val="20"/>
          <w:szCs w:val="20"/>
        </w:rPr>
        <w:t xml:space="preserve"> (z wyłączeniem szkód wynikających z naturalnego zużycia)</w:t>
      </w:r>
      <w:r w:rsidRPr="00591FF9">
        <w:rPr>
          <w:rFonts w:ascii="Tahoma" w:hAnsi="Tahoma" w:cs="Tahoma"/>
          <w:sz w:val="20"/>
          <w:szCs w:val="20"/>
        </w:rPr>
        <w:t>, w tym:</w:t>
      </w:r>
    </w:p>
    <w:p w:rsidR="00665658" w:rsidRPr="00591FF9" w:rsidRDefault="00665658" w:rsidP="000654D9">
      <w:pPr>
        <w:pStyle w:val="Tekstpodstawowy3"/>
        <w:numPr>
          <w:ilvl w:val="0"/>
          <w:numId w:val="46"/>
        </w:numPr>
        <w:tabs>
          <w:tab w:val="left" w:pos="567"/>
        </w:tabs>
        <w:suppressAutoHyphens/>
        <w:spacing w:after="0"/>
        <w:jc w:val="both"/>
        <w:rPr>
          <w:rFonts w:ascii="Tahoma" w:hAnsi="Tahoma" w:cs="Tahoma"/>
          <w:sz w:val="20"/>
          <w:szCs w:val="20"/>
        </w:rPr>
      </w:pPr>
      <w:r w:rsidRPr="00591FF9">
        <w:rPr>
          <w:rFonts w:ascii="Tahoma" w:hAnsi="Tahoma" w:cs="Tahoma"/>
          <w:sz w:val="20"/>
          <w:szCs w:val="20"/>
        </w:rPr>
        <w:t>rozerwania przez siły odśrodkowe,</w:t>
      </w:r>
    </w:p>
    <w:p w:rsidR="00665658" w:rsidRPr="00591FF9" w:rsidRDefault="00665658" w:rsidP="000654D9">
      <w:pPr>
        <w:pStyle w:val="Tekstpodstawowy3"/>
        <w:numPr>
          <w:ilvl w:val="0"/>
          <w:numId w:val="46"/>
        </w:numPr>
        <w:tabs>
          <w:tab w:val="left" w:pos="340"/>
          <w:tab w:val="num" w:pos="567"/>
        </w:tabs>
        <w:suppressAutoHyphens/>
        <w:spacing w:after="0"/>
        <w:ind w:left="567" w:hanging="283"/>
        <w:jc w:val="both"/>
        <w:rPr>
          <w:rFonts w:ascii="Tahoma" w:hAnsi="Tahoma" w:cs="Tahoma"/>
          <w:sz w:val="20"/>
          <w:szCs w:val="20"/>
        </w:rPr>
      </w:pPr>
      <w:r w:rsidRPr="00591FF9">
        <w:rPr>
          <w:rFonts w:ascii="Tahoma" w:hAnsi="Tahoma" w:cs="Tahoma"/>
          <w:sz w:val="20"/>
          <w:szCs w:val="20"/>
        </w:rPr>
        <w:t>wadliwego działania</w:t>
      </w:r>
      <w:r w:rsidR="00C502C3" w:rsidRPr="00591FF9">
        <w:rPr>
          <w:rFonts w:ascii="Tahoma" w:hAnsi="Tahoma" w:cs="Tahoma"/>
          <w:sz w:val="20"/>
          <w:szCs w:val="20"/>
          <w:lang w:val="pl-PL"/>
        </w:rPr>
        <w:t xml:space="preserve"> </w:t>
      </w:r>
      <w:r w:rsidRPr="00591FF9">
        <w:rPr>
          <w:rFonts w:ascii="Tahoma" w:hAnsi="Tahoma" w:cs="Tahoma"/>
          <w:sz w:val="20"/>
          <w:szCs w:val="20"/>
        </w:rPr>
        <w:t>/</w:t>
      </w:r>
      <w:r w:rsidR="00C502C3" w:rsidRPr="00591FF9">
        <w:rPr>
          <w:rFonts w:ascii="Tahoma" w:hAnsi="Tahoma" w:cs="Tahoma"/>
          <w:sz w:val="20"/>
          <w:szCs w:val="20"/>
          <w:lang w:val="pl-PL"/>
        </w:rPr>
        <w:t xml:space="preserve"> </w:t>
      </w:r>
      <w:r w:rsidRPr="00591FF9">
        <w:rPr>
          <w:rFonts w:ascii="Tahoma" w:hAnsi="Tahoma" w:cs="Tahoma"/>
          <w:sz w:val="20"/>
          <w:szCs w:val="20"/>
        </w:rPr>
        <w:t>braku działania urządzeń zabezpieczających, sygnalizacyjno-pomiarowych,</w:t>
      </w:r>
    </w:p>
    <w:p w:rsidR="00665658" w:rsidRPr="00591FF9" w:rsidRDefault="00665658" w:rsidP="000654D9">
      <w:pPr>
        <w:pStyle w:val="Tekstpodstawowy3"/>
        <w:numPr>
          <w:ilvl w:val="0"/>
          <w:numId w:val="46"/>
        </w:numPr>
        <w:tabs>
          <w:tab w:val="left" w:pos="340"/>
          <w:tab w:val="num" w:pos="567"/>
        </w:tabs>
        <w:suppressAutoHyphens/>
        <w:spacing w:after="0"/>
        <w:ind w:left="567" w:hanging="283"/>
        <w:jc w:val="both"/>
        <w:rPr>
          <w:rFonts w:ascii="Tahoma" w:hAnsi="Tahoma" w:cs="Tahoma"/>
          <w:sz w:val="20"/>
          <w:szCs w:val="20"/>
        </w:rPr>
      </w:pPr>
      <w:r w:rsidRPr="00591FF9">
        <w:rPr>
          <w:rFonts w:ascii="Tahoma" w:hAnsi="Tahoma" w:cs="Tahoma"/>
          <w:sz w:val="20"/>
          <w:szCs w:val="20"/>
        </w:rPr>
        <w:t>niedoboru wody w kotłach,</w:t>
      </w:r>
    </w:p>
    <w:p w:rsidR="00665658" w:rsidRPr="00591FF9" w:rsidRDefault="00665658" w:rsidP="000654D9">
      <w:pPr>
        <w:pStyle w:val="Tekstpodstawowy3"/>
        <w:numPr>
          <w:ilvl w:val="0"/>
          <w:numId w:val="46"/>
        </w:numPr>
        <w:tabs>
          <w:tab w:val="left" w:pos="567"/>
        </w:tabs>
        <w:suppressAutoHyphens/>
        <w:spacing w:after="0"/>
        <w:jc w:val="both"/>
        <w:rPr>
          <w:rFonts w:ascii="Tahoma" w:hAnsi="Tahoma" w:cs="Tahoma"/>
          <w:sz w:val="20"/>
          <w:szCs w:val="20"/>
        </w:rPr>
      </w:pPr>
      <w:r w:rsidRPr="00591FF9">
        <w:rPr>
          <w:rFonts w:ascii="Tahoma" w:hAnsi="Tahoma" w:cs="Tahoma"/>
          <w:sz w:val="20"/>
          <w:szCs w:val="20"/>
        </w:rPr>
        <w:t>przegrzania,</w:t>
      </w:r>
    </w:p>
    <w:p w:rsidR="00665658" w:rsidRPr="00591FF9" w:rsidRDefault="00665658" w:rsidP="000654D9">
      <w:pPr>
        <w:pStyle w:val="Tekstpodstawowy3"/>
        <w:numPr>
          <w:ilvl w:val="0"/>
          <w:numId w:val="46"/>
        </w:numPr>
        <w:tabs>
          <w:tab w:val="left" w:pos="567"/>
        </w:tabs>
        <w:suppressAutoHyphens/>
        <w:spacing w:after="0"/>
        <w:jc w:val="both"/>
        <w:rPr>
          <w:rFonts w:ascii="Tahoma" w:hAnsi="Tahoma" w:cs="Tahoma"/>
          <w:sz w:val="20"/>
          <w:szCs w:val="20"/>
        </w:rPr>
      </w:pPr>
      <w:r w:rsidRPr="00591FF9">
        <w:rPr>
          <w:rFonts w:ascii="Tahoma" w:hAnsi="Tahoma" w:cs="Tahoma"/>
          <w:sz w:val="20"/>
          <w:szCs w:val="20"/>
        </w:rPr>
        <w:t>nadmiernego ciśnienia,</w:t>
      </w:r>
    </w:p>
    <w:p w:rsidR="00665658" w:rsidRPr="00591FF9" w:rsidRDefault="00665658" w:rsidP="000654D9">
      <w:pPr>
        <w:pStyle w:val="Tekstpodstawowy3"/>
        <w:numPr>
          <w:ilvl w:val="0"/>
          <w:numId w:val="46"/>
        </w:numPr>
        <w:tabs>
          <w:tab w:val="left" w:pos="567"/>
        </w:tabs>
        <w:suppressAutoHyphens/>
        <w:spacing w:after="0"/>
        <w:jc w:val="both"/>
        <w:rPr>
          <w:rFonts w:ascii="Tahoma" w:hAnsi="Tahoma" w:cs="Tahoma"/>
          <w:sz w:val="20"/>
          <w:szCs w:val="20"/>
        </w:rPr>
      </w:pPr>
      <w:r w:rsidRPr="00591FF9">
        <w:rPr>
          <w:rFonts w:ascii="Tahoma" w:hAnsi="Tahoma" w:cs="Tahoma"/>
          <w:sz w:val="20"/>
          <w:szCs w:val="20"/>
        </w:rPr>
        <w:t>poluzowania się części,</w:t>
      </w:r>
    </w:p>
    <w:p w:rsidR="00665658" w:rsidRPr="00591FF9" w:rsidRDefault="00665658" w:rsidP="000654D9">
      <w:pPr>
        <w:pStyle w:val="Tekstpodstawowy3"/>
        <w:numPr>
          <w:ilvl w:val="0"/>
          <w:numId w:val="46"/>
        </w:numPr>
        <w:tabs>
          <w:tab w:val="left" w:pos="567"/>
        </w:tabs>
        <w:suppressAutoHyphens/>
        <w:spacing w:after="0"/>
        <w:jc w:val="both"/>
        <w:rPr>
          <w:rFonts w:ascii="Tahoma" w:hAnsi="Tahoma" w:cs="Tahoma"/>
          <w:sz w:val="20"/>
          <w:szCs w:val="20"/>
        </w:rPr>
      </w:pPr>
      <w:r w:rsidRPr="00591FF9">
        <w:rPr>
          <w:rFonts w:ascii="Tahoma" w:hAnsi="Tahoma" w:cs="Tahoma"/>
          <w:sz w:val="20"/>
          <w:szCs w:val="20"/>
        </w:rPr>
        <w:t>dostania się ciała obcego,</w:t>
      </w:r>
    </w:p>
    <w:p w:rsidR="00665658" w:rsidRPr="00591FF9" w:rsidRDefault="00665658" w:rsidP="000654D9">
      <w:pPr>
        <w:pStyle w:val="Tekstpodstawowy3"/>
        <w:numPr>
          <w:ilvl w:val="0"/>
          <w:numId w:val="46"/>
        </w:numPr>
        <w:tabs>
          <w:tab w:val="left" w:pos="340"/>
          <w:tab w:val="num" w:pos="567"/>
        </w:tabs>
        <w:suppressAutoHyphens/>
        <w:spacing w:after="0"/>
        <w:jc w:val="both"/>
        <w:rPr>
          <w:rFonts w:ascii="Tahoma" w:hAnsi="Tahoma" w:cs="Tahoma"/>
          <w:sz w:val="20"/>
          <w:szCs w:val="20"/>
        </w:rPr>
      </w:pPr>
      <w:r w:rsidRPr="00591FF9">
        <w:rPr>
          <w:rFonts w:ascii="Tahoma" w:hAnsi="Tahoma" w:cs="Tahoma"/>
          <w:sz w:val="20"/>
          <w:szCs w:val="20"/>
        </w:rPr>
        <w:t xml:space="preserve">zwarcia, przepięcia, przetężenia i innych przyczyn elektrycznych, </w:t>
      </w:r>
    </w:p>
    <w:p w:rsidR="00665658" w:rsidRPr="00591FF9" w:rsidRDefault="00665658" w:rsidP="000654D9">
      <w:pPr>
        <w:pStyle w:val="Tekstpodstawowy3"/>
        <w:numPr>
          <w:ilvl w:val="0"/>
          <w:numId w:val="46"/>
        </w:numPr>
        <w:tabs>
          <w:tab w:val="left" w:pos="340"/>
          <w:tab w:val="num" w:pos="567"/>
        </w:tabs>
        <w:suppressAutoHyphens/>
        <w:spacing w:after="0"/>
        <w:jc w:val="both"/>
        <w:rPr>
          <w:rFonts w:ascii="Tahoma" w:hAnsi="Tahoma" w:cs="Tahoma"/>
          <w:sz w:val="20"/>
          <w:szCs w:val="20"/>
        </w:rPr>
      </w:pPr>
      <w:r w:rsidRPr="00591FF9">
        <w:rPr>
          <w:rFonts w:ascii="Tahoma" w:hAnsi="Tahoma" w:cs="Tahoma"/>
          <w:sz w:val="20"/>
          <w:szCs w:val="20"/>
        </w:rPr>
        <w:t>akacja ratownicza prowadzona w związku z w/w zdarzeniami.</w:t>
      </w:r>
    </w:p>
    <w:p w:rsidR="006C7178" w:rsidRPr="00591FF9" w:rsidRDefault="006C7178" w:rsidP="000D76B0">
      <w:pPr>
        <w:pStyle w:val="Tekstpodstawowy3"/>
        <w:tabs>
          <w:tab w:val="left" w:pos="340"/>
        </w:tabs>
        <w:suppressAutoHyphens/>
        <w:spacing w:after="0"/>
        <w:ind w:left="170"/>
        <w:jc w:val="both"/>
        <w:rPr>
          <w:rFonts w:ascii="Tahoma" w:hAnsi="Tahoma" w:cs="Tahoma"/>
          <w:sz w:val="20"/>
          <w:szCs w:val="20"/>
        </w:rPr>
      </w:pPr>
    </w:p>
    <w:p w:rsidR="006C7178" w:rsidRPr="00591FF9" w:rsidRDefault="006C7178" w:rsidP="000654D9">
      <w:pPr>
        <w:pStyle w:val="Tekstpodstawowy3"/>
        <w:numPr>
          <w:ilvl w:val="1"/>
          <w:numId w:val="38"/>
        </w:numPr>
        <w:tabs>
          <w:tab w:val="clear" w:pos="2007"/>
          <w:tab w:val="left" w:pos="0"/>
          <w:tab w:val="num" w:pos="284"/>
        </w:tabs>
        <w:suppressAutoHyphens/>
        <w:spacing w:after="0"/>
        <w:ind w:left="0"/>
        <w:jc w:val="both"/>
        <w:rPr>
          <w:rFonts w:ascii="Tahoma" w:hAnsi="Tahoma" w:cs="Tahoma"/>
          <w:sz w:val="20"/>
          <w:szCs w:val="20"/>
        </w:rPr>
      </w:pPr>
      <w:r w:rsidRPr="00591FF9">
        <w:rPr>
          <w:rFonts w:ascii="Tahoma" w:hAnsi="Tahoma" w:cs="Tahoma"/>
          <w:sz w:val="20"/>
          <w:szCs w:val="20"/>
        </w:rPr>
        <w:t xml:space="preserve">Ubezpieczyciel pokrywa także w granicach sumy ubezpieczenia: </w:t>
      </w:r>
    </w:p>
    <w:p w:rsidR="006C7178" w:rsidRPr="00591FF9" w:rsidRDefault="006C7178" w:rsidP="000654D9">
      <w:pPr>
        <w:pStyle w:val="Tekstpodstawowy3"/>
        <w:numPr>
          <w:ilvl w:val="0"/>
          <w:numId w:val="47"/>
        </w:numPr>
        <w:tabs>
          <w:tab w:val="num" w:pos="567"/>
        </w:tabs>
        <w:spacing w:after="60"/>
        <w:ind w:left="567" w:hanging="284"/>
        <w:jc w:val="both"/>
        <w:rPr>
          <w:rFonts w:ascii="Tahoma" w:hAnsi="Tahoma" w:cs="Tahoma"/>
          <w:sz w:val="20"/>
          <w:szCs w:val="20"/>
        </w:rPr>
      </w:pPr>
      <w:r w:rsidRPr="00591FF9">
        <w:rPr>
          <w:rFonts w:ascii="Tahoma" w:hAnsi="Tahoma" w:cs="Tahoma"/>
          <w:sz w:val="20"/>
          <w:szCs w:val="20"/>
        </w:rPr>
        <w:t>koszty zastosowania podjętych środków w celu ratowania ubezpieczonego mienia oraz zapobieżenia szkodzie lub zmniejszenia jej rozmiarów jeżeli środki te były celowe, chociażby okazały się bezskuteczne,</w:t>
      </w:r>
    </w:p>
    <w:p w:rsidR="000D76B0" w:rsidRPr="00591FF9" w:rsidRDefault="000D76B0" w:rsidP="000654D9">
      <w:pPr>
        <w:pStyle w:val="Tekstpodstawowy3"/>
        <w:numPr>
          <w:ilvl w:val="0"/>
          <w:numId w:val="47"/>
        </w:numPr>
        <w:tabs>
          <w:tab w:val="num" w:pos="567"/>
        </w:tabs>
        <w:spacing w:after="60"/>
        <w:ind w:left="567" w:hanging="284"/>
        <w:jc w:val="both"/>
        <w:rPr>
          <w:rFonts w:ascii="Tahoma" w:hAnsi="Tahoma" w:cs="Tahoma"/>
          <w:sz w:val="20"/>
          <w:szCs w:val="20"/>
        </w:rPr>
      </w:pPr>
      <w:r w:rsidRPr="00591FF9">
        <w:rPr>
          <w:rFonts w:ascii="Tahoma" w:hAnsi="Tahoma" w:cs="Tahoma"/>
          <w:sz w:val="20"/>
          <w:szCs w:val="20"/>
        </w:rPr>
        <w:lastRenderedPageBreak/>
        <w:t xml:space="preserve">koszty uprzątnięcia pozostałości po szkodzie objętej zakresem ubezpieczenia, </w:t>
      </w:r>
      <w:r w:rsidR="006C7178" w:rsidRPr="00591FF9">
        <w:rPr>
          <w:rFonts w:ascii="Tahoma" w:hAnsi="Tahoma" w:cs="Tahoma"/>
          <w:sz w:val="20"/>
          <w:szCs w:val="20"/>
        </w:rPr>
        <w:t>do</w:t>
      </w:r>
      <w:r w:rsidRPr="00591FF9">
        <w:rPr>
          <w:rFonts w:ascii="Tahoma" w:hAnsi="Tahoma" w:cs="Tahoma"/>
          <w:sz w:val="20"/>
          <w:szCs w:val="20"/>
        </w:rPr>
        <w:t xml:space="preserve"> 10% ustalonej warto</w:t>
      </w:r>
      <w:r w:rsidR="006C7178" w:rsidRPr="00591FF9">
        <w:rPr>
          <w:rFonts w:ascii="Tahoma" w:hAnsi="Tahoma" w:cs="Tahoma"/>
          <w:sz w:val="20"/>
          <w:szCs w:val="20"/>
        </w:rPr>
        <w:t>ś</w:t>
      </w:r>
      <w:r w:rsidRPr="00591FF9">
        <w:rPr>
          <w:rFonts w:ascii="Tahoma" w:hAnsi="Tahoma" w:cs="Tahoma"/>
          <w:sz w:val="20"/>
          <w:szCs w:val="20"/>
        </w:rPr>
        <w:t>ci szkody.</w:t>
      </w:r>
    </w:p>
    <w:p w:rsidR="00A30D5D" w:rsidRPr="00CB1C33" w:rsidRDefault="00CB0375" w:rsidP="000654D9">
      <w:pPr>
        <w:pStyle w:val="Tekstpodstawowy3"/>
        <w:numPr>
          <w:ilvl w:val="1"/>
          <w:numId w:val="38"/>
        </w:numPr>
        <w:tabs>
          <w:tab w:val="clear" w:pos="2007"/>
          <w:tab w:val="num" w:pos="284"/>
        </w:tabs>
        <w:spacing w:after="60"/>
        <w:ind w:left="284" w:hanging="284"/>
        <w:jc w:val="both"/>
        <w:rPr>
          <w:rFonts w:ascii="Tahoma" w:hAnsi="Tahoma" w:cs="Tahoma"/>
          <w:sz w:val="20"/>
          <w:szCs w:val="20"/>
        </w:rPr>
      </w:pPr>
      <w:r w:rsidRPr="00CB1C33">
        <w:rPr>
          <w:rFonts w:ascii="Tahoma" w:hAnsi="Tahoma" w:cs="Tahoma"/>
          <w:sz w:val="20"/>
        </w:rPr>
        <w:t>Dopuszcza się wyłączenie szkód, za które odpowiedzialny jest producent, sprzedawca lub wykonujący naprawy, o ile nie uchyla się od odpowiedzialności</w:t>
      </w:r>
      <w:r w:rsidRPr="00CB1C33">
        <w:rPr>
          <w:rFonts w:ascii="Tahoma" w:hAnsi="Tahoma" w:cs="Tahoma"/>
          <w:sz w:val="20"/>
          <w:lang w:val="pl-PL"/>
        </w:rPr>
        <w:t>.</w:t>
      </w:r>
      <w:r w:rsidR="00CB1C33">
        <w:rPr>
          <w:rFonts w:ascii="Tahoma" w:hAnsi="Tahoma" w:cs="Tahoma"/>
          <w:sz w:val="20"/>
          <w:lang w:val="pl-PL"/>
        </w:rPr>
        <w:t xml:space="preserve"> </w:t>
      </w:r>
      <w:r w:rsidR="00A30D5D" w:rsidRPr="00CB1C33">
        <w:rPr>
          <w:rFonts w:ascii="Tahoma" w:hAnsi="Tahoma" w:cs="Tahoma"/>
          <w:bCs/>
          <w:sz w:val="20"/>
          <w:szCs w:val="20"/>
        </w:rPr>
        <w:t>Dopuszcza się</w:t>
      </w:r>
      <w:r w:rsidR="00CB1C33">
        <w:rPr>
          <w:rFonts w:ascii="Tahoma" w:hAnsi="Tahoma" w:cs="Tahoma"/>
          <w:bCs/>
          <w:sz w:val="20"/>
          <w:szCs w:val="20"/>
          <w:lang w:val="pl-PL"/>
        </w:rPr>
        <w:t xml:space="preserve"> także inne</w:t>
      </w:r>
      <w:r w:rsidR="00A30D5D" w:rsidRPr="00CB1C33">
        <w:rPr>
          <w:rFonts w:ascii="Tahoma" w:hAnsi="Tahoma" w:cs="Tahoma"/>
          <w:bCs/>
          <w:sz w:val="20"/>
          <w:szCs w:val="20"/>
        </w:rPr>
        <w:t xml:space="preserve"> wyłączenia z ochrony ubezpieczeniowej określone w ogólnych warunkach ubezpieczenia ubezpieczyciela</w:t>
      </w:r>
      <w:r w:rsidR="00C16339" w:rsidRPr="00CB1C33">
        <w:rPr>
          <w:rFonts w:ascii="Tahoma" w:hAnsi="Tahoma" w:cs="Tahoma"/>
          <w:bCs/>
          <w:sz w:val="20"/>
          <w:szCs w:val="20"/>
          <w:lang w:val="pl-PL"/>
        </w:rPr>
        <w:t xml:space="preserve"> </w:t>
      </w:r>
      <w:r w:rsidR="00C16339" w:rsidRPr="00CB1C33">
        <w:rPr>
          <w:rFonts w:ascii="Tahoma" w:hAnsi="Tahoma" w:cs="Tahoma"/>
          <w:bCs/>
          <w:sz w:val="20"/>
          <w:szCs w:val="20"/>
        </w:rPr>
        <w:t>(bądź innych wzorcach umów)</w:t>
      </w:r>
      <w:r w:rsidR="00A30D5D" w:rsidRPr="00CB1C33">
        <w:rPr>
          <w:rFonts w:ascii="Tahoma" w:hAnsi="Tahoma" w:cs="Tahoma"/>
          <w:bCs/>
          <w:sz w:val="20"/>
          <w:szCs w:val="20"/>
        </w:rPr>
        <w:t>, z zastrzeżeniem postanowień niniejszej SIWZ.</w:t>
      </w:r>
    </w:p>
    <w:p w:rsidR="00665658" w:rsidRPr="00591FF9" w:rsidRDefault="00665658" w:rsidP="000D76B0">
      <w:pPr>
        <w:ind w:left="720"/>
        <w:jc w:val="both"/>
        <w:rPr>
          <w:rFonts w:ascii="Tahoma" w:hAnsi="Tahoma" w:cs="Tahoma"/>
          <w:sz w:val="20"/>
          <w:szCs w:val="20"/>
        </w:rPr>
      </w:pPr>
    </w:p>
    <w:p w:rsidR="00665658" w:rsidRPr="00591FF9" w:rsidRDefault="00665658" w:rsidP="00665658">
      <w:pPr>
        <w:pStyle w:val="LucaCash"/>
        <w:spacing w:line="240" w:lineRule="auto"/>
        <w:jc w:val="both"/>
        <w:rPr>
          <w:rFonts w:ascii="Tahoma" w:hAnsi="Tahoma" w:cs="Tahoma"/>
          <w:b/>
          <w:bCs/>
          <w:sz w:val="20"/>
          <w:szCs w:val="20"/>
        </w:rPr>
      </w:pPr>
      <w:r w:rsidRPr="00591FF9">
        <w:rPr>
          <w:rFonts w:ascii="Tahoma" w:hAnsi="Tahoma" w:cs="Tahoma"/>
          <w:b/>
          <w:bCs/>
          <w:sz w:val="20"/>
          <w:szCs w:val="20"/>
        </w:rPr>
        <w:t>/F/ Przedmiot ubezpieczenia, suma ubezpieczenia, wartość ubezpieczeni</w:t>
      </w:r>
      <w:r w:rsidR="00A30D5D" w:rsidRPr="00591FF9">
        <w:rPr>
          <w:rFonts w:ascii="Tahoma" w:hAnsi="Tahoma" w:cs="Tahoma"/>
          <w:b/>
          <w:bCs/>
          <w:sz w:val="20"/>
          <w:szCs w:val="20"/>
        </w:rPr>
        <w:t>ow</w:t>
      </w:r>
      <w:r w:rsidRPr="00591FF9">
        <w:rPr>
          <w:rFonts w:ascii="Tahoma" w:hAnsi="Tahoma" w:cs="Tahoma"/>
          <w:b/>
          <w:bCs/>
          <w:sz w:val="20"/>
          <w:szCs w:val="20"/>
        </w:rPr>
        <w:t>a, system  ubezpieczenia:</w:t>
      </w:r>
    </w:p>
    <w:p w:rsidR="00D50903" w:rsidRDefault="00D50903" w:rsidP="00D50903">
      <w:pPr>
        <w:jc w:val="both"/>
        <w:rPr>
          <w:rFonts w:ascii="Arial" w:hAnsi="Arial" w:cs="Arial"/>
          <w:sz w:val="20"/>
          <w:szCs w:val="20"/>
          <w:highlight w:val="cyan"/>
        </w:rPr>
      </w:pPr>
    </w:p>
    <w:tbl>
      <w:tblPr>
        <w:tblW w:w="949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6"/>
        <w:gridCol w:w="3827"/>
        <w:gridCol w:w="1701"/>
        <w:gridCol w:w="1843"/>
        <w:gridCol w:w="1701"/>
      </w:tblGrid>
      <w:tr w:rsidR="00360CF6" w:rsidRPr="004E1439" w:rsidTr="007D7610">
        <w:trPr>
          <w:tblHeader/>
        </w:trPr>
        <w:tc>
          <w:tcPr>
            <w:tcW w:w="426" w:type="dxa"/>
            <w:vAlign w:val="center"/>
          </w:tcPr>
          <w:p w:rsidR="00665658" w:rsidRPr="004E1439" w:rsidRDefault="00665658" w:rsidP="00436F85">
            <w:pPr>
              <w:rPr>
                <w:rFonts w:ascii="Tahoma" w:hAnsi="Tahoma" w:cs="Tahoma"/>
                <w:b/>
                <w:sz w:val="18"/>
                <w:szCs w:val="18"/>
              </w:rPr>
            </w:pPr>
            <w:r w:rsidRPr="004E1439">
              <w:rPr>
                <w:rFonts w:ascii="Tahoma" w:hAnsi="Tahoma" w:cs="Tahoma"/>
                <w:b/>
                <w:sz w:val="18"/>
                <w:szCs w:val="18"/>
              </w:rPr>
              <w:t>L.p.</w:t>
            </w:r>
          </w:p>
        </w:tc>
        <w:tc>
          <w:tcPr>
            <w:tcW w:w="3827" w:type="dxa"/>
            <w:vAlign w:val="center"/>
          </w:tcPr>
          <w:p w:rsidR="00665658" w:rsidRPr="004E1439" w:rsidRDefault="00A30D5D" w:rsidP="00436F85">
            <w:pPr>
              <w:rPr>
                <w:rFonts w:ascii="Tahoma" w:hAnsi="Tahoma" w:cs="Tahoma"/>
                <w:b/>
                <w:bCs/>
                <w:sz w:val="18"/>
                <w:szCs w:val="18"/>
              </w:rPr>
            </w:pPr>
            <w:r w:rsidRPr="004E1439">
              <w:rPr>
                <w:rFonts w:ascii="Tahoma" w:hAnsi="Tahoma" w:cs="Tahoma"/>
                <w:b/>
                <w:bCs/>
                <w:sz w:val="18"/>
                <w:szCs w:val="18"/>
              </w:rPr>
              <w:t>Przedmiot ubezpieczenia</w:t>
            </w:r>
          </w:p>
        </w:tc>
        <w:tc>
          <w:tcPr>
            <w:tcW w:w="1701" w:type="dxa"/>
            <w:vAlign w:val="center"/>
          </w:tcPr>
          <w:p w:rsidR="00665658" w:rsidRPr="004E1439" w:rsidRDefault="00665658" w:rsidP="00436F85">
            <w:pPr>
              <w:jc w:val="center"/>
              <w:rPr>
                <w:rFonts w:ascii="Tahoma" w:hAnsi="Tahoma" w:cs="Tahoma"/>
                <w:b/>
                <w:sz w:val="18"/>
                <w:szCs w:val="18"/>
              </w:rPr>
            </w:pPr>
            <w:r w:rsidRPr="004E1439">
              <w:rPr>
                <w:rFonts w:ascii="Tahoma" w:hAnsi="Tahoma" w:cs="Tahoma"/>
                <w:b/>
                <w:sz w:val="18"/>
                <w:szCs w:val="18"/>
              </w:rPr>
              <w:t>Suma ubezpieczenia w zł</w:t>
            </w:r>
          </w:p>
        </w:tc>
        <w:tc>
          <w:tcPr>
            <w:tcW w:w="1843" w:type="dxa"/>
            <w:vAlign w:val="center"/>
          </w:tcPr>
          <w:p w:rsidR="00665658" w:rsidRPr="004E1439" w:rsidRDefault="00665658" w:rsidP="00933C24">
            <w:pPr>
              <w:jc w:val="center"/>
              <w:rPr>
                <w:rFonts w:ascii="Tahoma" w:hAnsi="Tahoma" w:cs="Tahoma"/>
                <w:b/>
                <w:sz w:val="18"/>
                <w:szCs w:val="18"/>
              </w:rPr>
            </w:pPr>
            <w:r w:rsidRPr="004E1439">
              <w:rPr>
                <w:rFonts w:ascii="Tahoma" w:hAnsi="Tahoma" w:cs="Tahoma"/>
                <w:b/>
                <w:sz w:val="18"/>
                <w:szCs w:val="18"/>
              </w:rPr>
              <w:t>Wartość ubezpieczeni</w:t>
            </w:r>
            <w:r w:rsidR="00933C24" w:rsidRPr="004E1439">
              <w:rPr>
                <w:rFonts w:ascii="Tahoma" w:hAnsi="Tahoma" w:cs="Tahoma"/>
                <w:b/>
                <w:sz w:val="18"/>
                <w:szCs w:val="18"/>
              </w:rPr>
              <w:t>a</w:t>
            </w:r>
          </w:p>
        </w:tc>
        <w:tc>
          <w:tcPr>
            <w:tcW w:w="1701" w:type="dxa"/>
            <w:vAlign w:val="center"/>
          </w:tcPr>
          <w:p w:rsidR="00665658" w:rsidRPr="004E1439" w:rsidRDefault="00665658" w:rsidP="00436F85">
            <w:pPr>
              <w:jc w:val="center"/>
              <w:rPr>
                <w:rFonts w:ascii="Tahoma" w:hAnsi="Tahoma" w:cs="Tahoma"/>
                <w:b/>
                <w:sz w:val="18"/>
                <w:szCs w:val="18"/>
              </w:rPr>
            </w:pPr>
            <w:r w:rsidRPr="004E1439">
              <w:rPr>
                <w:rFonts w:ascii="Tahoma" w:hAnsi="Tahoma" w:cs="Tahoma"/>
                <w:b/>
                <w:sz w:val="18"/>
                <w:szCs w:val="18"/>
              </w:rPr>
              <w:t>System ubezpieczenia</w:t>
            </w:r>
          </w:p>
        </w:tc>
      </w:tr>
      <w:tr w:rsidR="00360CF6" w:rsidRPr="004E1439" w:rsidTr="007D7610">
        <w:trPr>
          <w:cantSplit/>
          <w:trHeight w:val="412"/>
        </w:trPr>
        <w:tc>
          <w:tcPr>
            <w:tcW w:w="9498" w:type="dxa"/>
            <w:gridSpan w:val="5"/>
            <w:vAlign w:val="center"/>
          </w:tcPr>
          <w:p w:rsidR="007E36C3" w:rsidRPr="004E1439" w:rsidRDefault="007E36C3" w:rsidP="00DB76A2">
            <w:pPr>
              <w:jc w:val="center"/>
              <w:rPr>
                <w:rFonts w:ascii="Tahoma" w:hAnsi="Tahoma" w:cs="Tahoma"/>
                <w:b/>
                <w:sz w:val="18"/>
                <w:szCs w:val="18"/>
                <w:highlight w:val="yellow"/>
              </w:rPr>
            </w:pPr>
            <w:r w:rsidRPr="004E1439">
              <w:rPr>
                <w:rFonts w:ascii="Tahoma" w:hAnsi="Tahoma" w:cs="Tahoma"/>
                <w:b/>
                <w:sz w:val="18"/>
                <w:szCs w:val="18"/>
              </w:rPr>
              <w:t xml:space="preserve">Urządzenia w Zespole Szkół </w:t>
            </w:r>
            <w:r w:rsidR="00DB76A2" w:rsidRPr="004E1439">
              <w:rPr>
                <w:rFonts w:ascii="Tahoma" w:hAnsi="Tahoma" w:cs="Tahoma"/>
                <w:b/>
                <w:sz w:val="18"/>
                <w:szCs w:val="18"/>
              </w:rPr>
              <w:t>Nr 1</w:t>
            </w:r>
            <w:r w:rsidRPr="004E1439">
              <w:rPr>
                <w:rFonts w:ascii="Tahoma" w:hAnsi="Tahoma" w:cs="Tahoma"/>
                <w:b/>
                <w:sz w:val="18"/>
                <w:szCs w:val="18"/>
              </w:rPr>
              <w:t xml:space="preserve"> w Goleniowie</w:t>
            </w:r>
            <w:r w:rsidR="00DB76A2" w:rsidRPr="004E1439">
              <w:rPr>
                <w:rFonts w:ascii="Tahoma" w:hAnsi="Tahoma" w:cs="Tahoma"/>
                <w:b/>
                <w:sz w:val="18"/>
                <w:szCs w:val="18"/>
              </w:rPr>
              <w:t xml:space="preserve"> głównie na pływalni</w:t>
            </w:r>
          </w:p>
        </w:tc>
      </w:tr>
      <w:tr w:rsidR="00360CF6" w:rsidRPr="004E1439" w:rsidTr="007D7610">
        <w:trPr>
          <w:cantSplit/>
          <w:trHeight w:val="2017"/>
        </w:trPr>
        <w:tc>
          <w:tcPr>
            <w:tcW w:w="426" w:type="dxa"/>
            <w:vAlign w:val="center"/>
          </w:tcPr>
          <w:p w:rsidR="007E36C3" w:rsidRPr="004E1439" w:rsidRDefault="007E36C3" w:rsidP="00272BFE">
            <w:pPr>
              <w:rPr>
                <w:rFonts w:ascii="Tahoma" w:hAnsi="Tahoma" w:cs="Tahoma"/>
                <w:sz w:val="18"/>
                <w:szCs w:val="18"/>
              </w:rPr>
            </w:pPr>
            <w:r w:rsidRPr="004E1439">
              <w:rPr>
                <w:rFonts w:ascii="Tahoma" w:hAnsi="Tahoma" w:cs="Tahoma"/>
                <w:sz w:val="18"/>
                <w:szCs w:val="18"/>
              </w:rPr>
              <w:t>1</w:t>
            </w:r>
          </w:p>
        </w:tc>
        <w:tc>
          <w:tcPr>
            <w:tcW w:w="3827" w:type="dxa"/>
            <w:vAlign w:val="center"/>
          </w:tcPr>
          <w:p w:rsidR="007E36C3" w:rsidRPr="004E1439" w:rsidRDefault="007E36C3" w:rsidP="00272BFE">
            <w:pPr>
              <w:tabs>
                <w:tab w:val="left" w:pos="517"/>
              </w:tabs>
              <w:rPr>
                <w:rFonts w:ascii="Tahoma" w:hAnsi="Tahoma" w:cs="Tahoma"/>
                <w:sz w:val="18"/>
                <w:szCs w:val="18"/>
              </w:rPr>
            </w:pPr>
            <w:r w:rsidRPr="004E1439">
              <w:rPr>
                <w:rFonts w:ascii="Tahoma" w:hAnsi="Tahoma" w:cs="Tahoma"/>
                <w:sz w:val="18"/>
                <w:szCs w:val="18"/>
              </w:rPr>
              <w:t>Rok produkcji: 2002.</w:t>
            </w:r>
          </w:p>
          <w:p w:rsidR="007E36C3" w:rsidRPr="004E1439" w:rsidRDefault="007E36C3" w:rsidP="00272BFE">
            <w:pPr>
              <w:rPr>
                <w:rFonts w:ascii="Tahoma" w:hAnsi="Tahoma" w:cs="Tahoma"/>
                <w:sz w:val="18"/>
                <w:szCs w:val="18"/>
              </w:rPr>
            </w:pPr>
            <w:r w:rsidRPr="004E1439">
              <w:rPr>
                <w:rFonts w:ascii="Tahoma" w:hAnsi="Tahoma" w:cs="Tahoma"/>
                <w:sz w:val="18"/>
                <w:szCs w:val="18"/>
              </w:rPr>
              <w:t xml:space="preserve">Basen duży  - pompy 3 szt. </w:t>
            </w:r>
          </w:p>
          <w:p w:rsidR="007E36C3" w:rsidRPr="004E1439" w:rsidRDefault="007E36C3" w:rsidP="00272BFE">
            <w:pPr>
              <w:rPr>
                <w:rFonts w:ascii="Tahoma" w:hAnsi="Tahoma" w:cs="Tahoma"/>
                <w:sz w:val="18"/>
                <w:szCs w:val="18"/>
              </w:rPr>
            </w:pPr>
            <w:r w:rsidRPr="004E1439">
              <w:rPr>
                <w:rFonts w:ascii="Tahoma" w:hAnsi="Tahoma" w:cs="Tahoma"/>
                <w:sz w:val="18"/>
                <w:szCs w:val="18"/>
              </w:rPr>
              <w:t xml:space="preserve">Typ NB 50  - 160/153 A-F- A BAQE </w:t>
            </w:r>
          </w:p>
          <w:p w:rsidR="007E36C3" w:rsidRPr="004E1439" w:rsidRDefault="007E36C3" w:rsidP="00272BFE">
            <w:pPr>
              <w:rPr>
                <w:rFonts w:ascii="Tahoma" w:hAnsi="Tahoma" w:cs="Tahoma"/>
                <w:sz w:val="18"/>
                <w:szCs w:val="18"/>
              </w:rPr>
            </w:pPr>
            <w:r w:rsidRPr="004E1439">
              <w:rPr>
                <w:rFonts w:ascii="Tahoma" w:hAnsi="Tahoma" w:cs="Tahoma"/>
                <w:sz w:val="18"/>
                <w:szCs w:val="18"/>
              </w:rPr>
              <w:t>Model OD 321   !BA2 00237  - 0502</w:t>
            </w:r>
          </w:p>
          <w:p w:rsidR="007E36C3" w:rsidRPr="004E1439" w:rsidRDefault="007E36C3" w:rsidP="00272BFE">
            <w:pPr>
              <w:rPr>
                <w:rFonts w:ascii="Tahoma" w:hAnsi="Tahoma" w:cs="Tahoma"/>
                <w:sz w:val="18"/>
                <w:szCs w:val="18"/>
              </w:rPr>
            </w:pPr>
            <w:r w:rsidRPr="004E1439">
              <w:rPr>
                <w:rFonts w:ascii="Tahoma" w:hAnsi="Tahoma" w:cs="Tahoma"/>
                <w:sz w:val="18"/>
                <w:szCs w:val="18"/>
              </w:rPr>
              <w:t>Wydajność: Q 75 m</w:t>
            </w:r>
            <w:r w:rsidRPr="004E1439">
              <w:rPr>
                <w:rFonts w:ascii="Tahoma" w:hAnsi="Tahoma" w:cs="Tahoma"/>
                <w:sz w:val="18"/>
                <w:szCs w:val="18"/>
                <w:vertAlign w:val="superscript"/>
              </w:rPr>
              <w:t>3</w:t>
            </w:r>
            <w:r w:rsidRPr="004E1439">
              <w:rPr>
                <w:rFonts w:ascii="Tahoma" w:hAnsi="Tahoma" w:cs="Tahoma"/>
                <w:sz w:val="18"/>
                <w:szCs w:val="18"/>
              </w:rPr>
              <w:t xml:space="preserve">/h  H </w:t>
            </w:r>
            <w:smartTag w:uri="urn:schemas-microsoft-com:office:smarttags" w:element="metricconverter">
              <w:smartTagPr>
                <w:attr w:name="ProductID" w:val="27 m"/>
              </w:smartTagPr>
              <w:r w:rsidRPr="004E1439">
                <w:rPr>
                  <w:rFonts w:ascii="Tahoma" w:hAnsi="Tahoma" w:cs="Tahoma"/>
                  <w:sz w:val="18"/>
                  <w:szCs w:val="18"/>
                </w:rPr>
                <w:t>27 m</w:t>
              </w:r>
            </w:smartTag>
            <w:r w:rsidRPr="004E1439">
              <w:rPr>
                <w:rFonts w:ascii="Tahoma" w:hAnsi="Tahoma" w:cs="Tahoma"/>
                <w:sz w:val="18"/>
                <w:szCs w:val="18"/>
              </w:rPr>
              <w:t xml:space="preserve"> obroty 2900 min – 1</w:t>
            </w:r>
          </w:p>
          <w:p w:rsidR="007E36C3" w:rsidRPr="004E1439" w:rsidRDefault="007E36C3" w:rsidP="00272BFE">
            <w:pPr>
              <w:rPr>
                <w:rFonts w:ascii="Tahoma" w:hAnsi="Tahoma" w:cs="Tahoma"/>
                <w:sz w:val="18"/>
                <w:szCs w:val="18"/>
              </w:rPr>
            </w:pPr>
            <w:r w:rsidRPr="004E1439">
              <w:rPr>
                <w:rFonts w:ascii="Tahoma" w:hAnsi="Tahoma" w:cs="Tahoma"/>
                <w:sz w:val="18"/>
                <w:szCs w:val="18"/>
              </w:rPr>
              <w:t>P/t 16/140 bar/ C max.</w:t>
            </w:r>
          </w:p>
          <w:p w:rsidR="007E36C3" w:rsidRPr="004E1439" w:rsidRDefault="007E36C3" w:rsidP="00272BFE">
            <w:pPr>
              <w:rPr>
                <w:rFonts w:ascii="Tahoma" w:hAnsi="Tahoma" w:cs="Tahoma"/>
                <w:sz w:val="18"/>
                <w:szCs w:val="18"/>
              </w:rPr>
            </w:pPr>
            <w:r w:rsidRPr="004E1439">
              <w:rPr>
                <w:rFonts w:ascii="Tahoma" w:hAnsi="Tahoma" w:cs="Tahoma"/>
                <w:sz w:val="18"/>
                <w:szCs w:val="18"/>
              </w:rPr>
              <w:t>16823.04.50</w:t>
            </w:r>
          </w:p>
          <w:p w:rsidR="00DB76A2" w:rsidRPr="004E1439" w:rsidRDefault="007E36C3" w:rsidP="00DB76A2">
            <w:pPr>
              <w:spacing w:after="120"/>
              <w:rPr>
                <w:rFonts w:ascii="Tahoma" w:hAnsi="Tahoma" w:cs="Tahoma"/>
                <w:sz w:val="18"/>
                <w:szCs w:val="18"/>
              </w:rPr>
            </w:pPr>
            <w:r w:rsidRPr="004E1439">
              <w:rPr>
                <w:rFonts w:ascii="Tahoma" w:hAnsi="Tahoma" w:cs="Tahoma"/>
                <w:sz w:val="18"/>
                <w:szCs w:val="18"/>
              </w:rPr>
              <w:t>Moc silnika 7,5 kW</w:t>
            </w:r>
          </w:p>
        </w:tc>
        <w:tc>
          <w:tcPr>
            <w:tcW w:w="1701" w:type="dxa"/>
            <w:vAlign w:val="center"/>
          </w:tcPr>
          <w:p w:rsidR="00DB76A2" w:rsidRPr="004E1439" w:rsidRDefault="007E36C3" w:rsidP="00623FB6">
            <w:pPr>
              <w:jc w:val="center"/>
              <w:rPr>
                <w:rFonts w:ascii="Tahoma" w:hAnsi="Tahoma" w:cs="Tahoma"/>
                <w:sz w:val="18"/>
                <w:szCs w:val="18"/>
              </w:rPr>
            </w:pPr>
            <w:r w:rsidRPr="004E1439">
              <w:rPr>
                <w:rFonts w:ascii="Tahoma" w:hAnsi="Tahoma" w:cs="Tahoma"/>
                <w:sz w:val="18"/>
                <w:szCs w:val="18"/>
              </w:rPr>
              <w:t xml:space="preserve">15 000,00  / </w:t>
            </w:r>
            <w:proofErr w:type="spellStart"/>
            <w:r w:rsidRPr="004E1439">
              <w:rPr>
                <w:rFonts w:ascii="Tahoma" w:hAnsi="Tahoma" w:cs="Tahoma"/>
                <w:sz w:val="18"/>
                <w:szCs w:val="18"/>
              </w:rPr>
              <w:t>szt</w:t>
            </w:r>
            <w:proofErr w:type="spellEnd"/>
            <w:r w:rsidRPr="004E1439">
              <w:rPr>
                <w:rFonts w:ascii="Tahoma" w:hAnsi="Tahoma" w:cs="Tahoma"/>
                <w:sz w:val="18"/>
                <w:szCs w:val="18"/>
              </w:rPr>
              <w:t>, razem</w:t>
            </w:r>
          </w:p>
          <w:p w:rsidR="007E36C3" w:rsidRPr="004E1439" w:rsidRDefault="007E36C3" w:rsidP="00623FB6">
            <w:pPr>
              <w:jc w:val="center"/>
              <w:rPr>
                <w:rFonts w:ascii="Tahoma" w:hAnsi="Tahoma" w:cs="Tahoma"/>
                <w:sz w:val="18"/>
                <w:szCs w:val="18"/>
              </w:rPr>
            </w:pPr>
            <w:r w:rsidRPr="004E1439">
              <w:rPr>
                <w:rFonts w:ascii="Tahoma" w:hAnsi="Tahoma" w:cs="Tahoma"/>
                <w:b/>
                <w:sz w:val="18"/>
                <w:szCs w:val="18"/>
              </w:rPr>
              <w:t>45 000,00</w:t>
            </w:r>
          </w:p>
        </w:tc>
        <w:tc>
          <w:tcPr>
            <w:tcW w:w="1843" w:type="dxa"/>
            <w:vAlign w:val="center"/>
          </w:tcPr>
          <w:p w:rsidR="007E36C3" w:rsidRPr="004E1439" w:rsidRDefault="007E36C3" w:rsidP="00623FB6">
            <w:pPr>
              <w:jc w:val="center"/>
              <w:rPr>
                <w:rFonts w:ascii="Tahoma" w:hAnsi="Tahoma" w:cs="Tahoma"/>
                <w:sz w:val="18"/>
                <w:szCs w:val="18"/>
              </w:rPr>
            </w:pPr>
            <w:r w:rsidRPr="004E1439">
              <w:rPr>
                <w:rFonts w:ascii="Tahoma" w:hAnsi="Tahoma" w:cs="Tahoma"/>
                <w:sz w:val="18"/>
                <w:szCs w:val="18"/>
              </w:rPr>
              <w:t>odtworzeniowa</w:t>
            </w:r>
          </w:p>
        </w:tc>
        <w:tc>
          <w:tcPr>
            <w:tcW w:w="1701" w:type="dxa"/>
            <w:vAlign w:val="center"/>
          </w:tcPr>
          <w:p w:rsidR="007E36C3" w:rsidRPr="004E1439" w:rsidRDefault="00D15C5D" w:rsidP="00623FB6">
            <w:pPr>
              <w:jc w:val="center"/>
              <w:rPr>
                <w:rFonts w:ascii="Tahoma" w:hAnsi="Tahoma" w:cs="Tahoma"/>
                <w:sz w:val="18"/>
                <w:szCs w:val="18"/>
              </w:rPr>
            </w:pPr>
            <w:r w:rsidRPr="004E1439">
              <w:rPr>
                <w:rFonts w:ascii="Tahoma" w:hAnsi="Tahoma" w:cs="Tahoma"/>
                <w:sz w:val="18"/>
                <w:szCs w:val="18"/>
              </w:rPr>
              <w:t>na sumy stale</w:t>
            </w:r>
          </w:p>
        </w:tc>
      </w:tr>
      <w:tr w:rsidR="00360CF6" w:rsidRPr="004E1439" w:rsidTr="007D7610">
        <w:trPr>
          <w:cantSplit/>
        </w:trPr>
        <w:tc>
          <w:tcPr>
            <w:tcW w:w="426" w:type="dxa"/>
            <w:vAlign w:val="center"/>
          </w:tcPr>
          <w:p w:rsidR="00D15C5D" w:rsidRPr="004E1439" w:rsidRDefault="00D15C5D" w:rsidP="00272BFE">
            <w:pPr>
              <w:rPr>
                <w:rFonts w:ascii="Tahoma" w:hAnsi="Tahoma" w:cs="Tahoma"/>
                <w:sz w:val="18"/>
                <w:szCs w:val="18"/>
              </w:rPr>
            </w:pPr>
            <w:r w:rsidRPr="004E1439">
              <w:rPr>
                <w:rFonts w:ascii="Tahoma" w:hAnsi="Tahoma" w:cs="Tahoma"/>
                <w:sz w:val="18"/>
                <w:szCs w:val="18"/>
              </w:rPr>
              <w:t>2</w:t>
            </w:r>
          </w:p>
        </w:tc>
        <w:tc>
          <w:tcPr>
            <w:tcW w:w="3827" w:type="dxa"/>
            <w:vAlign w:val="center"/>
          </w:tcPr>
          <w:p w:rsidR="00D15C5D" w:rsidRPr="004E1439" w:rsidRDefault="00D15C5D" w:rsidP="00272BFE">
            <w:pPr>
              <w:tabs>
                <w:tab w:val="left" w:pos="517"/>
              </w:tabs>
              <w:rPr>
                <w:rFonts w:ascii="Tahoma" w:hAnsi="Tahoma" w:cs="Tahoma"/>
                <w:sz w:val="18"/>
                <w:szCs w:val="18"/>
              </w:rPr>
            </w:pPr>
            <w:r w:rsidRPr="004E1439">
              <w:rPr>
                <w:rFonts w:ascii="Tahoma" w:hAnsi="Tahoma" w:cs="Tahoma"/>
                <w:sz w:val="18"/>
                <w:szCs w:val="18"/>
              </w:rPr>
              <w:t>Rok produkcji: 2002.</w:t>
            </w:r>
          </w:p>
          <w:p w:rsidR="00D15C5D" w:rsidRPr="004E1439" w:rsidRDefault="00D15C5D" w:rsidP="00272BFE">
            <w:pPr>
              <w:rPr>
                <w:rFonts w:ascii="Tahoma" w:hAnsi="Tahoma" w:cs="Tahoma"/>
                <w:sz w:val="18"/>
                <w:szCs w:val="18"/>
              </w:rPr>
            </w:pPr>
            <w:r w:rsidRPr="004E1439">
              <w:rPr>
                <w:rFonts w:ascii="Tahoma" w:hAnsi="Tahoma" w:cs="Tahoma"/>
                <w:sz w:val="18"/>
                <w:szCs w:val="18"/>
              </w:rPr>
              <w:t>Basen mały – pompy 3 szt.</w:t>
            </w:r>
          </w:p>
          <w:p w:rsidR="00D15C5D" w:rsidRPr="004E1439" w:rsidRDefault="00D15C5D" w:rsidP="00272BFE">
            <w:pPr>
              <w:rPr>
                <w:rFonts w:ascii="Tahoma" w:hAnsi="Tahoma" w:cs="Tahoma"/>
                <w:sz w:val="18"/>
                <w:szCs w:val="18"/>
              </w:rPr>
            </w:pPr>
            <w:r w:rsidRPr="004E1439">
              <w:rPr>
                <w:rFonts w:ascii="Tahoma" w:hAnsi="Tahoma" w:cs="Tahoma"/>
                <w:sz w:val="18"/>
                <w:szCs w:val="18"/>
              </w:rPr>
              <w:t>Typ NB 40 – 250/245 A – FA BAQE</w:t>
            </w:r>
          </w:p>
          <w:p w:rsidR="00D15C5D" w:rsidRPr="004E1439" w:rsidRDefault="00D15C5D" w:rsidP="00272BFE">
            <w:pPr>
              <w:rPr>
                <w:rFonts w:ascii="Tahoma" w:hAnsi="Tahoma" w:cs="Tahoma"/>
                <w:sz w:val="18"/>
                <w:szCs w:val="18"/>
              </w:rPr>
            </w:pPr>
            <w:r w:rsidRPr="004E1439">
              <w:rPr>
                <w:rFonts w:ascii="Tahoma" w:hAnsi="Tahoma" w:cs="Tahoma"/>
                <w:sz w:val="18"/>
                <w:szCs w:val="18"/>
              </w:rPr>
              <w:t>Model OD 241 1B b3 00419  -4102</w:t>
            </w:r>
          </w:p>
          <w:p w:rsidR="00D15C5D" w:rsidRPr="004E1439" w:rsidRDefault="00D15C5D" w:rsidP="00272BFE">
            <w:pPr>
              <w:rPr>
                <w:rFonts w:ascii="Tahoma" w:hAnsi="Tahoma" w:cs="Tahoma"/>
                <w:sz w:val="18"/>
                <w:szCs w:val="18"/>
              </w:rPr>
            </w:pPr>
            <w:r w:rsidRPr="004E1439">
              <w:rPr>
                <w:rFonts w:ascii="Tahoma" w:hAnsi="Tahoma" w:cs="Tahoma"/>
                <w:sz w:val="18"/>
                <w:szCs w:val="18"/>
              </w:rPr>
              <w:t>Wydajność Q 30 m</w:t>
            </w:r>
            <w:r w:rsidRPr="004E1439">
              <w:rPr>
                <w:rFonts w:ascii="Tahoma" w:hAnsi="Tahoma" w:cs="Tahoma"/>
                <w:sz w:val="18"/>
                <w:szCs w:val="18"/>
                <w:vertAlign w:val="superscript"/>
              </w:rPr>
              <w:t>3</w:t>
            </w:r>
            <w:r w:rsidRPr="004E1439">
              <w:rPr>
                <w:rFonts w:ascii="Tahoma" w:hAnsi="Tahoma" w:cs="Tahoma"/>
                <w:sz w:val="18"/>
                <w:szCs w:val="18"/>
              </w:rPr>
              <w:t xml:space="preserve">/h H </w:t>
            </w:r>
            <w:smartTag w:uri="urn:schemas-microsoft-com:office:smarttags" w:element="metricconverter">
              <w:smartTagPr>
                <w:attr w:name="ProductID" w:val="16 m"/>
              </w:smartTagPr>
              <w:r w:rsidRPr="004E1439">
                <w:rPr>
                  <w:rFonts w:ascii="Tahoma" w:hAnsi="Tahoma" w:cs="Tahoma"/>
                  <w:sz w:val="18"/>
                  <w:szCs w:val="18"/>
                </w:rPr>
                <w:t>16 m</w:t>
              </w:r>
            </w:smartTag>
            <w:r w:rsidRPr="004E1439">
              <w:rPr>
                <w:rFonts w:ascii="Tahoma" w:hAnsi="Tahoma" w:cs="Tahoma"/>
                <w:sz w:val="18"/>
                <w:szCs w:val="18"/>
              </w:rPr>
              <w:t xml:space="preserve"> obroty 1420 min – 1</w:t>
            </w:r>
          </w:p>
          <w:p w:rsidR="00D15C5D" w:rsidRPr="004E1439" w:rsidRDefault="00D15C5D" w:rsidP="00272BFE">
            <w:pPr>
              <w:rPr>
                <w:rFonts w:ascii="Tahoma" w:hAnsi="Tahoma" w:cs="Tahoma"/>
                <w:sz w:val="18"/>
                <w:szCs w:val="18"/>
              </w:rPr>
            </w:pPr>
            <w:r w:rsidRPr="004E1439">
              <w:rPr>
                <w:rFonts w:ascii="Tahoma" w:hAnsi="Tahoma" w:cs="Tahoma"/>
                <w:sz w:val="18"/>
                <w:szCs w:val="18"/>
              </w:rPr>
              <w:t>P/t 16/140 bar/ C max</w:t>
            </w:r>
          </w:p>
          <w:p w:rsidR="00D15C5D" w:rsidRPr="004E1439" w:rsidRDefault="00D15C5D" w:rsidP="00AC21ED">
            <w:pPr>
              <w:spacing w:after="120"/>
              <w:rPr>
                <w:rFonts w:ascii="Tahoma" w:hAnsi="Tahoma" w:cs="Tahoma"/>
                <w:sz w:val="18"/>
                <w:szCs w:val="18"/>
              </w:rPr>
            </w:pPr>
            <w:r w:rsidRPr="004E1439">
              <w:rPr>
                <w:rFonts w:ascii="Tahoma" w:hAnsi="Tahoma" w:cs="Tahoma"/>
                <w:sz w:val="18"/>
                <w:szCs w:val="18"/>
              </w:rPr>
              <w:t>Moc silnika 2,2 kW</w:t>
            </w:r>
          </w:p>
        </w:tc>
        <w:tc>
          <w:tcPr>
            <w:tcW w:w="1701" w:type="dxa"/>
            <w:vAlign w:val="center"/>
          </w:tcPr>
          <w:p w:rsidR="00D15C5D" w:rsidRPr="004E1439" w:rsidRDefault="00D15C5D" w:rsidP="00623FB6">
            <w:pPr>
              <w:jc w:val="center"/>
              <w:rPr>
                <w:rFonts w:ascii="Tahoma" w:hAnsi="Tahoma" w:cs="Tahoma"/>
                <w:sz w:val="18"/>
                <w:szCs w:val="18"/>
              </w:rPr>
            </w:pPr>
            <w:r w:rsidRPr="004E1439">
              <w:rPr>
                <w:rFonts w:ascii="Tahoma" w:hAnsi="Tahoma" w:cs="Tahoma"/>
                <w:sz w:val="18"/>
                <w:szCs w:val="18"/>
              </w:rPr>
              <w:t xml:space="preserve">8 000,00 / </w:t>
            </w:r>
            <w:proofErr w:type="spellStart"/>
            <w:r w:rsidRPr="004E1439">
              <w:rPr>
                <w:rFonts w:ascii="Tahoma" w:hAnsi="Tahoma" w:cs="Tahoma"/>
                <w:sz w:val="18"/>
                <w:szCs w:val="18"/>
              </w:rPr>
              <w:t>szt</w:t>
            </w:r>
            <w:proofErr w:type="spellEnd"/>
            <w:r w:rsidRPr="004E1439">
              <w:rPr>
                <w:rFonts w:ascii="Tahoma" w:hAnsi="Tahoma" w:cs="Tahoma"/>
                <w:sz w:val="18"/>
                <w:szCs w:val="18"/>
              </w:rPr>
              <w:t>,</w:t>
            </w:r>
          </w:p>
          <w:p w:rsidR="00D15C5D" w:rsidRPr="004E1439" w:rsidRDefault="00D15C5D" w:rsidP="00623FB6">
            <w:pPr>
              <w:jc w:val="center"/>
              <w:rPr>
                <w:rFonts w:ascii="Tahoma" w:hAnsi="Tahoma" w:cs="Tahoma"/>
                <w:sz w:val="18"/>
                <w:szCs w:val="18"/>
              </w:rPr>
            </w:pPr>
            <w:r w:rsidRPr="004E1439">
              <w:rPr>
                <w:rFonts w:ascii="Tahoma" w:hAnsi="Tahoma" w:cs="Tahoma"/>
                <w:sz w:val="18"/>
                <w:szCs w:val="18"/>
              </w:rPr>
              <w:t>razem</w:t>
            </w:r>
          </w:p>
          <w:p w:rsidR="00D15C5D" w:rsidRPr="004E1439" w:rsidRDefault="00D15C5D" w:rsidP="00623FB6">
            <w:pPr>
              <w:jc w:val="center"/>
              <w:rPr>
                <w:rFonts w:ascii="Tahoma" w:hAnsi="Tahoma" w:cs="Tahoma"/>
                <w:sz w:val="18"/>
                <w:szCs w:val="18"/>
              </w:rPr>
            </w:pPr>
            <w:r w:rsidRPr="004E1439">
              <w:rPr>
                <w:rFonts w:ascii="Tahoma" w:hAnsi="Tahoma" w:cs="Tahoma"/>
                <w:b/>
                <w:sz w:val="18"/>
                <w:szCs w:val="18"/>
              </w:rPr>
              <w:t>24 000,00</w:t>
            </w:r>
          </w:p>
        </w:tc>
        <w:tc>
          <w:tcPr>
            <w:tcW w:w="1843" w:type="dxa"/>
            <w:vAlign w:val="center"/>
          </w:tcPr>
          <w:p w:rsidR="00D15C5D" w:rsidRPr="004E1439" w:rsidRDefault="00D15C5D" w:rsidP="00623FB6">
            <w:pPr>
              <w:jc w:val="center"/>
              <w:rPr>
                <w:rFonts w:ascii="Tahoma" w:hAnsi="Tahoma" w:cs="Tahoma"/>
                <w:sz w:val="18"/>
                <w:szCs w:val="18"/>
              </w:rPr>
            </w:pPr>
            <w:r w:rsidRPr="004E1439">
              <w:rPr>
                <w:rFonts w:ascii="Tahoma" w:hAnsi="Tahoma" w:cs="Tahoma"/>
                <w:sz w:val="18"/>
                <w:szCs w:val="18"/>
              </w:rPr>
              <w:t>odtworzeniowa</w:t>
            </w:r>
          </w:p>
        </w:tc>
        <w:tc>
          <w:tcPr>
            <w:tcW w:w="1701" w:type="dxa"/>
            <w:vAlign w:val="center"/>
          </w:tcPr>
          <w:p w:rsidR="00D15C5D" w:rsidRPr="004E1439" w:rsidRDefault="00D15C5D" w:rsidP="00623FB6">
            <w:pPr>
              <w:jc w:val="center"/>
              <w:rPr>
                <w:rFonts w:ascii="Tahoma" w:hAnsi="Tahoma" w:cs="Tahoma"/>
                <w:sz w:val="18"/>
                <w:szCs w:val="18"/>
              </w:rPr>
            </w:pPr>
            <w:r w:rsidRPr="004E1439">
              <w:rPr>
                <w:rFonts w:ascii="Tahoma" w:hAnsi="Tahoma" w:cs="Tahoma"/>
                <w:sz w:val="18"/>
                <w:szCs w:val="18"/>
              </w:rPr>
              <w:t>na sumy stale</w:t>
            </w:r>
          </w:p>
        </w:tc>
      </w:tr>
      <w:tr w:rsidR="00360CF6" w:rsidRPr="004E1439" w:rsidTr="007D7610">
        <w:trPr>
          <w:cantSplit/>
        </w:trPr>
        <w:tc>
          <w:tcPr>
            <w:tcW w:w="426" w:type="dxa"/>
            <w:vAlign w:val="center"/>
          </w:tcPr>
          <w:p w:rsidR="00D15C5D" w:rsidRPr="004E1439" w:rsidRDefault="00D15C5D" w:rsidP="00272BFE">
            <w:pPr>
              <w:rPr>
                <w:rFonts w:ascii="Tahoma" w:hAnsi="Tahoma" w:cs="Tahoma"/>
                <w:sz w:val="18"/>
                <w:szCs w:val="18"/>
              </w:rPr>
            </w:pPr>
            <w:r w:rsidRPr="004E1439">
              <w:rPr>
                <w:rFonts w:ascii="Tahoma" w:hAnsi="Tahoma" w:cs="Tahoma"/>
                <w:sz w:val="18"/>
                <w:szCs w:val="18"/>
              </w:rPr>
              <w:t>3</w:t>
            </w:r>
          </w:p>
        </w:tc>
        <w:tc>
          <w:tcPr>
            <w:tcW w:w="3827" w:type="dxa"/>
            <w:vAlign w:val="center"/>
          </w:tcPr>
          <w:p w:rsidR="00D15C5D" w:rsidRPr="004E1439" w:rsidRDefault="00D15C5D" w:rsidP="00272BFE">
            <w:pPr>
              <w:rPr>
                <w:rFonts w:ascii="Tahoma" w:hAnsi="Tahoma" w:cs="Tahoma"/>
                <w:sz w:val="18"/>
                <w:szCs w:val="18"/>
              </w:rPr>
            </w:pPr>
            <w:r w:rsidRPr="004E1439">
              <w:rPr>
                <w:rFonts w:ascii="Tahoma" w:hAnsi="Tahoma" w:cs="Tahoma"/>
                <w:sz w:val="18"/>
                <w:szCs w:val="18"/>
              </w:rPr>
              <w:t>Bateria kondensatorów  napięcie znamionowe:400V</w:t>
            </w:r>
          </w:p>
          <w:p w:rsidR="00D15C5D" w:rsidRPr="004E1439" w:rsidRDefault="00D15C5D" w:rsidP="00272BFE">
            <w:pPr>
              <w:rPr>
                <w:rFonts w:ascii="Tahoma" w:hAnsi="Tahoma" w:cs="Tahoma"/>
                <w:sz w:val="18"/>
                <w:szCs w:val="18"/>
              </w:rPr>
            </w:pPr>
            <w:r w:rsidRPr="004E1439">
              <w:rPr>
                <w:rFonts w:ascii="Tahoma" w:hAnsi="Tahoma" w:cs="Tahoma"/>
                <w:sz w:val="18"/>
                <w:szCs w:val="18"/>
              </w:rPr>
              <w:t>Częstotliwość znamionowa:50 Hz</w:t>
            </w:r>
          </w:p>
          <w:p w:rsidR="00D15C5D" w:rsidRPr="004E1439" w:rsidRDefault="00D15C5D" w:rsidP="00272BFE">
            <w:pPr>
              <w:rPr>
                <w:rFonts w:ascii="Tahoma" w:hAnsi="Tahoma" w:cs="Tahoma"/>
                <w:sz w:val="18"/>
                <w:szCs w:val="18"/>
              </w:rPr>
            </w:pPr>
            <w:r w:rsidRPr="004E1439">
              <w:rPr>
                <w:rFonts w:ascii="Tahoma" w:hAnsi="Tahoma" w:cs="Tahoma"/>
                <w:sz w:val="18"/>
                <w:szCs w:val="18"/>
              </w:rPr>
              <w:t xml:space="preserve">Moc znamionowa: od 2,5 do 77,7 </w:t>
            </w:r>
            <w:proofErr w:type="spellStart"/>
            <w:r w:rsidRPr="004E1439">
              <w:rPr>
                <w:rFonts w:ascii="Tahoma" w:hAnsi="Tahoma" w:cs="Tahoma"/>
                <w:sz w:val="18"/>
                <w:szCs w:val="18"/>
              </w:rPr>
              <w:t>kvar</w:t>
            </w:r>
            <w:proofErr w:type="spellEnd"/>
          </w:p>
          <w:p w:rsidR="00D15C5D" w:rsidRPr="004E1439" w:rsidRDefault="00D15C5D" w:rsidP="00272BFE">
            <w:pPr>
              <w:rPr>
                <w:rFonts w:ascii="Tahoma" w:hAnsi="Tahoma" w:cs="Tahoma"/>
                <w:sz w:val="18"/>
                <w:szCs w:val="18"/>
              </w:rPr>
            </w:pPr>
            <w:r w:rsidRPr="004E1439">
              <w:rPr>
                <w:rFonts w:ascii="Tahoma" w:hAnsi="Tahoma" w:cs="Tahoma"/>
                <w:sz w:val="18"/>
                <w:szCs w:val="18"/>
              </w:rPr>
              <w:t xml:space="preserve">Stopień regulacji:2, 5 </w:t>
            </w:r>
            <w:proofErr w:type="spellStart"/>
            <w:r w:rsidRPr="004E1439">
              <w:rPr>
                <w:rFonts w:ascii="Tahoma" w:hAnsi="Tahoma" w:cs="Tahoma"/>
                <w:sz w:val="18"/>
                <w:szCs w:val="18"/>
              </w:rPr>
              <w:t>kvar</w:t>
            </w:r>
            <w:proofErr w:type="spellEnd"/>
          </w:p>
          <w:p w:rsidR="00D15C5D" w:rsidRPr="004E1439" w:rsidRDefault="00D15C5D" w:rsidP="00272BFE">
            <w:pPr>
              <w:rPr>
                <w:rFonts w:ascii="Tahoma" w:hAnsi="Tahoma" w:cs="Tahoma"/>
                <w:sz w:val="18"/>
                <w:szCs w:val="18"/>
              </w:rPr>
            </w:pPr>
            <w:r w:rsidRPr="004E1439">
              <w:rPr>
                <w:rFonts w:ascii="Tahoma" w:hAnsi="Tahoma" w:cs="Tahoma"/>
                <w:sz w:val="18"/>
                <w:szCs w:val="18"/>
              </w:rPr>
              <w:t>Szereg regulacyjny:1:2:4:4:4:8:8</w:t>
            </w:r>
          </w:p>
          <w:p w:rsidR="00D15C5D" w:rsidRPr="004E1439" w:rsidRDefault="00D15C5D" w:rsidP="00272BFE">
            <w:pPr>
              <w:rPr>
                <w:rFonts w:ascii="Tahoma" w:hAnsi="Tahoma" w:cs="Tahoma"/>
                <w:sz w:val="18"/>
                <w:szCs w:val="18"/>
              </w:rPr>
            </w:pPr>
            <w:r w:rsidRPr="004E1439">
              <w:rPr>
                <w:rFonts w:ascii="Tahoma" w:hAnsi="Tahoma" w:cs="Tahoma"/>
                <w:sz w:val="18"/>
                <w:szCs w:val="18"/>
              </w:rPr>
              <w:t>Prąd pomiarowy regulatora:5A</w:t>
            </w:r>
          </w:p>
          <w:p w:rsidR="00D15C5D" w:rsidRPr="004E1439" w:rsidRDefault="00D15C5D" w:rsidP="00272BFE">
            <w:pPr>
              <w:rPr>
                <w:rFonts w:ascii="Tahoma" w:hAnsi="Tahoma" w:cs="Tahoma"/>
                <w:sz w:val="18"/>
                <w:szCs w:val="18"/>
              </w:rPr>
            </w:pPr>
            <w:r w:rsidRPr="004E1439">
              <w:rPr>
                <w:rFonts w:ascii="Tahoma" w:hAnsi="Tahoma" w:cs="Tahoma"/>
                <w:sz w:val="18"/>
                <w:szCs w:val="18"/>
              </w:rPr>
              <w:t xml:space="preserve">Zakres nastawy cos φ:0,8 ind -0,8 </w:t>
            </w:r>
            <w:proofErr w:type="spellStart"/>
            <w:r w:rsidRPr="004E1439">
              <w:rPr>
                <w:rFonts w:ascii="Tahoma" w:hAnsi="Tahoma" w:cs="Tahoma"/>
                <w:sz w:val="18"/>
                <w:szCs w:val="18"/>
              </w:rPr>
              <w:t>poj</w:t>
            </w:r>
            <w:proofErr w:type="spellEnd"/>
            <w:r w:rsidRPr="004E1439">
              <w:rPr>
                <w:rFonts w:ascii="Tahoma" w:hAnsi="Tahoma" w:cs="Tahoma"/>
                <w:sz w:val="18"/>
                <w:szCs w:val="18"/>
              </w:rPr>
              <w:t xml:space="preserve"> (zalecana nastawa 0,96 ind)</w:t>
            </w:r>
          </w:p>
          <w:p w:rsidR="00D15C5D" w:rsidRPr="004E1439" w:rsidRDefault="00D15C5D" w:rsidP="00272BFE">
            <w:pPr>
              <w:rPr>
                <w:rFonts w:ascii="Tahoma" w:hAnsi="Tahoma" w:cs="Tahoma"/>
                <w:sz w:val="18"/>
                <w:szCs w:val="18"/>
              </w:rPr>
            </w:pPr>
            <w:r w:rsidRPr="004E1439">
              <w:rPr>
                <w:rFonts w:ascii="Tahoma" w:hAnsi="Tahoma" w:cs="Tahoma"/>
                <w:sz w:val="18"/>
                <w:szCs w:val="18"/>
              </w:rPr>
              <w:t xml:space="preserve">Stratność: 0,2 W/k </w:t>
            </w:r>
            <w:proofErr w:type="spellStart"/>
            <w:r w:rsidRPr="004E1439">
              <w:rPr>
                <w:rFonts w:ascii="Tahoma" w:hAnsi="Tahoma" w:cs="Tahoma"/>
                <w:sz w:val="18"/>
                <w:szCs w:val="18"/>
              </w:rPr>
              <w:t>Var</w:t>
            </w:r>
            <w:proofErr w:type="spellEnd"/>
          </w:p>
          <w:p w:rsidR="00D15C5D" w:rsidRPr="004E1439" w:rsidRDefault="00D15C5D" w:rsidP="00272BFE">
            <w:pPr>
              <w:rPr>
                <w:rFonts w:ascii="Tahoma" w:hAnsi="Tahoma" w:cs="Tahoma"/>
                <w:sz w:val="18"/>
                <w:szCs w:val="18"/>
              </w:rPr>
            </w:pPr>
            <w:r w:rsidRPr="004E1439">
              <w:rPr>
                <w:rFonts w:ascii="Tahoma" w:hAnsi="Tahoma" w:cs="Tahoma"/>
                <w:sz w:val="18"/>
                <w:szCs w:val="18"/>
              </w:rPr>
              <w:t xml:space="preserve">Temperatura otoczenia:- 20 </w:t>
            </w:r>
            <w:r w:rsidRPr="004E1439">
              <w:rPr>
                <w:rFonts w:ascii="Tahoma" w:hAnsi="Tahoma" w:cs="Tahoma"/>
                <w:sz w:val="18"/>
                <w:szCs w:val="18"/>
                <w:vertAlign w:val="superscript"/>
              </w:rPr>
              <w:t xml:space="preserve">o </w:t>
            </w:r>
            <w:r w:rsidRPr="004E1439">
              <w:rPr>
                <w:rFonts w:ascii="Tahoma" w:hAnsi="Tahoma" w:cs="Tahoma"/>
                <w:sz w:val="18"/>
                <w:szCs w:val="18"/>
              </w:rPr>
              <w:t>C… + 40</w:t>
            </w:r>
            <w:r w:rsidRPr="004E1439">
              <w:rPr>
                <w:rFonts w:ascii="Tahoma" w:hAnsi="Tahoma" w:cs="Tahoma"/>
                <w:sz w:val="18"/>
                <w:szCs w:val="18"/>
                <w:vertAlign w:val="superscript"/>
              </w:rPr>
              <w:t>o</w:t>
            </w:r>
            <w:r w:rsidRPr="004E1439">
              <w:rPr>
                <w:rFonts w:ascii="Tahoma" w:hAnsi="Tahoma" w:cs="Tahoma"/>
                <w:sz w:val="18"/>
                <w:szCs w:val="18"/>
              </w:rPr>
              <w:t>C</w:t>
            </w:r>
          </w:p>
          <w:p w:rsidR="00D15C5D" w:rsidRPr="004E1439" w:rsidRDefault="00D15C5D" w:rsidP="00272BFE">
            <w:pPr>
              <w:rPr>
                <w:rFonts w:ascii="Tahoma" w:hAnsi="Tahoma" w:cs="Tahoma"/>
                <w:sz w:val="18"/>
                <w:szCs w:val="18"/>
              </w:rPr>
            </w:pPr>
            <w:r w:rsidRPr="004E1439">
              <w:rPr>
                <w:rFonts w:ascii="Tahoma" w:hAnsi="Tahoma" w:cs="Tahoma"/>
                <w:sz w:val="18"/>
                <w:szCs w:val="18"/>
              </w:rPr>
              <w:t>Stopień ochrony obudowy: IP 30</w:t>
            </w:r>
          </w:p>
          <w:p w:rsidR="00D15C5D" w:rsidRPr="004E1439" w:rsidRDefault="00D15C5D" w:rsidP="00272BFE">
            <w:pPr>
              <w:rPr>
                <w:rFonts w:ascii="Tahoma" w:hAnsi="Tahoma" w:cs="Tahoma"/>
                <w:sz w:val="18"/>
                <w:szCs w:val="18"/>
                <w:highlight w:val="yellow"/>
              </w:rPr>
            </w:pPr>
            <w:r w:rsidRPr="004E1439">
              <w:rPr>
                <w:rFonts w:ascii="Tahoma" w:hAnsi="Tahoma" w:cs="Tahoma"/>
                <w:sz w:val="18"/>
                <w:szCs w:val="18"/>
              </w:rPr>
              <w:t>Rok produkcji 2015.</w:t>
            </w:r>
          </w:p>
        </w:tc>
        <w:tc>
          <w:tcPr>
            <w:tcW w:w="1701" w:type="dxa"/>
            <w:vAlign w:val="center"/>
          </w:tcPr>
          <w:p w:rsidR="00D15C5D" w:rsidRPr="004E1439" w:rsidRDefault="00D15C5D" w:rsidP="00623FB6">
            <w:pPr>
              <w:jc w:val="center"/>
              <w:rPr>
                <w:rFonts w:ascii="Tahoma" w:hAnsi="Tahoma" w:cs="Tahoma"/>
                <w:b/>
                <w:sz w:val="18"/>
                <w:szCs w:val="18"/>
              </w:rPr>
            </w:pPr>
            <w:r w:rsidRPr="004E1439">
              <w:rPr>
                <w:rFonts w:ascii="Tahoma" w:hAnsi="Tahoma" w:cs="Tahoma"/>
                <w:b/>
                <w:sz w:val="18"/>
                <w:szCs w:val="18"/>
              </w:rPr>
              <w:t>18</w:t>
            </w:r>
            <w:r w:rsidR="00623FB6" w:rsidRPr="004E1439">
              <w:rPr>
                <w:rFonts w:ascii="Tahoma" w:hAnsi="Tahoma" w:cs="Tahoma"/>
                <w:b/>
                <w:sz w:val="18"/>
                <w:szCs w:val="18"/>
              </w:rPr>
              <w:t> </w:t>
            </w:r>
            <w:r w:rsidR="007D7610" w:rsidRPr="004E1439">
              <w:rPr>
                <w:rFonts w:ascii="Tahoma" w:hAnsi="Tahoma" w:cs="Tahoma"/>
                <w:b/>
                <w:sz w:val="18"/>
                <w:szCs w:val="18"/>
              </w:rPr>
              <w:t>000</w:t>
            </w:r>
            <w:r w:rsidR="00623FB6" w:rsidRPr="004E1439">
              <w:rPr>
                <w:rFonts w:ascii="Tahoma" w:hAnsi="Tahoma" w:cs="Tahoma"/>
                <w:b/>
                <w:sz w:val="18"/>
                <w:szCs w:val="18"/>
              </w:rPr>
              <w:t>,00</w:t>
            </w:r>
          </w:p>
        </w:tc>
        <w:tc>
          <w:tcPr>
            <w:tcW w:w="1843" w:type="dxa"/>
            <w:vAlign w:val="center"/>
          </w:tcPr>
          <w:p w:rsidR="00D15C5D" w:rsidRPr="004E1439" w:rsidRDefault="007D7610" w:rsidP="00623FB6">
            <w:pPr>
              <w:jc w:val="center"/>
              <w:rPr>
                <w:rFonts w:ascii="Tahoma" w:hAnsi="Tahoma" w:cs="Tahoma"/>
                <w:sz w:val="18"/>
                <w:szCs w:val="18"/>
              </w:rPr>
            </w:pPr>
            <w:r w:rsidRPr="004E1439">
              <w:rPr>
                <w:rFonts w:ascii="Tahoma" w:hAnsi="Tahoma" w:cs="Tahoma"/>
                <w:sz w:val="18"/>
                <w:szCs w:val="18"/>
              </w:rPr>
              <w:t>odtworzeniowa</w:t>
            </w:r>
          </w:p>
        </w:tc>
        <w:tc>
          <w:tcPr>
            <w:tcW w:w="1701" w:type="dxa"/>
            <w:vAlign w:val="center"/>
          </w:tcPr>
          <w:p w:rsidR="00D15C5D" w:rsidRPr="004E1439" w:rsidRDefault="00D15C5D" w:rsidP="00623FB6">
            <w:pPr>
              <w:jc w:val="center"/>
              <w:rPr>
                <w:rFonts w:ascii="Tahoma" w:hAnsi="Tahoma" w:cs="Tahoma"/>
                <w:sz w:val="18"/>
                <w:szCs w:val="18"/>
              </w:rPr>
            </w:pPr>
            <w:r w:rsidRPr="004E1439">
              <w:rPr>
                <w:rFonts w:ascii="Tahoma" w:hAnsi="Tahoma" w:cs="Tahoma"/>
                <w:sz w:val="18"/>
                <w:szCs w:val="18"/>
              </w:rPr>
              <w:t>na sumy stale</w:t>
            </w:r>
          </w:p>
        </w:tc>
      </w:tr>
      <w:tr w:rsidR="00360CF6" w:rsidRPr="004E1439" w:rsidTr="007D7610">
        <w:trPr>
          <w:cantSplit/>
        </w:trPr>
        <w:tc>
          <w:tcPr>
            <w:tcW w:w="426" w:type="dxa"/>
            <w:vAlign w:val="center"/>
          </w:tcPr>
          <w:p w:rsidR="007E36C3" w:rsidRPr="004E1439" w:rsidRDefault="000236CD" w:rsidP="00272BFE">
            <w:pPr>
              <w:rPr>
                <w:rFonts w:ascii="Tahoma" w:hAnsi="Tahoma" w:cs="Tahoma"/>
                <w:sz w:val="18"/>
                <w:szCs w:val="18"/>
              </w:rPr>
            </w:pPr>
            <w:r w:rsidRPr="004E1439">
              <w:rPr>
                <w:rFonts w:ascii="Tahoma" w:hAnsi="Tahoma" w:cs="Tahoma"/>
                <w:sz w:val="18"/>
                <w:szCs w:val="18"/>
              </w:rPr>
              <w:t>4</w:t>
            </w:r>
          </w:p>
        </w:tc>
        <w:tc>
          <w:tcPr>
            <w:tcW w:w="3827" w:type="dxa"/>
          </w:tcPr>
          <w:p w:rsidR="000236CD" w:rsidRPr="004E1439" w:rsidRDefault="000236CD" w:rsidP="00CC3E9A">
            <w:pPr>
              <w:rPr>
                <w:rFonts w:ascii="Tahoma" w:hAnsi="Tahoma" w:cs="Tahoma"/>
                <w:sz w:val="18"/>
                <w:szCs w:val="18"/>
              </w:rPr>
            </w:pPr>
            <w:r w:rsidRPr="004E1439">
              <w:rPr>
                <w:rFonts w:ascii="Tahoma" w:hAnsi="Tahoma" w:cs="Tahoma"/>
                <w:sz w:val="18"/>
                <w:szCs w:val="18"/>
              </w:rPr>
              <w:t>Pompa do instalacji centralnego ogrzewania – Maszewska</w:t>
            </w:r>
          </w:p>
          <w:p w:rsidR="000236CD" w:rsidRPr="004E1439" w:rsidRDefault="000236CD" w:rsidP="00CC3E9A">
            <w:pPr>
              <w:rPr>
                <w:rFonts w:ascii="Tahoma" w:hAnsi="Tahoma" w:cs="Tahoma"/>
                <w:sz w:val="18"/>
                <w:szCs w:val="18"/>
              </w:rPr>
            </w:pPr>
            <w:r w:rsidRPr="004E1439">
              <w:rPr>
                <w:rFonts w:ascii="Tahoma" w:hAnsi="Tahoma" w:cs="Tahoma"/>
                <w:sz w:val="18"/>
                <w:szCs w:val="18"/>
              </w:rPr>
              <w:t>95 PJM – 180 dławik 9D – 30</w:t>
            </w:r>
          </w:p>
          <w:p w:rsidR="000236CD" w:rsidRPr="004E1439" w:rsidRDefault="000236CD" w:rsidP="00CC3E9A">
            <w:pPr>
              <w:rPr>
                <w:rFonts w:ascii="Tahoma" w:hAnsi="Tahoma" w:cs="Tahoma"/>
                <w:sz w:val="18"/>
                <w:szCs w:val="18"/>
              </w:rPr>
            </w:pPr>
            <w:r w:rsidRPr="004E1439">
              <w:rPr>
                <w:rFonts w:ascii="Tahoma" w:hAnsi="Tahoma" w:cs="Tahoma"/>
                <w:sz w:val="18"/>
                <w:szCs w:val="18"/>
              </w:rPr>
              <w:t>Moc silnika 1-1 Obroty 1400</w:t>
            </w:r>
          </w:p>
          <w:p w:rsidR="007E36C3" w:rsidRPr="004E1439" w:rsidRDefault="000236CD" w:rsidP="00CC3E9A">
            <w:pPr>
              <w:rPr>
                <w:rFonts w:ascii="Tahoma" w:hAnsi="Tahoma" w:cs="Tahoma"/>
                <w:sz w:val="18"/>
                <w:szCs w:val="18"/>
              </w:rPr>
            </w:pPr>
            <w:r w:rsidRPr="004E1439">
              <w:rPr>
                <w:rFonts w:ascii="Tahoma" w:hAnsi="Tahoma" w:cs="Tahoma"/>
                <w:sz w:val="18"/>
                <w:szCs w:val="18"/>
              </w:rPr>
              <w:t>Rok produkcji</w:t>
            </w:r>
            <w:r w:rsidR="00407067" w:rsidRPr="004E1439">
              <w:rPr>
                <w:rFonts w:ascii="Tahoma" w:hAnsi="Tahoma" w:cs="Tahoma"/>
                <w:sz w:val="18"/>
                <w:szCs w:val="18"/>
              </w:rPr>
              <w:t xml:space="preserve"> – 2007-2008</w:t>
            </w:r>
          </w:p>
        </w:tc>
        <w:tc>
          <w:tcPr>
            <w:tcW w:w="1701" w:type="dxa"/>
            <w:vAlign w:val="center"/>
          </w:tcPr>
          <w:p w:rsidR="007E36C3" w:rsidRPr="004E1439" w:rsidRDefault="000236CD" w:rsidP="00623FB6">
            <w:pPr>
              <w:jc w:val="center"/>
              <w:rPr>
                <w:rFonts w:ascii="Tahoma" w:hAnsi="Tahoma" w:cs="Tahoma"/>
                <w:b/>
                <w:sz w:val="18"/>
                <w:szCs w:val="18"/>
              </w:rPr>
            </w:pPr>
            <w:r w:rsidRPr="004E1439">
              <w:rPr>
                <w:rFonts w:ascii="Tahoma" w:hAnsi="Tahoma" w:cs="Tahoma"/>
                <w:b/>
                <w:sz w:val="18"/>
                <w:szCs w:val="18"/>
              </w:rPr>
              <w:t>5</w:t>
            </w:r>
            <w:r w:rsidR="006D799A" w:rsidRPr="004E1439">
              <w:rPr>
                <w:rFonts w:ascii="Tahoma" w:hAnsi="Tahoma" w:cs="Tahoma"/>
                <w:b/>
                <w:sz w:val="18"/>
                <w:szCs w:val="18"/>
              </w:rPr>
              <w:t> </w:t>
            </w:r>
            <w:r w:rsidRPr="004E1439">
              <w:rPr>
                <w:rFonts w:ascii="Tahoma" w:hAnsi="Tahoma" w:cs="Tahoma"/>
                <w:b/>
                <w:sz w:val="18"/>
                <w:szCs w:val="18"/>
              </w:rPr>
              <w:t>000</w:t>
            </w:r>
            <w:r w:rsidR="006D799A" w:rsidRPr="004E1439">
              <w:rPr>
                <w:rFonts w:ascii="Tahoma" w:hAnsi="Tahoma" w:cs="Tahoma"/>
                <w:b/>
                <w:sz w:val="18"/>
                <w:szCs w:val="18"/>
              </w:rPr>
              <w:t>,00</w:t>
            </w:r>
          </w:p>
        </w:tc>
        <w:tc>
          <w:tcPr>
            <w:tcW w:w="1843" w:type="dxa"/>
            <w:vAlign w:val="center"/>
          </w:tcPr>
          <w:p w:rsidR="007E36C3" w:rsidRPr="004E1439" w:rsidRDefault="000236CD" w:rsidP="00623FB6">
            <w:pPr>
              <w:jc w:val="center"/>
              <w:rPr>
                <w:rFonts w:ascii="Tahoma" w:hAnsi="Tahoma" w:cs="Tahoma"/>
                <w:sz w:val="18"/>
                <w:szCs w:val="18"/>
              </w:rPr>
            </w:pPr>
            <w:r w:rsidRPr="004E1439">
              <w:rPr>
                <w:rFonts w:ascii="Tahoma" w:hAnsi="Tahoma" w:cs="Tahoma"/>
                <w:sz w:val="18"/>
                <w:szCs w:val="18"/>
              </w:rPr>
              <w:t>odtworzeniowa</w:t>
            </w:r>
          </w:p>
        </w:tc>
        <w:tc>
          <w:tcPr>
            <w:tcW w:w="1701" w:type="dxa"/>
            <w:vAlign w:val="center"/>
          </w:tcPr>
          <w:p w:rsidR="007E36C3" w:rsidRPr="004E1439" w:rsidRDefault="00D15C5D" w:rsidP="00623FB6">
            <w:pPr>
              <w:jc w:val="center"/>
              <w:rPr>
                <w:rFonts w:ascii="Tahoma" w:hAnsi="Tahoma" w:cs="Tahoma"/>
                <w:b/>
                <w:sz w:val="18"/>
                <w:szCs w:val="18"/>
              </w:rPr>
            </w:pPr>
            <w:r w:rsidRPr="004E1439">
              <w:rPr>
                <w:rFonts w:ascii="Tahoma" w:hAnsi="Tahoma" w:cs="Tahoma"/>
                <w:sz w:val="18"/>
                <w:szCs w:val="18"/>
              </w:rPr>
              <w:t>na sumy stale</w:t>
            </w:r>
          </w:p>
        </w:tc>
      </w:tr>
      <w:tr w:rsidR="007D7610" w:rsidRPr="004E1439" w:rsidTr="007D7610">
        <w:trPr>
          <w:cantSplit/>
        </w:trPr>
        <w:tc>
          <w:tcPr>
            <w:tcW w:w="426" w:type="dxa"/>
            <w:vAlign w:val="center"/>
          </w:tcPr>
          <w:p w:rsidR="007D7610" w:rsidRPr="004E1439" w:rsidRDefault="007D7610" w:rsidP="00272BFE">
            <w:pPr>
              <w:rPr>
                <w:rFonts w:ascii="Tahoma" w:hAnsi="Tahoma" w:cs="Tahoma"/>
                <w:sz w:val="18"/>
                <w:szCs w:val="18"/>
              </w:rPr>
            </w:pPr>
            <w:r w:rsidRPr="004E1439">
              <w:rPr>
                <w:rFonts w:ascii="Tahoma" w:hAnsi="Tahoma" w:cs="Tahoma"/>
                <w:sz w:val="18"/>
                <w:szCs w:val="18"/>
              </w:rPr>
              <w:t>5</w:t>
            </w:r>
          </w:p>
        </w:tc>
        <w:tc>
          <w:tcPr>
            <w:tcW w:w="3827" w:type="dxa"/>
          </w:tcPr>
          <w:p w:rsidR="007D7610" w:rsidRPr="004E1439" w:rsidRDefault="007D7610" w:rsidP="009255DA">
            <w:pPr>
              <w:rPr>
                <w:rFonts w:ascii="Tahoma" w:hAnsi="Tahoma" w:cs="Tahoma"/>
                <w:sz w:val="18"/>
                <w:szCs w:val="18"/>
              </w:rPr>
            </w:pPr>
            <w:r w:rsidRPr="004E1439">
              <w:rPr>
                <w:rFonts w:ascii="Tahoma" w:hAnsi="Tahoma" w:cs="Tahoma"/>
                <w:sz w:val="18"/>
                <w:szCs w:val="18"/>
              </w:rPr>
              <w:t xml:space="preserve">Wentylacja mechaniczna w tym m.in. parametry techniczne na króćcach urządzenia, filtr, wentylator, odzysk ciepła, sprężarka, skraplacz powietrzny, parownik powietrzny, nagrzewnica, zawór regulacyjny, króćce przyłączeniowe, obudowa, wykonanie tablicy sterowniczej, </w:t>
            </w:r>
            <w:proofErr w:type="spellStart"/>
            <w:r w:rsidRPr="004E1439">
              <w:rPr>
                <w:rFonts w:ascii="Tahoma" w:hAnsi="Tahoma" w:cs="Tahoma"/>
                <w:sz w:val="18"/>
                <w:szCs w:val="18"/>
              </w:rPr>
              <w:t>ecodesing</w:t>
            </w:r>
            <w:proofErr w:type="spellEnd"/>
            <w:r w:rsidRPr="004E1439">
              <w:rPr>
                <w:rFonts w:ascii="Tahoma" w:hAnsi="Tahoma" w:cs="Tahoma"/>
                <w:sz w:val="18"/>
                <w:szCs w:val="18"/>
              </w:rPr>
              <w:t xml:space="preserve">. </w:t>
            </w:r>
          </w:p>
          <w:p w:rsidR="007D7610" w:rsidRPr="004E1439" w:rsidRDefault="007D7610" w:rsidP="009255DA">
            <w:pPr>
              <w:rPr>
                <w:rFonts w:ascii="Tahoma" w:hAnsi="Tahoma" w:cs="Tahoma"/>
                <w:sz w:val="18"/>
                <w:szCs w:val="18"/>
              </w:rPr>
            </w:pPr>
            <w:r w:rsidRPr="004E1439">
              <w:rPr>
                <w:rFonts w:ascii="Tahoma" w:hAnsi="Tahoma" w:cs="Tahoma"/>
                <w:sz w:val="18"/>
                <w:szCs w:val="18"/>
              </w:rPr>
              <w:t xml:space="preserve">Rok </w:t>
            </w:r>
            <w:proofErr w:type="spellStart"/>
            <w:r w:rsidRPr="004E1439">
              <w:rPr>
                <w:rFonts w:ascii="Tahoma" w:hAnsi="Tahoma" w:cs="Tahoma"/>
                <w:sz w:val="18"/>
                <w:szCs w:val="18"/>
              </w:rPr>
              <w:t>prod</w:t>
            </w:r>
            <w:proofErr w:type="spellEnd"/>
            <w:r w:rsidRPr="004E1439">
              <w:rPr>
                <w:rFonts w:ascii="Tahoma" w:hAnsi="Tahoma" w:cs="Tahoma"/>
                <w:sz w:val="18"/>
                <w:szCs w:val="18"/>
              </w:rPr>
              <w:t>. 2018</w:t>
            </w:r>
          </w:p>
          <w:p w:rsidR="007D7610" w:rsidRPr="004E1439" w:rsidRDefault="007D7610" w:rsidP="009255DA">
            <w:pPr>
              <w:rPr>
                <w:rFonts w:ascii="Tahoma" w:hAnsi="Tahoma" w:cs="Tahoma"/>
                <w:sz w:val="18"/>
                <w:szCs w:val="18"/>
              </w:rPr>
            </w:pPr>
          </w:p>
        </w:tc>
        <w:tc>
          <w:tcPr>
            <w:tcW w:w="1701" w:type="dxa"/>
            <w:vAlign w:val="center"/>
          </w:tcPr>
          <w:p w:rsidR="007D7610" w:rsidRPr="004E1439" w:rsidRDefault="007D7610" w:rsidP="00623FB6">
            <w:pPr>
              <w:jc w:val="center"/>
              <w:rPr>
                <w:rFonts w:ascii="Tahoma" w:hAnsi="Tahoma" w:cs="Tahoma"/>
                <w:b/>
                <w:sz w:val="18"/>
                <w:szCs w:val="18"/>
              </w:rPr>
            </w:pPr>
            <w:r w:rsidRPr="004E1439">
              <w:rPr>
                <w:rFonts w:ascii="Tahoma" w:hAnsi="Tahoma" w:cs="Tahoma"/>
                <w:b/>
                <w:sz w:val="18"/>
                <w:szCs w:val="18"/>
              </w:rPr>
              <w:t>619 086,46</w:t>
            </w:r>
          </w:p>
        </w:tc>
        <w:tc>
          <w:tcPr>
            <w:tcW w:w="1843" w:type="dxa"/>
            <w:vAlign w:val="center"/>
          </w:tcPr>
          <w:p w:rsidR="007D7610" w:rsidRPr="004E1439" w:rsidRDefault="007D7610" w:rsidP="00623FB6">
            <w:pPr>
              <w:jc w:val="center"/>
              <w:rPr>
                <w:rFonts w:ascii="Tahoma" w:hAnsi="Tahoma" w:cs="Tahoma"/>
                <w:sz w:val="18"/>
                <w:szCs w:val="18"/>
              </w:rPr>
            </w:pPr>
            <w:r w:rsidRPr="004E1439">
              <w:rPr>
                <w:rFonts w:ascii="Tahoma" w:hAnsi="Tahoma" w:cs="Tahoma"/>
                <w:sz w:val="18"/>
                <w:szCs w:val="18"/>
              </w:rPr>
              <w:t>księgowa brutto</w:t>
            </w:r>
          </w:p>
        </w:tc>
        <w:tc>
          <w:tcPr>
            <w:tcW w:w="1701" w:type="dxa"/>
            <w:vAlign w:val="center"/>
          </w:tcPr>
          <w:p w:rsidR="007D7610" w:rsidRPr="004E1439" w:rsidRDefault="007D7610" w:rsidP="00623FB6">
            <w:pPr>
              <w:jc w:val="center"/>
              <w:rPr>
                <w:rFonts w:ascii="Tahoma" w:hAnsi="Tahoma" w:cs="Tahoma"/>
                <w:b/>
                <w:sz w:val="18"/>
                <w:szCs w:val="18"/>
              </w:rPr>
            </w:pPr>
            <w:r w:rsidRPr="004E1439">
              <w:rPr>
                <w:rFonts w:ascii="Tahoma" w:hAnsi="Tahoma" w:cs="Tahoma"/>
                <w:sz w:val="18"/>
                <w:szCs w:val="18"/>
              </w:rPr>
              <w:t>na sumy stale</w:t>
            </w:r>
          </w:p>
        </w:tc>
      </w:tr>
      <w:tr w:rsidR="007D7610" w:rsidRPr="004E1439" w:rsidTr="007D7610">
        <w:trPr>
          <w:cantSplit/>
        </w:trPr>
        <w:tc>
          <w:tcPr>
            <w:tcW w:w="426" w:type="dxa"/>
            <w:vAlign w:val="center"/>
          </w:tcPr>
          <w:p w:rsidR="007D7610" w:rsidRPr="004E1439" w:rsidRDefault="007D7610" w:rsidP="00272BFE">
            <w:pPr>
              <w:rPr>
                <w:rFonts w:ascii="Tahoma" w:hAnsi="Tahoma" w:cs="Tahoma"/>
                <w:sz w:val="18"/>
                <w:szCs w:val="18"/>
              </w:rPr>
            </w:pPr>
            <w:r w:rsidRPr="004E1439">
              <w:rPr>
                <w:rFonts w:ascii="Tahoma" w:hAnsi="Tahoma" w:cs="Tahoma"/>
                <w:sz w:val="18"/>
                <w:szCs w:val="18"/>
              </w:rPr>
              <w:lastRenderedPageBreak/>
              <w:t>6</w:t>
            </w:r>
          </w:p>
        </w:tc>
        <w:tc>
          <w:tcPr>
            <w:tcW w:w="3827" w:type="dxa"/>
          </w:tcPr>
          <w:p w:rsidR="007D7610" w:rsidRPr="004E1439" w:rsidRDefault="007D7610" w:rsidP="009255DA">
            <w:pPr>
              <w:rPr>
                <w:rFonts w:ascii="Tahoma" w:hAnsi="Tahoma" w:cs="Tahoma"/>
                <w:sz w:val="18"/>
                <w:szCs w:val="18"/>
              </w:rPr>
            </w:pPr>
            <w:r w:rsidRPr="004E1439">
              <w:rPr>
                <w:rFonts w:ascii="Tahoma" w:hAnsi="Tahoma" w:cs="Tahoma"/>
                <w:sz w:val="18"/>
                <w:szCs w:val="18"/>
              </w:rPr>
              <w:t xml:space="preserve">Odkurzacz basenowy </w:t>
            </w:r>
            <w:proofErr w:type="spellStart"/>
            <w:r w:rsidRPr="004E1439">
              <w:rPr>
                <w:rFonts w:ascii="Tahoma" w:hAnsi="Tahoma" w:cs="Tahoma"/>
                <w:sz w:val="18"/>
                <w:szCs w:val="18"/>
              </w:rPr>
              <w:t>Dolphin</w:t>
            </w:r>
            <w:proofErr w:type="spellEnd"/>
            <w:r w:rsidRPr="004E1439">
              <w:rPr>
                <w:rFonts w:ascii="Tahoma" w:hAnsi="Tahoma" w:cs="Tahoma"/>
                <w:sz w:val="18"/>
                <w:szCs w:val="18"/>
              </w:rPr>
              <w:t xml:space="preserve">  </w:t>
            </w:r>
            <w:proofErr w:type="spellStart"/>
            <w:r w:rsidRPr="004E1439">
              <w:rPr>
                <w:rFonts w:ascii="Tahoma" w:hAnsi="Tahoma" w:cs="Tahoma"/>
                <w:sz w:val="18"/>
                <w:szCs w:val="18"/>
              </w:rPr>
              <w:t>wave</w:t>
            </w:r>
            <w:proofErr w:type="spellEnd"/>
            <w:r w:rsidRPr="004E1439">
              <w:rPr>
                <w:rFonts w:ascii="Tahoma" w:hAnsi="Tahoma" w:cs="Tahoma"/>
                <w:sz w:val="18"/>
                <w:szCs w:val="18"/>
              </w:rPr>
              <w:t xml:space="preserve"> 100 WB</w:t>
            </w:r>
          </w:p>
          <w:p w:rsidR="007D7610" w:rsidRPr="004E1439" w:rsidRDefault="007D7610" w:rsidP="009255DA">
            <w:pPr>
              <w:rPr>
                <w:rFonts w:ascii="Tahoma" w:hAnsi="Tahoma" w:cs="Tahoma"/>
                <w:sz w:val="18"/>
                <w:szCs w:val="18"/>
              </w:rPr>
            </w:pPr>
            <w:r w:rsidRPr="004E1439">
              <w:rPr>
                <w:rFonts w:ascii="Tahoma" w:hAnsi="Tahoma" w:cs="Tahoma"/>
                <w:sz w:val="18"/>
                <w:szCs w:val="18"/>
              </w:rPr>
              <w:t xml:space="preserve">Rok </w:t>
            </w:r>
            <w:proofErr w:type="spellStart"/>
            <w:r w:rsidRPr="004E1439">
              <w:rPr>
                <w:rFonts w:ascii="Tahoma" w:hAnsi="Tahoma" w:cs="Tahoma"/>
                <w:sz w:val="18"/>
                <w:szCs w:val="18"/>
              </w:rPr>
              <w:t>prod</w:t>
            </w:r>
            <w:proofErr w:type="spellEnd"/>
            <w:r w:rsidRPr="004E1439">
              <w:rPr>
                <w:rFonts w:ascii="Tahoma" w:hAnsi="Tahoma" w:cs="Tahoma"/>
                <w:sz w:val="18"/>
                <w:szCs w:val="18"/>
              </w:rPr>
              <w:t xml:space="preserve">. 2019 </w:t>
            </w:r>
          </w:p>
          <w:p w:rsidR="007D7610" w:rsidRPr="004E1439" w:rsidRDefault="007D7610" w:rsidP="009255DA">
            <w:pPr>
              <w:rPr>
                <w:rFonts w:ascii="Tahoma" w:hAnsi="Tahoma" w:cs="Tahoma"/>
                <w:sz w:val="18"/>
                <w:szCs w:val="18"/>
              </w:rPr>
            </w:pPr>
            <w:r w:rsidRPr="004E1439">
              <w:rPr>
                <w:rFonts w:ascii="Tahoma" w:hAnsi="Tahoma" w:cs="Tahoma"/>
                <w:sz w:val="18"/>
                <w:szCs w:val="18"/>
              </w:rPr>
              <w:t>Długość kabla: 30m</w:t>
            </w:r>
          </w:p>
          <w:p w:rsidR="007D7610" w:rsidRPr="004E1439" w:rsidRDefault="007D7610" w:rsidP="009255DA">
            <w:pPr>
              <w:rPr>
                <w:rFonts w:ascii="Tahoma" w:hAnsi="Tahoma" w:cs="Tahoma"/>
                <w:sz w:val="18"/>
                <w:szCs w:val="18"/>
              </w:rPr>
            </w:pPr>
            <w:r w:rsidRPr="004E1439">
              <w:rPr>
                <w:rFonts w:ascii="Tahoma" w:hAnsi="Tahoma" w:cs="Tahoma"/>
                <w:sz w:val="18"/>
                <w:szCs w:val="18"/>
              </w:rPr>
              <w:t>Czyści dno, ściany i schody</w:t>
            </w:r>
          </w:p>
          <w:p w:rsidR="007D7610" w:rsidRPr="004E1439" w:rsidRDefault="007D7610" w:rsidP="009255DA">
            <w:pPr>
              <w:rPr>
                <w:rFonts w:ascii="Tahoma" w:hAnsi="Tahoma" w:cs="Tahoma"/>
                <w:sz w:val="18"/>
                <w:szCs w:val="18"/>
              </w:rPr>
            </w:pPr>
            <w:r w:rsidRPr="004E1439">
              <w:rPr>
                <w:rFonts w:ascii="Tahoma" w:hAnsi="Tahoma" w:cs="Tahoma"/>
                <w:sz w:val="18"/>
                <w:szCs w:val="18"/>
              </w:rPr>
              <w:t>Moc 150 W</w:t>
            </w:r>
          </w:p>
          <w:p w:rsidR="007D7610" w:rsidRPr="004E1439" w:rsidRDefault="007D7610" w:rsidP="009255DA">
            <w:pPr>
              <w:rPr>
                <w:rFonts w:ascii="Tahoma" w:hAnsi="Tahoma" w:cs="Tahoma"/>
                <w:sz w:val="18"/>
                <w:szCs w:val="18"/>
              </w:rPr>
            </w:pPr>
            <w:r w:rsidRPr="004E1439">
              <w:rPr>
                <w:rFonts w:ascii="Tahoma" w:hAnsi="Tahoma" w:cs="Tahoma"/>
                <w:sz w:val="18"/>
                <w:szCs w:val="18"/>
              </w:rPr>
              <w:t>Wydajność pompy min 17 m3/h</w:t>
            </w:r>
          </w:p>
          <w:p w:rsidR="007D7610" w:rsidRPr="004E1439" w:rsidRDefault="007D7610" w:rsidP="009255DA">
            <w:pPr>
              <w:rPr>
                <w:rFonts w:ascii="Tahoma" w:hAnsi="Tahoma" w:cs="Tahoma"/>
                <w:sz w:val="18"/>
                <w:szCs w:val="18"/>
              </w:rPr>
            </w:pPr>
            <w:r w:rsidRPr="004E1439">
              <w:rPr>
                <w:rFonts w:ascii="Tahoma" w:hAnsi="Tahoma" w:cs="Tahoma"/>
                <w:sz w:val="18"/>
                <w:szCs w:val="18"/>
              </w:rPr>
              <w:t>Zbiera piach</w:t>
            </w:r>
          </w:p>
          <w:p w:rsidR="007D7610" w:rsidRPr="004E1439" w:rsidRDefault="007D7610" w:rsidP="009255DA">
            <w:pPr>
              <w:rPr>
                <w:rFonts w:ascii="Tahoma" w:hAnsi="Tahoma" w:cs="Tahoma"/>
                <w:sz w:val="18"/>
                <w:szCs w:val="18"/>
              </w:rPr>
            </w:pPr>
            <w:r w:rsidRPr="004E1439">
              <w:rPr>
                <w:rFonts w:ascii="Tahoma" w:hAnsi="Tahoma" w:cs="Tahoma"/>
                <w:sz w:val="18"/>
                <w:szCs w:val="18"/>
              </w:rPr>
              <w:t>Czyści powierzchnie gładkie</w:t>
            </w:r>
          </w:p>
          <w:p w:rsidR="007D7610" w:rsidRPr="004E1439" w:rsidRDefault="007D7610" w:rsidP="009255DA">
            <w:pPr>
              <w:rPr>
                <w:rFonts w:ascii="Tahoma" w:hAnsi="Tahoma" w:cs="Tahoma"/>
                <w:sz w:val="18"/>
                <w:szCs w:val="18"/>
              </w:rPr>
            </w:pPr>
            <w:r w:rsidRPr="004E1439">
              <w:rPr>
                <w:rFonts w:ascii="Tahoma" w:hAnsi="Tahoma" w:cs="Tahoma"/>
                <w:sz w:val="18"/>
                <w:szCs w:val="18"/>
              </w:rPr>
              <w:t>Sterowany za pomocą pilota</w:t>
            </w:r>
          </w:p>
          <w:p w:rsidR="007D7610" w:rsidRPr="004E1439" w:rsidRDefault="007D7610" w:rsidP="009255DA">
            <w:pPr>
              <w:rPr>
                <w:rFonts w:ascii="Tahoma" w:hAnsi="Tahoma" w:cs="Tahoma"/>
                <w:sz w:val="18"/>
                <w:szCs w:val="18"/>
              </w:rPr>
            </w:pPr>
            <w:r w:rsidRPr="004E1439">
              <w:rPr>
                <w:rFonts w:ascii="Tahoma" w:hAnsi="Tahoma" w:cs="Tahoma"/>
                <w:sz w:val="18"/>
                <w:szCs w:val="18"/>
              </w:rPr>
              <w:t>Zasięg pilota min 50 m</w:t>
            </w:r>
          </w:p>
          <w:p w:rsidR="007D7610" w:rsidRPr="004E1439" w:rsidRDefault="007D7610" w:rsidP="009255DA">
            <w:pPr>
              <w:rPr>
                <w:rFonts w:ascii="Tahoma" w:hAnsi="Tahoma" w:cs="Tahoma"/>
                <w:sz w:val="18"/>
                <w:szCs w:val="18"/>
              </w:rPr>
            </w:pPr>
            <w:r w:rsidRPr="004E1439">
              <w:rPr>
                <w:rFonts w:ascii="Tahoma" w:hAnsi="Tahoma" w:cs="Tahoma"/>
                <w:sz w:val="18"/>
                <w:szCs w:val="18"/>
              </w:rPr>
              <w:t>Praca w systemie automatycznym i ręcznym</w:t>
            </w:r>
          </w:p>
          <w:p w:rsidR="007D7610" w:rsidRPr="004E1439" w:rsidRDefault="007D7610" w:rsidP="009255DA">
            <w:pPr>
              <w:rPr>
                <w:rFonts w:ascii="Tahoma" w:hAnsi="Tahoma" w:cs="Tahoma"/>
                <w:sz w:val="18"/>
                <w:szCs w:val="18"/>
              </w:rPr>
            </w:pPr>
            <w:r w:rsidRPr="004E1439">
              <w:rPr>
                <w:rFonts w:ascii="Tahoma" w:hAnsi="Tahoma" w:cs="Tahoma"/>
                <w:sz w:val="18"/>
                <w:szCs w:val="18"/>
              </w:rPr>
              <w:t>Powierzchnia filtrowania 7750 cm2</w:t>
            </w:r>
          </w:p>
          <w:p w:rsidR="007D7610" w:rsidRPr="004E1439" w:rsidRDefault="007D7610" w:rsidP="009255DA">
            <w:pPr>
              <w:rPr>
                <w:rFonts w:ascii="Tahoma" w:hAnsi="Tahoma" w:cs="Tahoma"/>
                <w:sz w:val="18"/>
                <w:szCs w:val="18"/>
              </w:rPr>
            </w:pPr>
            <w:r w:rsidRPr="004E1439">
              <w:rPr>
                <w:rFonts w:ascii="Tahoma" w:hAnsi="Tahoma" w:cs="Tahoma"/>
                <w:sz w:val="18"/>
                <w:szCs w:val="18"/>
              </w:rPr>
              <w:t>Brak możliwości splątania kabla</w:t>
            </w:r>
          </w:p>
          <w:p w:rsidR="007D7610" w:rsidRPr="004E1439" w:rsidRDefault="007D7610" w:rsidP="009255DA">
            <w:pPr>
              <w:rPr>
                <w:rFonts w:ascii="Tahoma" w:hAnsi="Tahoma" w:cs="Tahoma"/>
                <w:sz w:val="18"/>
                <w:szCs w:val="18"/>
              </w:rPr>
            </w:pPr>
            <w:r w:rsidRPr="004E1439">
              <w:rPr>
                <w:rFonts w:ascii="Tahoma" w:hAnsi="Tahoma" w:cs="Tahoma"/>
                <w:sz w:val="18"/>
                <w:szCs w:val="18"/>
              </w:rPr>
              <w:t>Temperatura wody do 340C</w:t>
            </w:r>
          </w:p>
        </w:tc>
        <w:tc>
          <w:tcPr>
            <w:tcW w:w="1701" w:type="dxa"/>
            <w:vAlign w:val="center"/>
          </w:tcPr>
          <w:p w:rsidR="007D7610" w:rsidRPr="004E1439" w:rsidRDefault="007D7610" w:rsidP="00623FB6">
            <w:pPr>
              <w:jc w:val="center"/>
              <w:rPr>
                <w:rFonts w:ascii="Tahoma" w:hAnsi="Tahoma" w:cs="Tahoma"/>
                <w:b/>
                <w:sz w:val="18"/>
                <w:szCs w:val="18"/>
              </w:rPr>
            </w:pPr>
            <w:r w:rsidRPr="004E1439">
              <w:rPr>
                <w:rFonts w:ascii="Tahoma" w:hAnsi="Tahoma" w:cs="Tahoma"/>
                <w:b/>
                <w:bCs/>
                <w:sz w:val="18"/>
                <w:szCs w:val="18"/>
              </w:rPr>
              <w:t>11</w:t>
            </w:r>
            <w:r w:rsidR="00623FB6" w:rsidRPr="004E1439">
              <w:rPr>
                <w:rFonts w:ascii="Tahoma" w:hAnsi="Tahoma" w:cs="Tahoma"/>
                <w:b/>
                <w:bCs/>
                <w:sz w:val="18"/>
                <w:szCs w:val="18"/>
              </w:rPr>
              <w:t xml:space="preserve"> </w:t>
            </w:r>
            <w:r w:rsidRPr="004E1439">
              <w:rPr>
                <w:rFonts w:ascii="Tahoma" w:hAnsi="Tahoma" w:cs="Tahoma"/>
                <w:b/>
                <w:bCs/>
                <w:sz w:val="18"/>
                <w:szCs w:val="18"/>
              </w:rPr>
              <w:t>007,27</w:t>
            </w:r>
          </w:p>
        </w:tc>
        <w:tc>
          <w:tcPr>
            <w:tcW w:w="1843" w:type="dxa"/>
            <w:vAlign w:val="center"/>
          </w:tcPr>
          <w:p w:rsidR="007D7610" w:rsidRPr="004E1439" w:rsidRDefault="007D7610" w:rsidP="00623FB6">
            <w:pPr>
              <w:jc w:val="center"/>
              <w:rPr>
                <w:rFonts w:ascii="Tahoma" w:hAnsi="Tahoma" w:cs="Tahoma"/>
                <w:sz w:val="18"/>
                <w:szCs w:val="18"/>
              </w:rPr>
            </w:pPr>
            <w:r w:rsidRPr="004E1439">
              <w:rPr>
                <w:rFonts w:ascii="Tahoma" w:hAnsi="Tahoma" w:cs="Tahoma"/>
                <w:sz w:val="18"/>
                <w:szCs w:val="18"/>
              </w:rPr>
              <w:t>księgowa brutto</w:t>
            </w:r>
          </w:p>
        </w:tc>
        <w:tc>
          <w:tcPr>
            <w:tcW w:w="1701" w:type="dxa"/>
            <w:vAlign w:val="center"/>
          </w:tcPr>
          <w:p w:rsidR="007D7610" w:rsidRPr="004E1439" w:rsidRDefault="007D7610" w:rsidP="00623FB6">
            <w:pPr>
              <w:jc w:val="center"/>
              <w:rPr>
                <w:rFonts w:ascii="Tahoma" w:hAnsi="Tahoma" w:cs="Tahoma"/>
                <w:sz w:val="18"/>
                <w:szCs w:val="18"/>
              </w:rPr>
            </w:pPr>
            <w:r w:rsidRPr="004E1439">
              <w:rPr>
                <w:rFonts w:ascii="Tahoma" w:hAnsi="Tahoma" w:cs="Tahoma"/>
                <w:sz w:val="18"/>
                <w:szCs w:val="18"/>
              </w:rPr>
              <w:t>na sumy stałe</w:t>
            </w:r>
          </w:p>
        </w:tc>
      </w:tr>
      <w:tr w:rsidR="00623FB6" w:rsidRPr="004E1439" w:rsidTr="007D7610">
        <w:trPr>
          <w:cantSplit/>
        </w:trPr>
        <w:tc>
          <w:tcPr>
            <w:tcW w:w="426" w:type="dxa"/>
            <w:vAlign w:val="center"/>
          </w:tcPr>
          <w:p w:rsidR="00623FB6" w:rsidRPr="004E1439" w:rsidRDefault="00623FB6" w:rsidP="00272BFE">
            <w:pPr>
              <w:rPr>
                <w:rFonts w:ascii="Tahoma" w:hAnsi="Tahoma" w:cs="Tahoma"/>
                <w:sz w:val="18"/>
                <w:szCs w:val="18"/>
              </w:rPr>
            </w:pPr>
            <w:r w:rsidRPr="004E1439">
              <w:rPr>
                <w:rFonts w:ascii="Tahoma" w:hAnsi="Tahoma" w:cs="Tahoma"/>
                <w:sz w:val="18"/>
                <w:szCs w:val="18"/>
              </w:rPr>
              <w:t>7</w:t>
            </w:r>
          </w:p>
        </w:tc>
        <w:tc>
          <w:tcPr>
            <w:tcW w:w="3827" w:type="dxa"/>
          </w:tcPr>
          <w:p w:rsidR="00623FB6" w:rsidRPr="004E1439" w:rsidRDefault="00623FB6" w:rsidP="009255DA">
            <w:pPr>
              <w:rPr>
                <w:rFonts w:ascii="Tahoma" w:hAnsi="Tahoma" w:cs="Tahoma"/>
                <w:sz w:val="18"/>
                <w:szCs w:val="18"/>
              </w:rPr>
            </w:pPr>
            <w:r w:rsidRPr="004E1439">
              <w:rPr>
                <w:rFonts w:ascii="Tahoma" w:hAnsi="Tahoma" w:cs="Tahoma"/>
                <w:sz w:val="18"/>
                <w:szCs w:val="18"/>
              </w:rPr>
              <w:t>Pompa do kanalizacji deszczowej Maszewska</w:t>
            </w:r>
          </w:p>
          <w:p w:rsidR="00623FB6" w:rsidRPr="004E1439" w:rsidRDefault="00623FB6" w:rsidP="009255DA">
            <w:pPr>
              <w:rPr>
                <w:rFonts w:ascii="Tahoma" w:hAnsi="Tahoma" w:cs="Tahoma"/>
                <w:sz w:val="18"/>
                <w:szCs w:val="18"/>
              </w:rPr>
            </w:pPr>
            <w:r w:rsidRPr="004E1439">
              <w:rPr>
                <w:rFonts w:ascii="Tahoma" w:hAnsi="Tahoma" w:cs="Tahoma"/>
                <w:sz w:val="18"/>
                <w:szCs w:val="18"/>
              </w:rPr>
              <w:t xml:space="preserve">Przepompownia deszczówki </w:t>
            </w:r>
          </w:p>
          <w:p w:rsidR="00623FB6" w:rsidRPr="004E1439" w:rsidRDefault="00623FB6" w:rsidP="009255DA">
            <w:pPr>
              <w:rPr>
                <w:rFonts w:ascii="Tahoma" w:hAnsi="Tahoma" w:cs="Tahoma"/>
                <w:sz w:val="18"/>
                <w:szCs w:val="18"/>
              </w:rPr>
            </w:pPr>
            <w:r w:rsidRPr="004E1439">
              <w:rPr>
                <w:rFonts w:ascii="Tahoma" w:hAnsi="Tahoma" w:cs="Tahoma"/>
                <w:sz w:val="18"/>
                <w:szCs w:val="18"/>
              </w:rPr>
              <w:t>Średnica studni 1500 mm</w:t>
            </w:r>
          </w:p>
          <w:p w:rsidR="00623FB6" w:rsidRPr="004E1439" w:rsidRDefault="00623FB6" w:rsidP="009255DA">
            <w:pPr>
              <w:rPr>
                <w:rFonts w:ascii="Tahoma" w:hAnsi="Tahoma" w:cs="Tahoma"/>
                <w:sz w:val="18"/>
                <w:szCs w:val="18"/>
              </w:rPr>
            </w:pPr>
            <w:r w:rsidRPr="004E1439">
              <w:rPr>
                <w:rFonts w:ascii="Tahoma" w:hAnsi="Tahoma" w:cs="Tahoma"/>
                <w:sz w:val="18"/>
                <w:szCs w:val="18"/>
              </w:rPr>
              <w:t>Głębokość całkowita 4,25 m</w:t>
            </w:r>
          </w:p>
          <w:p w:rsidR="00623FB6" w:rsidRPr="004E1439" w:rsidRDefault="00294EBC" w:rsidP="009255DA">
            <w:pPr>
              <w:rPr>
                <w:rFonts w:ascii="Tahoma" w:hAnsi="Tahoma" w:cs="Tahoma"/>
                <w:sz w:val="18"/>
                <w:szCs w:val="18"/>
                <w:shd w:val="clear" w:color="auto" w:fill="FFFF99"/>
              </w:rPr>
            </w:pPr>
            <w:r w:rsidRPr="004E1439">
              <w:rPr>
                <w:rFonts w:ascii="Tahoma" w:hAnsi="Tahoma" w:cs="Tahoma"/>
                <w:sz w:val="18"/>
                <w:szCs w:val="18"/>
              </w:rPr>
              <w:t>Rok produkcji 2011</w:t>
            </w:r>
          </w:p>
        </w:tc>
        <w:tc>
          <w:tcPr>
            <w:tcW w:w="1701" w:type="dxa"/>
            <w:vAlign w:val="center"/>
          </w:tcPr>
          <w:p w:rsidR="00623FB6" w:rsidRPr="004E1439" w:rsidRDefault="00623FB6" w:rsidP="00623FB6">
            <w:pPr>
              <w:jc w:val="center"/>
              <w:rPr>
                <w:rFonts w:ascii="Tahoma" w:hAnsi="Tahoma" w:cs="Tahoma"/>
                <w:b/>
                <w:sz w:val="18"/>
                <w:szCs w:val="18"/>
              </w:rPr>
            </w:pPr>
            <w:r w:rsidRPr="004E1439">
              <w:rPr>
                <w:rFonts w:ascii="Tahoma" w:hAnsi="Tahoma" w:cs="Tahoma"/>
                <w:b/>
                <w:sz w:val="18"/>
                <w:szCs w:val="18"/>
              </w:rPr>
              <w:t>10 000,00</w:t>
            </w:r>
          </w:p>
        </w:tc>
        <w:tc>
          <w:tcPr>
            <w:tcW w:w="1843" w:type="dxa"/>
            <w:vAlign w:val="center"/>
          </w:tcPr>
          <w:p w:rsidR="00623FB6" w:rsidRPr="004E1439" w:rsidRDefault="00623FB6" w:rsidP="00623FB6">
            <w:pPr>
              <w:jc w:val="center"/>
              <w:rPr>
                <w:rFonts w:ascii="Tahoma" w:hAnsi="Tahoma" w:cs="Tahoma"/>
                <w:sz w:val="18"/>
                <w:szCs w:val="18"/>
              </w:rPr>
            </w:pPr>
            <w:r w:rsidRPr="004E1439">
              <w:rPr>
                <w:rFonts w:ascii="Tahoma" w:hAnsi="Tahoma" w:cs="Tahoma"/>
                <w:sz w:val="18"/>
                <w:szCs w:val="18"/>
              </w:rPr>
              <w:t>odtworzeniowa</w:t>
            </w:r>
          </w:p>
        </w:tc>
        <w:tc>
          <w:tcPr>
            <w:tcW w:w="1701" w:type="dxa"/>
            <w:vAlign w:val="center"/>
          </w:tcPr>
          <w:p w:rsidR="00623FB6" w:rsidRPr="004E1439" w:rsidRDefault="00623FB6" w:rsidP="00623FB6">
            <w:pPr>
              <w:jc w:val="center"/>
              <w:rPr>
                <w:rFonts w:ascii="Tahoma" w:hAnsi="Tahoma" w:cs="Tahoma"/>
                <w:sz w:val="18"/>
                <w:szCs w:val="18"/>
              </w:rPr>
            </w:pPr>
            <w:r w:rsidRPr="004E1439">
              <w:rPr>
                <w:rFonts w:ascii="Tahoma" w:hAnsi="Tahoma" w:cs="Tahoma"/>
                <w:sz w:val="18"/>
                <w:szCs w:val="18"/>
              </w:rPr>
              <w:t>na sumy stałe</w:t>
            </w:r>
          </w:p>
        </w:tc>
      </w:tr>
      <w:tr w:rsidR="00623FB6" w:rsidRPr="004E1439" w:rsidTr="007D7610">
        <w:trPr>
          <w:cantSplit/>
        </w:trPr>
        <w:tc>
          <w:tcPr>
            <w:tcW w:w="426" w:type="dxa"/>
            <w:vAlign w:val="center"/>
          </w:tcPr>
          <w:p w:rsidR="00623FB6" w:rsidRPr="004E1439" w:rsidRDefault="00623FB6" w:rsidP="00272BFE">
            <w:pPr>
              <w:rPr>
                <w:rFonts w:ascii="Tahoma" w:hAnsi="Tahoma" w:cs="Tahoma"/>
                <w:sz w:val="18"/>
                <w:szCs w:val="18"/>
                <w:highlight w:val="yellow"/>
              </w:rPr>
            </w:pPr>
          </w:p>
        </w:tc>
        <w:tc>
          <w:tcPr>
            <w:tcW w:w="3827" w:type="dxa"/>
            <w:vAlign w:val="center"/>
          </w:tcPr>
          <w:p w:rsidR="00623FB6" w:rsidRPr="004E1439" w:rsidRDefault="00623FB6" w:rsidP="007D7610">
            <w:pPr>
              <w:pStyle w:val="LucaCash"/>
              <w:spacing w:line="240" w:lineRule="auto"/>
              <w:jc w:val="right"/>
              <w:rPr>
                <w:rFonts w:ascii="Tahoma" w:hAnsi="Tahoma" w:cs="Tahoma"/>
                <w:b/>
                <w:sz w:val="18"/>
                <w:szCs w:val="18"/>
              </w:rPr>
            </w:pPr>
            <w:r w:rsidRPr="004E1439">
              <w:rPr>
                <w:rFonts w:ascii="Tahoma" w:hAnsi="Tahoma" w:cs="Tahoma"/>
                <w:sz w:val="18"/>
                <w:szCs w:val="18"/>
              </w:rPr>
              <w:t>Urządzenia w Zespole Szkół Nr 1 w Goleniowie</w:t>
            </w:r>
            <w:r w:rsidRPr="004E1439">
              <w:rPr>
                <w:rFonts w:ascii="Tahoma" w:hAnsi="Tahoma" w:cs="Tahoma"/>
                <w:b/>
                <w:sz w:val="18"/>
                <w:szCs w:val="18"/>
              </w:rPr>
              <w:t xml:space="preserve"> razem</w:t>
            </w:r>
          </w:p>
        </w:tc>
        <w:tc>
          <w:tcPr>
            <w:tcW w:w="1701" w:type="dxa"/>
            <w:vAlign w:val="center"/>
          </w:tcPr>
          <w:p w:rsidR="00623FB6" w:rsidRPr="004E1439" w:rsidRDefault="00623FB6" w:rsidP="00623FB6">
            <w:pPr>
              <w:jc w:val="center"/>
              <w:rPr>
                <w:rFonts w:ascii="Tahoma" w:hAnsi="Tahoma" w:cs="Tahoma"/>
                <w:b/>
                <w:sz w:val="18"/>
                <w:szCs w:val="18"/>
              </w:rPr>
            </w:pPr>
            <w:r w:rsidRPr="004E1439">
              <w:rPr>
                <w:rFonts w:ascii="Tahoma" w:hAnsi="Tahoma" w:cs="Tahoma"/>
                <w:b/>
                <w:sz w:val="18"/>
                <w:szCs w:val="18"/>
              </w:rPr>
              <w:t>732 193,73</w:t>
            </w:r>
          </w:p>
        </w:tc>
        <w:tc>
          <w:tcPr>
            <w:tcW w:w="1843" w:type="dxa"/>
            <w:vAlign w:val="center"/>
          </w:tcPr>
          <w:p w:rsidR="00623FB6" w:rsidRPr="004E1439" w:rsidRDefault="00623FB6" w:rsidP="00272BFE">
            <w:pPr>
              <w:rPr>
                <w:rFonts w:ascii="Tahoma" w:hAnsi="Tahoma" w:cs="Tahoma"/>
                <w:sz w:val="18"/>
                <w:szCs w:val="18"/>
                <w:highlight w:val="yellow"/>
              </w:rPr>
            </w:pPr>
          </w:p>
        </w:tc>
        <w:tc>
          <w:tcPr>
            <w:tcW w:w="1701" w:type="dxa"/>
            <w:vAlign w:val="center"/>
          </w:tcPr>
          <w:p w:rsidR="00623FB6" w:rsidRPr="004E1439" w:rsidRDefault="00623FB6" w:rsidP="00272BFE">
            <w:pPr>
              <w:jc w:val="center"/>
              <w:rPr>
                <w:rFonts w:ascii="Tahoma" w:hAnsi="Tahoma" w:cs="Tahoma"/>
                <w:b/>
                <w:sz w:val="18"/>
                <w:szCs w:val="18"/>
                <w:highlight w:val="yellow"/>
              </w:rPr>
            </w:pPr>
          </w:p>
        </w:tc>
      </w:tr>
      <w:tr w:rsidR="00623FB6" w:rsidRPr="004E1439" w:rsidTr="007D7610">
        <w:trPr>
          <w:cantSplit/>
          <w:trHeight w:val="374"/>
        </w:trPr>
        <w:tc>
          <w:tcPr>
            <w:tcW w:w="9498" w:type="dxa"/>
            <w:gridSpan w:val="5"/>
            <w:vAlign w:val="center"/>
          </w:tcPr>
          <w:p w:rsidR="00623FB6" w:rsidRPr="004E1439" w:rsidRDefault="00623FB6" w:rsidP="007E36C3">
            <w:pPr>
              <w:jc w:val="center"/>
              <w:rPr>
                <w:rFonts w:ascii="Tahoma" w:hAnsi="Tahoma" w:cs="Tahoma"/>
                <w:b/>
                <w:sz w:val="18"/>
                <w:szCs w:val="18"/>
                <w:highlight w:val="yellow"/>
              </w:rPr>
            </w:pPr>
            <w:r w:rsidRPr="004E1439">
              <w:rPr>
                <w:rFonts w:ascii="Tahoma" w:hAnsi="Tahoma" w:cs="Tahoma"/>
                <w:b/>
                <w:bCs/>
                <w:sz w:val="18"/>
                <w:szCs w:val="18"/>
              </w:rPr>
              <w:t>Urządzenia w Domu Pomocy Społecznej</w:t>
            </w:r>
          </w:p>
        </w:tc>
      </w:tr>
      <w:tr w:rsidR="00623FB6" w:rsidRPr="004E1439" w:rsidTr="007D7610">
        <w:trPr>
          <w:cantSplit/>
        </w:trPr>
        <w:tc>
          <w:tcPr>
            <w:tcW w:w="426" w:type="dxa"/>
            <w:vAlign w:val="center"/>
          </w:tcPr>
          <w:p w:rsidR="00623FB6" w:rsidRPr="004E1439" w:rsidRDefault="00623FB6" w:rsidP="00436F85">
            <w:pPr>
              <w:rPr>
                <w:rFonts w:ascii="Tahoma" w:hAnsi="Tahoma" w:cs="Tahoma"/>
                <w:sz w:val="18"/>
                <w:szCs w:val="18"/>
              </w:rPr>
            </w:pPr>
            <w:r w:rsidRPr="004E1439">
              <w:rPr>
                <w:rFonts w:ascii="Tahoma" w:hAnsi="Tahoma" w:cs="Tahoma"/>
                <w:sz w:val="18"/>
                <w:szCs w:val="18"/>
              </w:rPr>
              <w:t>8</w:t>
            </w:r>
          </w:p>
        </w:tc>
        <w:tc>
          <w:tcPr>
            <w:tcW w:w="3827" w:type="dxa"/>
            <w:vAlign w:val="center"/>
          </w:tcPr>
          <w:p w:rsidR="00623FB6" w:rsidRPr="004E1439" w:rsidRDefault="00623FB6" w:rsidP="00436F85">
            <w:pPr>
              <w:rPr>
                <w:rFonts w:ascii="Tahoma" w:hAnsi="Tahoma" w:cs="Tahoma"/>
                <w:sz w:val="18"/>
                <w:szCs w:val="18"/>
              </w:rPr>
            </w:pPr>
            <w:r w:rsidRPr="004E1439">
              <w:rPr>
                <w:rFonts w:ascii="Tahoma" w:hAnsi="Tahoma" w:cs="Tahoma"/>
                <w:bCs/>
                <w:sz w:val="18"/>
                <w:szCs w:val="18"/>
              </w:rPr>
              <w:t>Agregat prądotwórczy – typ Fi60 ASCG, moc 60KWA, nr seryjny D4197, nr generatora JB4CA*708004346, rok produkcji 2009</w:t>
            </w:r>
          </w:p>
        </w:tc>
        <w:tc>
          <w:tcPr>
            <w:tcW w:w="1701" w:type="dxa"/>
            <w:vAlign w:val="center"/>
          </w:tcPr>
          <w:p w:rsidR="00623FB6" w:rsidRPr="004E1439" w:rsidRDefault="00623FB6" w:rsidP="00436F85">
            <w:pPr>
              <w:jc w:val="center"/>
              <w:rPr>
                <w:rFonts w:ascii="Tahoma" w:hAnsi="Tahoma" w:cs="Tahoma"/>
                <w:sz w:val="18"/>
                <w:szCs w:val="18"/>
              </w:rPr>
            </w:pPr>
            <w:r w:rsidRPr="004E1439">
              <w:rPr>
                <w:rFonts w:ascii="Tahoma" w:hAnsi="Tahoma" w:cs="Tahoma"/>
                <w:bCs/>
                <w:sz w:val="18"/>
                <w:szCs w:val="18"/>
              </w:rPr>
              <w:t>62 999,99</w:t>
            </w:r>
          </w:p>
        </w:tc>
        <w:tc>
          <w:tcPr>
            <w:tcW w:w="1843" w:type="dxa"/>
            <w:vAlign w:val="center"/>
          </w:tcPr>
          <w:p w:rsidR="00623FB6" w:rsidRPr="004E1439" w:rsidRDefault="00623FB6" w:rsidP="00436F85">
            <w:pPr>
              <w:rPr>
                <w:rFonts w:ascii="Tahoma" w:hAnsi="Tahoma" w:cs="Tahoma"/>
                <w:sz w:val="18"/>
                <w:szCs w:val="18"/>
              </w:rPr>
            </w:pPr>
            <w:r w:rsidRPr="004E1439">
              <w:rPr>
                <w:rFonts w:ascii="Tahoma" w:hAnsi="Tahoma" w:cs="Tahoma"/>
                <w:sz w:val="18"/>
                <w:szCs w:val="18"/>
              </w:rPr>
              <w:t>księgowa brutto</w:t>
            </w:r>
          </w:p>
        </w:tc>
        <w:tc>
          <w:tcPr>
            <w:tcW w:w="1701" w:type="dxa"/>
            <w:vAlign w:val="center"/>
          </w:tcPr>
          <w:p w:rsidR="00623FB6" w:rsidRPr="004E1439" w:rsidRDefault="00623FB6" w:rsidP="00436F85">
            <w:pPr>
              <w:rPr>
                <w:rFonts w:ascii="Tahoma" w:hAnsi="Tahoma" w:cs="Tahoma"/>
                <w:sz w:val="18"/>
                <w:szCs w:val="18"/>
              </w:rPr>
            </w:pPr>
            <w:r w:rsidRPr="004E1439">
              <w:rPr>
                <w:rFonts w:ascii="Tahoma" w:hAnsi="Tahoma" w:cs="Tahoma"/>
                <w:sz w:val="18"/>
                <w:szCs w:val="18"/>
              </w:rPr>
              <w:t>na sumy stałe</w:t>
            </w:r>
          </w:p>
        </w:tc>
      </w:tr>
      <w:tr w:rsidR="00623FB6" w:rsidRPr="004E1439" w:rsidTr="007D7610">
        <w:trPr>
          <w:cantSplit/>
        </w:trPr>
        <w:tc>
          <w:tcPr>
            <w:tcW w:w="426" w:type="dxa"/>
            <w:vAlign w:val="center"/>
          </w:tcPr>
          <w:p w:rsidR="00623FB6" w:rsidRPr="004E1439" w:rsidRDefault="00623FB6" w:rsidP="00436F85">
            <w:pPr>
              <w:rPr>
                <w:rFonts w:ascii="Tahoma" w:hAnsi="Tahoma" w:cs="Tahoma"/>
                <w:sz w:val="18"/>
                <w:szCs w:val="18"/>
              </w:rPr>
            </w:pPr>
            <w:r w:rsidRPr="004E1439">
              <w:rPr>
                <w:rFonts w:ascii="Tahoma" w:hAnsi="Tahoma" w:cs="Tahoma"/>
                <w:sz w:val="18"/>
                <w:szCs w:val="18"/>
              </w:rPr>
              <w:t>9</w:t>
            </w:r>
          </w:p>
        </w:tc>
        <w:tc>
          <w:tcPr>
            <w:tcW w:w="3827" w:type="dxa"/>
            <w:vAlign w:val="center"/>
          </w:tcPr>
          <w:p w:rsidR="00623FB6" w:rsidRPr="004E1439" w:rsidRDefault="00623FB6" w:rsidP="00CE715E">
            <w:pPr>
              <w:rPr>
                <w:rFonts w:ascii="Tahoma" w:hAnsi="Tahoma" w:cs="Tahoma"/>
                <w:sz w:val="18"/>
                <w:szCs w:val="18"/>
              </w:rPr>
            </w:pPr>
            <w:r w:rsidRPr="004E1439">
              <w:rPr>
                <w:rFonts w:ascii="Tahoma" w:hAnsi="Tahoma" w:cs="Tahoma"/>
                <w:bCs/>
                <w:sz w:val="18"/>
                <w:szCs w:val="18"/>
              </w:rPr>
              <w:t xml:space="preserve">Wyposażenie kotłowni gazowej – z opcją wytwarzania pary na potrzeby kuchni: 1 kocioł VIESSMANN, 1 </w:t>
            </w:r>
            <w:proofErr w:type="spellStart"/>
            <w:r w:rsidRPr="004E1439">
              <w:rPr>
                <w:rFonts w:ascii="Tahoma" w:hAnsi="Tahoma" w:cs="Tahoma"/>
                <w:bCs/>
                <w:sz w:val="18"/>
                <w:szCs w:val="18"/>
              </w:rPr>
              <w:t>paromatr</w:t>
            </w:r>
            <w:proofErr w:type="spellEnd"/>
            <w:r w:rsidRPr="004E1439">
              <w:rPr>
                <w:rFonts w:ascii="Tahoma" w:hAnsi="Tahoma" w:cs="Tahoma"/>
                <w:bCs/>
                <w:sz w:val="18"/>
                <w:szCs w:val="18"/>
              </w:rPr>
              <w:t xml:space="preserve"> VIESSMANN 170 kW,1 </w:t>
            </w:r>
            <w:proofErr w:type="spellStart"/>
            <w:r w:rsidRPr="004E1439">
              <w:rPr>
                <w:rFonts w:ascii="Tahoma" w:hAnsi="Tahoma" w:cs="Tahoma"/>
                <w:bCs/>
                <w:sz w:val="18"/>
                <w:szCs w:val="18"/>
              </w:rPr>
              <w:t>paromatr</w:t>
            </w:r>
            <w:proofErr w:type="spellEnd"/>
            <w:r w:rsidRPr="004E1439">
              <w:rPr>
                <w:rFonts w:ascii="Tahoma" w:hAnsi="Tahoma" w:cs="Tahoma"/>
                <w:bCs/>
                <w:sz w:val="18"/>
                <w:szCs w:val="18"/>
              </w:rPr>
              <w:t xml:space="preserve"> SIMPLEX 405 kW, instalacja elektryczna i sterownia, 1 naczynie ciśnieniowe REFLEX, stacja uzdatniania wody, zespół pomp -    </w:t>
            </w:r>
            <w:proofErr w:type="spellStart"/>
            <w:r w:rsidRPr="004E1439">
              <w:rPr>
                <w:rFonts w:ascii="Tahoma" w:hAnsi="Tahoma" w:cs="Tahoma"/>
                <w:bCs/>
                <w:sz w:val="18"/>
                <w:szCs w:val="18"/>
              </w:rPr>
              <w:t>Smużyny</w:t>
            </w:r>
            <w:proofErr w:type="spellEnd"/>
            <w:r w:rsidRPr="004E1439">
              <w:rPr>
                <w:rFonts w:ascii="Tahoma" w:hAnsi="Tahoma" w:cs="Tahoma"/>
                <w:bCs/>
                <w:sz w:val="18"/>
                <w:szCs w:val="18"/>
              </w:rPr>
              <w:t xml:space="preserve"> 2, rok produkcji  2007</w:t>
            </w:r>
          </w:p>
        </w:tc>
        <w:tc>
          <w:tcPr>
            <w:tcW w:w="1701" w:type="dxa"/>
            <w:vAlign w:val="center"/>
          </w:tcPr>
          <w:p w:rsidR="00623FB6" w:rsidRPr="004E1439" w:rsidRDefault="00623FB6" w:rsidP="00436F85">
            <w:pPr>
              <w:jc w:val="center"/>
              <w:rPr>
                <w:rFonts w:ascii="Tahoma" w:hAnsi="Tahoma" w:cs="Tahoma"/>
                <w:sz w:val="18"/>
                <w:szCs w:val="18"/>
              </w:rPr>
            </w:pPr>
            <w:r w:rsidRPr="004E1439">
              <w:rPr>
                <w:rFonts w:ascii="Tahoma" w:hAnsi="Tahoma" w:cs="Tahoma"/>
                <w:bCs/>
                <w:sz w:val="18"/>
                <w:szCs w:val="18"/>
              </w:rPr>
              <w:t>253 942,93</w:t>
            </w:r>
          </w:p>
        </w:tc>
        <w:tc>
          <w:tcPr>
            <w:tcW w:w="1843" w:type="dxa"/>
            <w:vAlign w:val="center"/>
          </w:tcPr>
          <w:p w:rsidR="00623FB6" w:rsidRPr="004E1439" w:rsidRDefault="00623FB6" w:rsidP="00436F85">
            <w:pPr>
              <w:rPr>
                <w:rFonts w:ascii="Tahoma" w:hAnsi="Tahoma" w:cs="Tahoma"/>
                <w:sz w:val="18"/>
                <w:szCs w:val="18"/>
              </w:rPr>
            </w:pPr>
            <w:r w:rsidRPr="004E1439">
              <w:rPr>
                <w:rFonts w:ascii="Tahoma" w:hAnsi="Tahoma" w:cs="Tahoma"/>
                <w:sz w:val="18"/>
                <w:szCs w:val="18"/>
              </w:rPr>
              <w:t>księgowa brutto</w:t>
            </w:r>
          </w:p>
        </w:tc>
        <w:tc>
          <w:tcPr>
            <w:tcW w:w="1701" w:type="dxa"/>
            <w:vAlign w:val="center"/>
          </w:tcPr>
          <w:p w:rsidR="00623FB6" w:rsidRPr="004E1439" w:rsidRDefault="00623FB6" w:rsidP="00436F85">
            <w:pPr>
              <w:rPr>
                <w:rFonts w:ascii="Tahoma" w:hAnsi="Tahoma" w:cs="Tahoma"/>
                <w:sz w:val="18"/>
                <w:szCs w:val="18"/>
              </w:rPr>
            </w:pPr>
            <w:r w:rsidRPr="004E1439">
              <w:rPr>
                <w:rFonts w:ascii="Tahoma" w:hAnsi="Tahoma" w:cs="Tahoma"/>
                <w:sz w:val="18"/>
                <w:szCs w:val="18"/>
              </w:rPr>
              <w:t>na sumy stałe</w:t>
            </w:r>
          </w:p>
        </w:tc>
      </w:tr>
      <w:tr w:rsidR="00623FB6" w:rsidRPr="004E1439" w:rsidTr="007D7610">
        <w:trPr>
          <w:cantSplit/>
        </w:trPr>
        <w:tc>
          <w:tcPr>
            <w:tcW w:w="426" w:type="dxa"/>
            <w:vAlign w:val="center"/>
          </w:tcPr>
          <w:p w:rsidR="00623FB6" w:rsidRPr="004E1439" w:rsidRDefault="00623FB6" w:rsidP="00436F85">
            <w:pPr>
              <w:rPr>
                <w:rFonts w:ascii="Tahoma" w:hAnsi="Tahoma" w:cs="Tahoma"/>
                <w:sz w:val="18"/>
                <w:szCs w:val="18"/>
              </w:rPr>
            </w:pPr>
            <w:r w:rsidRPr="004E1439">
              <w:rPr>
                <w:rFonts w:ascii="Tahoma" w:hAnsi="Tahoma" w:cs="Tahoma"/>
                <w:sz w:val="18"/>
                <w:szCs w:val="18"/>
              </w:rPr>
              <w:t>10</w:t>
            </w:r>
          </w:p>
        </w:tc>
        <w:tc>
          <w:tcPr>
            <w:tcW w:w="3827" w:type="dxa"/>
            <w:vAlign w:val="center"/>
          </w:tcPr>
          <w:p w:rsidR="00623FB6" w:rsidRPr="004E1439" w:rsidRDefault="00623FB6" w:rsidP="00436F85">
            <w:pPr>
              <w:rPr>
                <w:rFonts w:ascii="Tahoma" w:hAnsi="Tahoma" w:cs="Tahoma"/>
                <w:bCs/>
                <w:sz w:val="18"/>
                <w:szCs w:val="18"/>
              </w:rPr>
            </w:pPr>
            <w:r w:rsidRPr="004E1439">
              <w:rPr>
                <w:rFonts w:ascii="Tahoma" w:hAnsi="Tahoma" w:cs="Tahoma"/>
                <w:bCs/>
                <w:sz w:val="18"/>
                <w:szCs w:val="18"/>
              </w:rPr>
              <w:t xml:space="preserve">Wyposażenie kotłowni gazowej: 1 kocioł wodny BOSH, nr fabryczny FD966-0996, typ N6-47L, moc 99 kW rok budowy 1999,  </w:t>
            </w:r>
          </w:p>
          <w:p w:rsidR="00623FB6" w:rsidRPr="004E1439" w:rsidRDefault="00623FB6" w:rsidP="00D92B10">
            <w:pPr>
              <w:rPr>
                <w:rFonts w:ascii="Tahoma" w:hAnsi="Tahoma" w:cs="Tahoma"/>
                <w:sz w:val="18"/>
                <w:szCs w:val="18"/>
              </w:rPr>
            </w:pPr>
            <w:r w:rsidRPr="004E1439">
              <w:rPr>
                <w:rFonts w:ascii="Tahoma" w:hAnsi="Tahoma" w:cs="Tahoma"/>
                <w:bCs/>
                <w:sz w:val="18"/>
                <w:szCs w:val="18"/>
              </w:rPr>
              <w:t xml:space="preserve">1 kocioł wodny BOSH, nr fabryczny FD870-0142,  typ WG-47L, moc 99 kW, rok produkcji 1998.  </w:t>
            </w:r>
          </w:p>
        </w:tc>
        <w:tc>
          <w:tcPr>
            <w:tcW w:w="1701" w:type="dxa"/>
            <w:vAlign w:val="center"/>
          </w:tcPr>
          <w:p w:rsidR="00623FB6" w:rsidRPr="004E1439" w:rsidRDefault="00623FB6" w:rsidP="00436F85">
            <w:pPr>
              <w:jc w:val="center"/>
              <w:rPr>
                <w:rFonts w:ascii="Tahoma" w:hAnsi="Tahoma" w:cs="Tahoma"/>
                <w:sz w:val="18"/>
                <w:szCs w:val="18"/>
              </w:rPr>
            </w:pPr>
            <w:r w:rsidRPr="004E1439">
              <w:rPr>
                <w:rFonts w:ascii="Tahoma" w:hAnsi="Tahoma" w:cs="Tahoma"/>
                <w:bCs/>
                <w:sz w:val="18"/>
                <w:szCs w:val="18"/>
              </w:rPr>
              <w:t>126 509,84</w:t>
            </w:r>
          </w:p>
        </w:tc>
        <w:tc>
          <w:tcPr>
            <w:tcW w:w="1843" w:type="dxa"/>
            <w:vAlign w:val="center"/>
          </w:tcPr>
          <w:p w:rsidR="00623FB6" w:rsidRPr="004E1439" w:rsidRDefault="00623FB6" w:rsidP="00436F85">
            <w:pPr>
              <w:rPr>
                <w:rFonts w:ascii="Tahoma" w:hAnsi="Tahoma" w:cs="Tahoma"/>
                <w:sz w:val="18"/>
                <w:szCs w:val="18"/>
              </w:rPr>
            </w:pPr>
            <w:r w:rsidRPr="004E1439">
              <w:rPr>
                <w:rFonts w:ascii="Tahoma" w:hAnsi="Tahoma" w:cs="Tahoma"/>
                <w:sz w:val="18"/>
                <w:szCs w:val="18"/>
              </w:rPr>
              <w:t>księgowa brutto</w:t>
            </w:r>
          </w:p>
        </w:tc>
        <w:tc>
          <w:tcPr>
            <w:tcW w:w="1701" w:type="dxa"/>
            <w:vAlign w:val="center"/>
          </w:tcPr>
          <w:p w:rsidR="00623FB6" w:rsidRPr="004E1439" w:rsidRDefault="00623FB6" w:rsidP="00436F85">
            <w:pPr>
              <w:rPr>
                <w:rFonts w:ascii="Tahoma" w:hAnsi="Tahoma" w:cs="Tahoma"/>
                <w:sz w:val="18"/>
                <w:szCs w:val="18"/>
              </w:rPr>
            </w:pPr>
            <w:r w:rsidRPr="004E1439">
              <w:rPr>
                <w:rFonts w:ascii="Tahoma" w:hAnsi="Tahoma" w:cs="Tahoma"/>
                <w:sz w:val="18"/>
                <w:szCs w:val="18"/>
              </w:rPr>
              <w:t>na sumy stałe</w:t>
            </w:r>
          </w:p>
        </w:tc>
      </w:tr>
      <w:tr w:rsidR="00623FB6" w:rsidRPr="004E1439" w:rsidTr="007D7610">
        <w:trPr>
          <w:cantSplit/>
        </w:trPr>
        <w:tc>
          <w:tcPr>
            <w:tcW w:w="426" w:type="dxa"/>
            <w:vAlign w:val="center"/>
          </w:tcPr>
          <w:p w:rsidR="00623FB6" w:rsidRPr="004E1439" w:rsidRDefault="00623FB6" w:rsidP="00436F85">
            <w:pPr>
              <w:rPr>
                <w:rFonts w:ascii="Tahoma" w:hAnsi="Tahoma" w:cs="Tahoma"/>
                <w:sz w:val="18"/>
                <w:szCs w:val="18"/>
              </w:rPr>
            </w:pPr>
            <w:r w:rsidRPr="004E1439">
              <w:rPr>
                <w:rFonts w:ascii="Tahoma" w:hAnsi="Tahoma" w:cs="Tahoma"/>
                <w:sz w:val="18"/>
                <w:szCs w:val="18"/>
              </w:rPr>
              <w:t>11</w:t>
            </w:r>
          </w:p>
        </w:tc>
        <w:tc>
          <w:tcPr>
            <w:tcW w:w="3827" w:type="dxa"/>
            <w:vAlign w:val="center"/>
          </w:tcPr>
          <w:p w:rsidR="00623FB6" w:rsidRPr="004E1439" w:rsidRDefault="00623FB6" w:rsidP="00436F85">
            <w:pPr>
              <w:rPr>
                <w:rFonts w:ascii="Tahoma" w:hAnsi="Tahoma" w:cs="Tahoma"/>
                <w:sz w:val="18"/>
                <w:szCs w:val="18"/>
              </w:rPr>
            </w:pPr>
            <w:r w:rsidRPr="004E1439">
              <w:rPr>
                <w:rFonts w:ascii="Tahoma" w:hAnsi="Tahoma" w:cs="Tahoma"/>
                <w:bCs/>
                <w:sz w:val="18"/>
                <w:szCs w:val="18"/>
              </w:rPr>
              <w:t xml:space="preserve">Dźwig osobowy hydrauliczny – z maszynownią, udźwig </w:t>
            </w:r>
            <w:smartTag w:uri="urn:schemas-microsoft-com:office:smarttags" w:element="metricconverter">
              <w:smartTagPr>
                <w:attr w:name="ProductID" w:val="1000 kg"/>
              </w:smartTagPr>
              <w:r w:rsidRPr="004E1439">
                <w:rPr>
                  <w:rFonts w:ascii="Tahoma" w:hAnsi="Tahoma" w:cs="Tahoma"/>
                  <w:bCs/>
                  <w:sz w:val="18"/>
                  <w:szCs w:val="18"/>
                </w:rPr>
                <w:t>1000 kg</w:t>
              </w:r>
            </w:smartTag>
            <w:r w:rsidRPr="004E1439">
              <w:rPr>
                <w:rFonts w:ascii="Tahoma" w:hAnsi="Tahoma" w:cs="Tahoma"/>
                <w:bCs/>
                <w:sz w:val="18"/>
                <w:szCs w:val="18"/>
              </w:rPr>
              <w:t xml:space="preserve"> lub 13 osób, nr fabryczny PO5H0540, PILAWA, szyb windy przeszklony, konstrukcja stalowa, zamontowana wewnątrz klatki schodowej w pawilonie II, </w:t>
            </w:r>
            <w:proofErr w:type="spellStart"/>
            <w:r w:rsidRPr="004E1439">
              <w:rPr>
                <w:rFonts w:ascii="Tahoma" w:hAnsi="Tahoma" w:cs="Tahoma"/>
                <w:bCs/>
                <w:sz w:val="18"/>
                <w:szCs w:val="18"/>
              </w:rPr>
              <w:t>Smużyny</w:t>
            </w:r>
            <w:proofErr w:type="spellEnd"/>
            <w:r w:rsidRPr="004E1439">
              <w:rPr>
                <w:rFonts w:ascii="Tahoma" w:hAnsi="Tahoma" w:cs="Tahoma"/>
                <w:bCs/>
                <w:sz w:val="18"/>
                <w:szCs w:val="18"/>
              </w:rPr>
              <w:t xml:space="preserve"> 2, rok produkcji 2005</w:t>
            </w:r>
          </w:p>
        </w:tc>
        <w:tc>
          <w:tcPr>
            <w:tcW w:w="1701" w:type="dxa"/>
            <w:vAlign w:val="center"/>
          </w:tcPr>
          <w:p w:rsidR="00623FB6" w:rsidRPr="004E1439" w:rsidRDefault="00623FB6" w:rsidP="00436F85">
            <w:pPr>
              <w:jc w:val="center"/>
              <w:rPr>
                <w:rFonts w:ascii="Tahoma" w:hAnsi="Tahoma" w:cs="Tahoma"/>
                <w:sz w:val="18"/>
                <w:szCs w:val="18"/>
              </w:rPr>
            </w:pPr>
            <w:r w:rsidRPr="004E1439">
              <w:rPr>
                <w:rFonts w:ascii="Tahoma" w:hAnsi="Tahoma" w:cs="Tahoma"/>
                <w:bCs/>
                <w:sz w:val="18"/>
                <w:szCs w:val="18"/>
              </w:rPr>
              <w:t>270 579,31</w:t>
            </w:r>
          </w:p>
        </w:tc>
        <w:tc>
          <w:tcPr>
            <w:tcW w:w="1843" w:type="dxa"/>
            <w:vAlign w:val="center"/>
          </w:tcPr>
          <w:p w:rsidR="00623FB6" w:rsidRPr="004E1439" w:rsidRDefault="00623FB6" w:rsidP="00436F85">
            <w:pPr>
              <w:rPr>
                <w:rFonts w:ascii="Tahoma" w:hAnsi="Tahoma" w:cs="Tahoma"/>
                <w:sz w:val="18"/>
                <w:szCs w:val="18"/>
              </w:rPr>
            </w:pPr>
            <w:r w:rsidRPr="004E1439">
              <w:rPr>
                <w:rFonts w:ascii="Tahoma" w:hAnsi="Tahoma" w:cs="Tahoma"/>
                <w:sz w:val="18"/>
                <w:szCs w:val="18"/>
              </w:rPr>
              <w:t>księgowa brutto</w:t>
            </w:r>
          </w:p>
        </w:tc>
        <w:tc>
          <w:tcPr>
            <w:tcW w:w="1701" w:type="dxa"/>
            <w:vAlign w:val="center"/>
          </w:tcPr>
          <w:p w:rsidR="00623FB6" w:rsidRPr="004E1439" w:rsidRDefault="00623FB6" w:rsidP="00436F85">
            <w:pPr>
              <w:rPr>
                <w:rFonts w:ascii="Tahoma" w:hAnsi="Tahoma" w:cs="Tahoma"/>
                <w:sz w:val="18"/>
                <w:szCs w:val="18"/>
              </w:rPr>
            </w:pPr>
            <w:r w:rsidRPr="004E1439">
              <w:rPr>
                <w:rFonts w:ascii="Tahoma" w:hAnsi="Tahoma" w:cs="Tahoma"/>
                <w:sz w:val="18"/>
                <w:szCs w:val="18"/>
              </w:rPr>
              <w:t>na sumy stałe</w:t>
            </w:r>
          </w:p>
        </w:tc>
      </w:tr>
      <w:tr w:rsidR="00623FB6" w:rsidRPr="004E1439" w:rsidTr="007D7610">
        <w:trPr>
          <w:cantSplit/>
        </w:trPr>
        <w:tc>
          <w:tcPr>
            <w:tcW w:w="426" w:type="dxa"/>
            <w:vAlign w:val="center"/>
          </w:tcPr>
          <w:p w:rsidR="00623FB6" w:rsidRPr="004E1439" w:rsidRDefault="00623FB6" w:rsidP="00436F85">
            <w:pPr>
              <w:rPr>
                <w:rFonts w:ascii="Tahoma" w:hAnsi="Tahoma" w:cs="Tahoma"/>
                <w:sz w:val="18"/>
                <w:szCs w:val="18"/>
              </w:rPr>
            </w:pPr>
            <w:r w:rsidRPr="004E1439">
              <w:rPr>
                <w:rFonts w:ascii="Tahoma" w:hAnsi="Tahoma" w:cs="Tahoma"/>
                <w:sz w:val="18"/>
                <w:szCs w:val="18"/>
              </w:rPr>
              <w:t>12</w:t>
            </w:r>
          </w:p>
        </w:tc>
        <w:tc>
          <w:tcPr>
            <w:tcW w:w="3827" w:type="dxa"/>
            <w:vAlign w:val="center"/>
          </w:tcPr>
          <w:p w:rsidR="00623FB6" w:rsidRPr="004E1439" w:rsidRDefault="00623FB6" w:rsidP="00436F85">
            <w:pPr>
              <w:rPr>
                <w:rFonts w:ascii="Tahoma" w:hAnsi="Tahoma" w:cs="Tahoma"/>
                <w:sz w:val="18"/>
                <w:szCs w:val="18"/>
              </w:rPr>
            </w:pPr>
            <w:r w:rsidRPr="004E1439">
              <w:rPr>
                <w:rFonts w:ascii="Tahoma" w:hAnsi="Tahoma" w:cs="Tahoma"/>
                <w:bCs/>
                <w:sz w:val="18"/>
                <w:szCs w:val="18"/>
              </w:rPr>
              <w:t xml:space="preserve">Dźwig osobowy elektryczny – udźwig </w:t>
            </w:r>
            <w:smartTag w:uri="urn:schemas-microsoft-com:office:smarttags" w:element="metricconverter">
              <w:smartTagPr>
                <w:attr w:name="ProductID" w:val="1000 kg"/>
              </w:smartTagPr>
              <w:r w:rsidRPr="004E1439">
                <w:rPr>
                  <w:rFonts w:ascii="Tahoma" w:hAnsi="Tahoma" w:cs="Tahoma"/>
                  <w:bCs/>
                  <w:sz w:val="18"/>
                  <w:szCs w:val="18"/>
                </w:rPr>
                <w:t>1000 kg</w:t>
              </w:r>
            </w:smartTag>
            <w:r w:rsidRPr="004E1439">
              <w:rPr>
                <w:rFonts w:ascii="Tahoma" w:hAnsi="Tahoma" w:cs="Tahoma"/>
                <w:bCs/>
                <w:sz w:val="18"/>
                <w:szCs w:val="18"/>
              </w:rPr>
              <w:t xml:space="preserve"> lub 13 osób, nr fabryczny PO5E0530, PILAWA, dźwig zamontowany w szybie windy dobudowanym do budynku nr I , </w:t>
            </w:r>
            <w:proofErr w:type="spellStart"/>
            <w:r w:rsidRPr="004E1439">
              <w:rPr>
                <w:rFonts w:ascii="Tahoma" w:hAnsi="Tahoma" w:cs="Tahoma"/>
                <w:bCs/>
                <w:sz w:val="18"/>
                <w:szCs w:val="18"/>
              </w:rPr>
              <w:t>Smużyny</w:t>
            </w:r>
            <w:proofErr w:type="spellEnd"/>
            <w:r w:rsidRPr="004E1439">
              <w:rPr>
                <w:rFonts w:ascii="Tahoma" w:hAnsi="Tahoma" w:cs="Tahoma"/>
                <w:bCs/>
                <w:sz w:val="18"/>
                <w:szCs w:val="18"/>
              </w:rPr>
              <w:t xml:space="preserve"> 2, rok produkcji 2005</w:t>
            </w:r>
          </w:p>
        </w:tc>
        <w:tc>
          <w:tcPr>
            <w:tcW w:w="1701" w:type="dxa"/>
            <w:vAlign w:val="center"/>
          </w:tcPr>
          <w:p w:rsidR="00623FB6" w:rsidRPr="004E1439" w:rsidRDefault="00623FB6" w:rsidP="00436F85">
            <w:pPr>
              <w:jc w:val="center"/>
              <w:rPr>
                <w:rFonts w:ascii="Tahoma" w:hAnsi="Tahoma" w:cs="Tahoma"/>
                <w:sz w:val="18"/>
                <w:szCs w:val="18"/>
              </w:rPr>
            </w:pPr>
            <w:r w:rsidRPr="004E1439">
              <w:rPr>
                <w:rFonts w:ascii="Tahoma" w:hAnsi="Tahoma" w:cs="Tahoma"/>
                <w:bCs/>
                <w:sz w:val="18"/>
                <w:szCs w:val="18"/>
              </w:rPr>
              <w:t>154 437,27</w:t>
            </w:r>
          </w:p>
        </w:tc>
        <w:tc>
          <w:tcPr>
            <w:tcW w:w="1843" w:type="dxa"/>
            <w:vAlign w:val="center"/>
          </w:tcPr>
          <w:p w:rsidR="00623FB6" w:rsidRPr="004E1439" w:rsidRDefault="00623FB6" w:rsidP="00436F85">
            <w:pPr>
              <w:rPr>
                <w:rFonts w:ascii="Tahoma" w:hAnsi="Tahoma" w:cs="Tahoma"/>
                <w:sz w:val="18"/>
                <w:szCs w:val="18"/>
              </w:rPr>
            </w:pPr>
            <w:r w:rsidRPr="004E1439">
              <w:rPr>
                <w:rFonts w:ascii="Tahoma" w:hAnsi="Tahoma" w:cs="Tahoma"/>
                <w:sz w:val="18"/>
                <w:szCs w:val="18"/>
              </w:rPr>
              <w:t>księgowa brutto</w:t>
            </w:r>
          </w:p>
        </w:tc>
        <w:tc>
          <w:tcPr>
            <w:tcW w:w="1701" w:type="dxa"/>
            <w:vAlign w:val="center"/>
          </w:tcPr>
          <w:p w:rsidR="00623FB6" w:rsidRPr="004E1439" w:rsidRDefault="00623FB6" w:rsidP="00436F85">
            <w:pPr>
              <w:rPr>
                <w:rFonts w:ascii="Tahoma" w:hAnsi="Tahoma" w:cs="Tahoma"/>
                <w:sz w:val="18"/>
                <w:szCs w:val="18"/>
              </w:rPr>
            </w:pPr>
            <w:r w:rsidRPr="004E1439">
              <w:rPr>
                <w:rFonts w:ascii="Tahoma" w:hAnsi="Tahoma" w:cs="Tahoma"/>
                <w:sz w:val="18"/>
                <w:szCs w:val="18"/>
              </w:rPr>
              <w:t>na sumy stałe</w:t>
            </w:r>
          </w:p>
        </w:tc>
      </w:tr>
      <w:tr w:rsidR="00623FB6" w:rsidRPr="004E1439" w:rsidTr="007D7610">
        <w:trPr>
          <w:cantSplit/>
        </w:trPr>
        <w:tc>
          <w:tcPr>
            <w:tcW w:w="426" w:type="dxa"/>
            <w:vAlign w:val="center"/>
          </w:tcPr>
          <w:p w:rsidR="00623FB6" w:rsidRPr="004E1439" w:rsidRDefault="00623FB6" w:rsidP="00623FB6">
            <w:pPr>
              <w:rPr>
                <w:rFonts w:ascii="Tahoma" w:hAnsi="Tahoma" w:cs="Tahoma"/>
                <w:sz w:val="18"/>
                <w:szCs w:val="18"/>
              </w:rPr>
            </w:pPr>
            <w:r w:rsidRPr="004E1439">
              <w:rPr>
                <w:rFonts w:ascii="Tahoma" w:hAnsi="Tahoma" w:cs="Tahoma"/>
                <w:sz w:val="18"/>
                <w:szCs w:val="18"/>
              </w:rPr>
              <w:t>13</w:t>
            </w:r>
          </w:p>
        </w:tc>
        <w:tc>
          <w:tcPr>
            <w:tcW w:w="3827" w:type="dxa"/>
            <w:vAlign w:val="center"/>
          </w:tcPr>
          <w:p w:rsidR="00623FB6" w:rsidRPr="004E1439" w:rsidRDefault="00623FB6" w:rsidP="006563E7">
            <w:pPr>
              <w:rPr>
                <w:rFonts w:ascii="Tahoma" w:hAnsi="Tahoma" w:cs="Tahoma"/>
                <w:sz w:val="18"/>
                <w:szCs w:val="18"/>
              </w:rPr>
            </w:pPr>
            <w:r w:rsidRPr="004E1439">
              <w:rPr>
                <w:rFonts w:ascii="Tahoma" w:hAnsi="Tahoma" w:cs="Tahoma"/>
                <w:bCs/>
                <w:sz w:val="18"/>
                <w:szCs w:val="18"/>
              </w:rPr>
              <w:t xml:space="preserve">Dźwig osobowy hydrauliczny, producent MONITOR S.A., nr fabryczny 973148  – filia, udźwig </w:t>
            </w:r>
            <w:smartTag w:uri="urn:schemas-microsoft-com:office:smarttags" w:element="metricconverter">
              <w:smartTagPr>
                <w:attr w:name="ProductID" w:val="1000 kg"/>
              </w:smartTagPr>
              <w:r w:rsidRPr="004E1439">
                <w:rPr>
                  <w:rFonts w:ascii="Tahoma" w:hAnsi="Tahoma" w:cs="Tahoma"/>
                  <w:bCs/>
                  <w:sz w:val="18"/>
                  <w:szCs w:val="18"/>
                </w:rPr>
                <w:t>1000 kg</w:t>
              </w:r>
            </w:smartTag>
            <w:r w:rsidRPr="004E1439">
              <w:rPr>
                <w:rFonts w:ascii="Tahoma" w:hAnsi="Tahoma" w:cs="Tahoma"/>
                <w:bCs/>
                <w:sz w:val="18"/>
                <w:szCs w:val="18"/>
              </w:rPr>
              <w:t>, rok produkcji 1998</w:t>
            </w:r>
          </w:p>
        </w:tc>
        <w:tc>
          <w:tcPr>
            <w:tcW w:w="1701" w:type="dxa"/>
            <w:vAlign w:val="center"/>
          </w:tcPr>
          <w:p w:rsidR="00623FB6" w:rsidRPr="004E1439" w:rsidRDefault="00623FB6" w:rsidP="00436F85">
            <w:pPr>
              <w:jc w:val="center"/>
              <w:rPr>
                <w:rFonts w:ascii="Tahoma" w:hAnsi="Tahoma" w:cs="Tahoma"/>
                <w:sz w:val="18"/>
                <w:szCs w:val="18"/>
              </w:rPr>
            </w:pPr>
            <w:r w:rsidRPr="004E1439">
              <w:rPr>
                <w:rFonts w:ascii="Tahoma" w:hAnsi="Tahoma" w:cs="Tahoma"/>
                <w:bCs/>
                <w:sz w:val="18"/>
                <w:szCs w:val="18"/>
              </w:rPr>
              <w:t>106 978,60</w:t>
            </w:r>
          </w:p>
        </w:tc>
        <w:tc>
          <w:tcPr>
            <w:tcW w:w="1843" w:type="dxa"/>
            <w:vAlign w:val="center"/>
          </w:tcPr>
          <w:p w:rsidR="00623FB6" w:rsidRPr="004E1439" w:rsidRDefault="00623FB6" w:rsidP="00436F85">
            <w:pPr>
              <w:rPr>
                <w:rFonts w:ascii="Tahoma" w:hAnsi="Tahoma" w:cs="Tahoma"/>
                <w:sz w:val="18"/>
                <w:szCs w:val="18"/>
              </w:rPr>
            </w:pPr>
            <w:r w:rsidRPr="004E1439">
              <w:rPr>
                <w:rFonts w:ascii="Tahoma" w:hAnsi="Tahoma" w:cs="Tahoma"/>
                <w:sz w:val="18"/>
                <w:szCs w:val="18"/>
              </w:rPr>
              <w:t>księgowa brutto</w:t>
            </w:r>
          </w:p>
        </w:tc>
        <w:tc>
          <w:tcPr>
            <w:tcW w:w="1701" w:type="dxa"/>
            <w:vAlign w:val="center"/>
          </w:tcPr>
          <w:p w:rsidR="00623FB6" w:rsidRPr="004E1439" w:rsidRDefault="00623FB6" w:rsidP="00436F85">
            <w:pPr>
              <w:rPr>
                <w:rFonts w:ascii="Tahoma" w:hAnsi="Tahoma" w:cs="Tahoma"/>
                <w:sz w:val="18"/>
                <w:szCs w:val="18"/>
              </w:rPr>
            </w:pPr>
            <w:r w:rsidRPr="004E1439">
              <w:rPr>
                <w:rFonts w:ascii="Tahoma" w:hAnsi="Tahoma" w:cs="Tahoma"/>
                <w:sz w:val="18"/>
                <w:szCs w:val="18"/>
              </w:rPr>
              <w:t>na sumy stałe</w:t>
            </w:r>
          </w:p>
        </w:tc>
      </w:tr>
      <w:tr w:rsidR="00623FB6" w:rsidRPr="004E1439" w:rsidTr="007D7610">
        <w:trPr>
          <w:cantSplit/>
          <w:trHeight w:val="1417"/>
        </w:trPr>
        <w:tc>
          <w:tcPr>
            <w:tcW w:w="426" w:type="dxa"/>
            <w:vAlign w:val="center"/>
          </w:tcPr>
          <w:p w:rsidR="00623FB6" w:rsidRPr="004E1439" w:rsidRDefault="00623FB6" w:rsidP="00623FB6">
            <w:pPr>
              <w:rPr>
                <w:rFonts w:ascii="Tahoma" w:hAnsi="Tahoma" w:cs="Tahoma"/>
                <w:sz w:val="18"/>
                <w:szCs w:val="18"/>
              </w:rPr>
            </w:pPr>
            <w:r w:rsidRPr="004E1439">
              <w:rPr>
                <w:rFonts w:ascii="Tahoma" w:hAnsi="Tahoma" w:cs="Tahoma"/>
                <w:sz w:val="18"/>
                <w:szCs w:val="18"/>
              </w:rPr>
              <w:t>14</w:t>
            </w:r>
          </w:p>
        </w:tc>
        <w:tc>
          <w:tcPr>
            <w:tcW w:w="3827" w:type="dxa"/>
            <w:vAlign w:val="center"/>
          </w:tcPr>
          <w:p w:rsidR="00623FB6" w:rsidRPr="004E1439" w:rsidRDefault="00623FB6" w:rsidP="00CC3E9A">
            <w:pPr>
              <w:rPr>
                <w:rFonts w:ascii="Tahoma" w:eastAsia="Calibri" w:hAnsi="Tahoma" w:cs="Tahoma"/>
                <w:sz w:val="18"/>
                <w:szCs w:val="18"/>
                <w:lang w:eastAsia="en-US"/>
              </w:rPr>
            </w:pPr>
            <w:r w:rsidRPr="004E1439">
              <w:rPr>
                <w:rFonts w:ascii="Tahoma" w:eastAsia="Calibri" w:hAnsi="Tahoma" w:cs="Tahoma"/>
                <w:sz w:val="18"/>
                <w:szCs w:val="18"/>
                <w:lang w:eastAsia="en-US"/>
              </w:rPr>
              <w:t xml:space="preserve">Wanna mobilna, </w:t>
            </w:r>
            <w:r w:rsidRPr="004E1439">
              <w:rPr>
                <w:rFonts w:ascii="Tahoma" w:hAnsi="Tahoma" w:cs="Tahoma"/>
                <w:bCs/>
                <w:sz w:val="18"/>
                <w:szCs w:val="18"/>
              </w:rPr>
              <w:t>rok produkcji</w:t>
            </w:r>
            <w:r w:rsidRPr="004E1439">
              <w:rPr>
                <w:rFonts w:ascii="Tahoma" w:eastAsia="Calibri" w:hAnsi="Tahoma" w:cs="Tahoma"/>
                <w:sz w:val="18"/>
                <w:szCs w:val="18"/>
                <w:lang w:eastAsia="en-US"/>
              </w:rPr>
              <w:t xml:space="preserve"> 2015. Skład (w szczególności): stacja ładująca, akumulatory do łóżka kąpielowego, wanna łóżka kąpielowego, sterowanie elektryczne wanny, sterowanie elektryczne podstawy łóżka, podstawa jezdna łóżka kąpielowego.</w:t>
            </w:r>
          </w:p>
        </w:tc>
        <w:tc>
          <w:tcPr>
            <w:tcW w:w="1701" w:type="dxa"/>
            <w:vAlign w:val="center"/>
          </w:tcPr>
          <w:p w:rsidR="00623FB6" w:rsidRPr="004E1439" w:rsidRDefault="00623FB6" w:rsidP="00436F85">
            <w:pPr>
              <w:jc w:val="center"/>
              <w:rPr>
                <w:rFonts w:ascii="Tahoma" w:hAnsi="Tahoma" w:cs="Tahoma"/>
                <w:bCs/>
                <w:sz w:val="18"/>
                <w:szCs w:val="18"/>
              </w:rPr>
            </w:pPr>
            <w:r w:rsidRPr="004E1439">
              <w:rPr>
                <w:rFonts w:ascii="Tahoma" w:eastAsia="Calibri" w:hAnsi="Tahoma" w:cs="Tahoma"/>
                <w:sz w:val="18"/>
                <w:szCs w:val="18"/>
                <w:lang w:eastAsia="en-US"/>
              </w:rPr>
              <w:t>20 859,10 zł</w:t>
            </w:r>
          </w:p>
        </w:tc>
        <w:tc>
          <w:tcPr>
            <w:tcW w:w="1843" w:type="dxa"/>
            <w:vAlign w:val="center"/>
          </w:tcPr>
          <w:p w:rsidR="00623FB6" w:rsidRPr="004E1439" w:rsidRDefault="00623FB6" w:rsidP="00272BFE">
            <w:pPr>
              <w:rPr>
                <w:rFonts w:ascii="Tahoma" w:hAnsi="Tahoma" w:cs="Tahoma"/>
                <w:sz w:val="18"/>
                <w:szCs w:val="18"/>
              </w:rPr>
            </w:pPr>
            <w:r w:rsidRPr="004E1439">
              <w:rPr>
                <w:rFonts w:ascii="Tahoma" w:hAnsi="Tahoma" w:cs="Tahoma"/>
                <w:sz w:val="18"/>
                <w:szCs w:val="18"/>
              </w:rPr>
              <w:t>księgowa brutto</w:t>
            </w:r>
          </w:p>
        </w:tc>
        <w:tc>
          <w:tcPr>
            <w:tcW w:w="1701" w:type="dxa"/>
            <w:vAlign w:val="center"/>
          </w:tcPr>
          <w:p w:rsidR="00623FB6" w:rsidRPr="004E1439" w:rsidRDefault="00623FB6" w:rsidP="00272BFE">
            <w:pPr>
              <w:rPr>
                <w:rFonts w:ascii="Tahoma" w:hAnsi="Tahoma" w:cs="Tahoma"/>
                <w:sz w:val="18"/>
                <w:szCs w:val="18"/>
              </w:rPr>
            </w:pPr>
            <w:r w:rsidRPr="004E1439">
              <w:rPr>
                <w:rFonts w:ascii="Tahoma" w:hAnsi="Tahoma" w:cs="Tahoma"/>
                <w:sz w:val="18"/>
                <w:szCs w:val="18"/>
              </w:rPr>
              <w:t>na sumy stałe</w:t>
            </w:r>
          </w:p>
        </w:tc>
      </w:tr>
      <w:tr w:rsidR="00623FB6" w:rsidRPr="004E1439" w:rsidTr="007D7610">
        <w:trPr>
          <w:cantSplit/>
          <w:trHeight w:val="1939"/>
        </w:trPr>
        <w:tc>
          <w:tcPr>
            <w:tcW w:w="426" w:type="dxa"/>
            <w:vAlign w:val="center"/>
          </w:tcPr>
          <w:p w:rsidR="00623FB6" w:rsidRPr="004E1439" w:rsidRDefault="00623FB6" w:rsidP="00623FB6">
            <w:pPr>
              <w:rPr>
                <w:rFonts w:ascii="Tahoma" w:hAnsi="Tahoma" w:cs="Tahoma"/>
                <w:sz w:val="18"/>
                <w:szCs w:val="18"/>
              </w:rPr>
            </w:pPr>
            <w:r w:rsidRPr="004E1439">
              <w:rPr>
                <w:rFonts w:ascii="Tahoma" w:hAnsi="Tahoma" w:cs="Tahoma"/>
                <w:sz w:val="18"/>
                <w:szCs w:val="18"/>
              </w:rPr>
              <w:lastRenderedPageBreak/>
              <w:t>15</w:t>
            </w:r>
          </w:p>
        </w:tc>
        <w:tc>
          <w:tcPr>
            <w:tcW w:w="3827" w:type="dxa"/>
            <w:vAlign w:val="center"/>
          </w:tcPr>
          <w:p w:rsidR="00623FB6" w:rsidRPr="004E1439" w:rsidRDefault="00623FB6" w:rsidP="00CC3E9A">
            <w:pPr>
              <w:spacing w:after="200"/>
              <w:rPr>
                <w:rFonts w:ascii="Tahoma" w:eastAsia="Calibri" w:hAnsi="Tahoma" w:cs="Tahoma"/>
                <w:sz w:val="18"/>
                <w:szCs w:val="18"/>
                <w:lang w:eastAsia="en-US"/>
              </w:rPr>
            </w:pPr>
            <w:r w:rsidRPr="004E1439">
              <w:rPr>
                <w:rFonts w:ascii="Tahoma" w:eastAsia="Calibri" w:hAnsi="Tahoma" w:cs="Tahoma"/>
                <w:sz w:val="18"/>
                <w:szCs w:val="18"/>
                <w:lang w:eastAsia="en-US"/>
              </w:rPr>
              <w:t>Wanny mobilne</w:t>
            </w:r>
            <w:r w:rsidRPr="004E1439">
              <w:rPr>
                <w:rFonts w:ascii="Tahoma" w:hAnsi="Tahoma" w:cs="Tahoma"/>
                <w:bCs/>
                <w:sz w:val="18"/>
                <w:szCs w:val="18"/>
              </w:rPr>
              <w:t xml:space="preserve"> rok produkcji</w:t>
            </w:r>
            <w:r w:rsidRPr="004E1439">
              <w:rPr>
                <w:rFonts w:ascii="Tahoma" w:eastAsia="Calibri" w:hAnsi="Tahoma" w:cs="Tahoma"/>
                <w:sz w:val="18"/>
                <w:szCs w:val="18"/>
                <w:lang w:eastAsia="en-US"/>
              </w:rPr>
              <w:t xml:space="preserve"> 2010 – 2 szt.  wartość wanny  22.640 zł (2 szt. 45.280 zł). Skład (w szczególności):  stacja ładująca, akumulatory do łóżka kąpielowego, wanna łóżka kąpielowego, sterowanie elektryczne wanny, sterowanie elektryczne podstawy łóżka, podstawa jezdna łóżka kąpielowego, uchwyty łóżkowe ze stali nierdzewnej.</w:t>
            </w:r>
          </w:p>
        </w:tc>
        <w:tc>
          <w:tcPr>
            <w:tcW w:w="1701" w:type="dxa"/>
            <w:vAlign w:val="center"/>
          </w:tcPr>
          <w:p w:rsidR="00623FB6" w:rsidRPr="004E1439" w:rsidRDefault="00623FB6" w:rsidP="00436F85">
            <w:pPr>
              <w:jc w:val="center"/>
              <w:rPr>
                <w:rFonts w:ascii="Tahoma" w:hAnsi="Tahoma" w:cs="Tahoma"/>
                <w:bCs/>
                <w:sz w:val="18"/>
                <w:szCs w:val="18"/>
              </w:rPr>
            </w:pPr>
            <w:r w:rsidRPr="004E1439">
              <w:rPr>
                <w:rFonts w:ascii="Tahoma" w:hAnsi="Tahoma" w:cs="Tahoma"/>
                <w:sz w:val="18"/>
                <w:szCs w:val="18"/>
              </w:rPr>
              <w:t xml:space="preserve">22 640,00  / </w:t>
            </w:r>
            <w:proofErr w:type="spellStart"/>
            <w:r w:rsidRPr="004E1439">
              <w:rPr>
                <w:rFonts w:ascii="Tahoma" w:hAnsi="Tahoma" w:cs="Tahoma"/>
                <w:sz w:val="18"/>
                <w:szCs w:val="18"/>
              </w:rPr>
              <w:t>szt</w:t>
            </w:r>
            <w:proofErr w:type="spellEnd"/>
            <w:r w:rsidRPr="004E1439">
              <w:rPr>
                <w:rFonts w:ascii="Tahoma" w:hAnsi="Tahoma" w:cs="Tahoma"/>
                <w:sz w:val="18"/>
                <w:szCs w:val="18"/>
              </w:rPr>
              <w:t>, razem</w:t>
            </w:r>
            <w:r w:rsidRPr="004E1439">
              <w:rPr>
                <w:rFonts w:ascii="Tahoma" w:hAnsi="Tahoma" w:cs="Tahoma"/>
                <w:sz w:val="18"/>
                <w:szCs w:val="18"/>
              </w:rPr>
              <w:br/>
            </w:r>
            <w:r w:rsidRPr="004E1439">
              <w:rPr>
                <w:rFonts w:ascii="Tahoma" w:hAnsi="Tahoma" w:cs="Tahoma"/>
                <w:b/>
                <w:sz w:val="18"/>
                <w:szCs w:val="18"/>
              </w:rPr>
              <w:t>45 280,00</w:t>
            </w:r>
          </w:p>
        </w:tc>
        <w:tc>
          <w:tcPr>
            <w:tcW w:w="1843" w:type="dxa"/>
            <w:vAlign w:val="center"/>
          </w:tcPr>
          <w:p w:rsidR="00623FB6" w:rsidRPr="004E1439" w:rsidRDefault="00623FB6" w:rsidP="00272BFE">
            <w:pPr>
              <w:rPr>
                <w:rFonts w:ascii="Tahoma" w:hAnsi="Tahoma" w:cs="Tahoma"/>
                <w:sz w:val="18"/>
                <w:szCs w:val="18"/>
              </w:rPr>
            </w:pPr>
            <w:r w:rsidRPr="004E1439">
              <w:rPr>
                <w:rFonts w:ascii="Tahoma" w:hAnsi="Tahoma" w:cs="Tahoma"/>
                <w:sz w:val="18"/>
                <w:szCs w:val="18"/>
              </w:rPr>
              <w:t>księgowa brutto</w:t>
            </w:r>
          </w:p>
        </w:tc>
        <w:tc>
          <w:tcPr>
            <w:tcW w:w="1701" w:type="dxa"/>
            <w:vAlign w:val="center"/>
          </w:tcPr>
          <w:p w:rsidR="00623FB6" w:rsidRPr="004E1439" w:rsidRDefault="00623FB6" w:rsidP="00272BFE">
            <w:pPr>
              <w:rPr>
                <w:rFonts w:ascii="Tahoma" w:hAnsi="Tahoma" w:cs="Tahoma"/>
                <w:sz w:val="18"/>
                <w:szCs w:val="18"/>
              </w:rPr>
            </w:pPr>
            <w:r w:rsidRPr="004E1439">
              <w:rPr>
                <w:rFonts w:ascii="Tahoma" w:hAnsi="Tahoma" w:cs="Tahoma"/>
                <w:sz w:val="18"/>
                <w:szCs w:val="18"/>
              </w:rPr>
              <w:t>na sumy stałe</w:t>
            </w:r>
          </w:p>
        </w:tc>
      </w:tr>
      <w:tr w:rsidR="00BF784E" w:rsidRPr="004E1439" w:rsidTr="009255DA">
        <w:trPr>
          <w:cantSplit/>
        </w:trPr>
        <w:tc>
          <w:tcPr>
            <w:tcW w:w="426" w:type="dxa"/>
            <w:vAlign w:val="center"/>
          </w:tcPr>
          <w:p w:rsidR="00BF784E" w:rsidRPr="004E1439" w:rsidRDefault="00BF784E" w:rsidP="009255DA">
            <w:pPr>
              <w:rPr>
                <w:rFonts w:ascii="Tahoma" w:hAnsi="Tahoma" w:cs="Tahoma"/>
                <w:sz w:val="18"/>
                <w:szCs w:val="18"/>
              </w:rPr>
            </w:pPr>
            <w:r w:rsidRPr="004E1439">
              <w:rPr>
                <w:rFonts w:ascii="Tahoma" w:hAnsi="Tahoma" w:cs="Tahoma"/>
                <w:sz w:val="18"/>
                <w:szCs w:val="18"/>
              </w:rPr>
              <w:t>16</w:t>
            </w:r>
          </w:p>
        </w:tc>
        <w:tc>
          <w:tcPr>
            <w:tcW w:w="3827" w:type="dxa"/>
            <w:vAlign w:val="center"/>
          </w:tcPr>
          <w:p w:rsidR="00BF784E" w:rsidRPr="004E1439" w:rsidRDefault="00BF784E" w:rsidP="009255DA">
            <w:pPr>
              <w:rPr>
                <w:rFonts w:ascii="Tahoma" w:hAnsi="Tahoma" w:cs="Tahoma"/>
                <w:bCs/>
                <w:sz w:val="18"/>
                <w:szCs w:val="18"/>
              </w:rPr>
            </w:pPr>
            <w:r w:rsidRPr="004E1439">
              <w:rPr>
                <w:rFonts w:ascii="Tahoma" w:hAnsi="Tahoma" w:cs="Tahoma"/>
                <w:bCs/>
                <w:sz w:val="18"/>
                <w:szCs w:val="18"/>
              </w:rPr>
              <w:t xml:space="preserve">Wanna terapeutyczna – data nabycia 31.03.1999, </w:t>
            </w:r>
          </w:p>
        </w:tc>
        <w:tc>
          <w:tcPr>
            <w:tcW w:w="1701" w:type="dxa"/>
            <w:vAlign w:val="center"/>
          </w:tcPr>
          <w:p w:rsidR="00BF784E" w:rsidRPr="004E1439" w:rsidRDefault="00BF784E" w:rsidP="009255DA">
            <w:pPr>
              <w:jc w:val="center"/>
              <w:rPr>
                <w:rFonts w:ascii="Tahoma" w:hAnsi="Tahoma" w:cs="Tahoma"/>
                <w:sz w:val="18"/>
                <w:szCs w:val="18"/>
              </w:rPr>
            </w:pPr>
            <w:r w:rsidRPr="004E1439">
              <w:rPr>
                <w:rFonts w:ascii="Tahoma" w:hAnsi="Tahoma" w:cs="Tahoma"/>
                <w:bCs/>
                <w:sz w:val="18"/>
                <w:szCs w:val="18"/>
              </w:rPr>
              <w:t>21 960,00</w:t>
            </w:r>
          </w:p>
        </w:tc>
        <w:tc>
          <w:tcPr>
            <w:tcW w:w="1843" w:type="dxa"/>
            <w:vAlign w:val="center"/>
          </w:tcPr>
          <w:p w:rsidR="00BF784E" w:rsidRPr="004E1439" w:rsidRDefault="00BF784E" w:rsidP="009255DA">
            <w:pPr>
              <w:rPr>
                <w:rFonts w:ascii="Tahoma" w:hAnsi="Tahoma" w:cs="Tahoma"/>
                <w:sz w:val="18"/>
                <w:szCs w:val="18"/>
              </w:rPr>
            </w:pPr>
            <w:r w:rsidRPr="004E1439">
              <w:rPr>
                <w:rFonts w:ascii="Tahoma" w:hAnsi="Tahoma" w:cs="Tahoma"/>
                <w:sz w:val="18"/>
                <w:szCs w:val="18"/>
              </w:rPr>
              <w:t>księgowa brutto</w:t>
            </w:r>
          </w:p>
        </w:tc>
        <w:tc>
          <w:tcPr>
            <w:tcW w:w="1701" w:type="dxa"/>
            <w:vAlign w:val="center"/>
          </w:tcPr>
          <w:p w:rsidR="00BF784E" w:rsidRPr="004E1439" w:rsidRDefault="00BF784E" w:rsidP="009255DA">
            <w:pPr>
              <w:rPr>
                <w:rFonts w:ascii="Tahoma" w:hAnsi="Tahoma" w:cs="Tahoma"/>
                <w:sz w:val="18"/>
                <w:szCs w:val="18"/>
              </w:rPr>
            </w:pPr>
            <w:r w:rsidRPr="004E1439">
              <w:rPr>
                <w:rFonts w:ascii="Tahoma" w:hAnsi="Tahoma" w:cs="Tahoma"/>
                <w:sz w:val="18"/>
                <w:szCs w:val="18"/>
              </w:rPr>
              <w:t>na sumy stałe</w:t>
            </w:r>
          </w:p>
        </w:tc>
      </w:tr>
      <w:tr w:rsidR="00BF784E" w:rsidRPr="004E1439" w:rsidTr="009255DA">
        <w:trPr>
          <w:cantSplit/>
        </w:trPr>
        <w:tc>
          <w:tcPr>
            <w:tcW w:w="426" w:type="dxa"/>
            <w:vAlign w:val="center"/>
          </w:tcPr>
          <w:p w:rsidR="00BF784E" w:rsidRPr="004E1439" w:rsidRDefault="00BF784E" w:rsidP="009255DA">
            <w:pPr>
              <w:rPr>
                <w:rFonts w:ascii="Tahoma" w:hAnsi="Tahoma" w:cs="Tahoma"/>
                <w:sz w:val="18"/>
                <w:szCs w:val="18"/>
              </w:rPr>
            </w:pPr>
            <w:r w:rsidRPr="004E1439">
              <w:rPr>
                <w:rFonts w:ascii="Tahoma" w:hAnsi="Tahoma" w:cs="Tahoma"/>
                <w:sz w:val="18"/>
                <w:szCs w:val="18"/>
              </w:rPr>
              <w:t>17</w:t>
            </w:r>
          </w:p>
        </w:tc>
        <w:tc>
          <w:tcPr>
            <w:tcW w:w="3827" w:type="dxa"/>
            <w:vAlign w:val="center"/>
          </w:tcPr>
          <w:p w:rsidR="00BF784E" w:rsidRPr="004E1439" w:rsidRDefault="00BF784E" w:rsidP="009255DA">
            <w:pPr>
              <w:rPr>
                <w:rFonts w:ascii="Tahoma" w:hAnsi="Tahoma" w:cs="Tahoma"/>
                <w:bCs/>
                <w:sz w:val="18"/>
                <w:szCs w:val="18"/>
              </w:rPr>
            </w:pPr>
            <w:r w:rsidRPr="004E1439">
              <w:rPr>
                <w:rFonts w:ascii="Tahoma" w:hAnsi="Tahoma" w:cs="Tahoma"/>
                <w:bCs/>
                <w:sz w:val="18"/>
                <w:szCs w:val="18"/>
              </w:rPr>
              <w:t>Podnośnik dla chorych – data nabycia 31.12.1998</w:t>
            </w:r>
          </w:p>
        </w:tc>
        <w:tc>
          <w:tcPr>
            <w:tcW w:w="1701" w:type="dxa"/>
            <w:vAlign w:val="center"/>
          </w:tcPr>
          <w:p w:rsidR="00BF784E" w:rsidRPr="004E1439" w:rsidRDefault="00BF784E" w:rsidP="009255DA">
            <w:pPr>
              <w:jc w:val="center"/>
              <w:rPr>
                <w:rFonts w:ascii="Tahoma" w:hAnsi="Tahoma" w:cs="Tahoma"/>
                <w:sz w:val="18"/>
                <w:szCs w:val="18"/>
              </w:rPr>
            </w:pPr>
            <w:r w:rsidRPr="004E1439">
              <w:rPr>
                <w:rFonts w:ascii="Tahoma" w:hAnsi="Tahoma" w:cs="Tahoma"/>
                <w:sz w:val="18"/>
                <w:szCs w:val="18"/>
              </w:rPr>
              <w:t>3 705,10</w:t>
            </w:r>
          </w:p>
        </w:tc>
        <w:tc>
          <w:tcPr>
            <w:tcW w:w="1843" w:type="dxa"/>
            <w:vAlign w:val="center"/>
          </w:tcPr>
          <w:p w:rsidR="00BF784E" w:rsidRPr="004E1439" w:rsidRDefault="00BF784E" w:rsidP="009255DA">
            <w:pPr>
              <w:rPr>
                <w:rFonts w:ascii="Tahoma" w:hAnsi="Tahoma" w:cs="Tahoma"/>
                <w:sz w:val="18"/>
                <w:szCs w:val="18"/>
              </w:rPr>
            </w:pPr>
            <w:r w:rsidRPr="004E1439">
              <w:rPr>
                <w:rFonts w:ascii="Tahoma" w:hAnsi="Tahoma" w:cs="Tahoma"/>
                <w:sz w:val="18"/>
                <w:szCs w:val="18"/>
              </w:rPr>
              <w:t>księgowa brutto</w:t>
            </w:r>
          </w:p>
        </w:tc>
        <w:tc>
          <w:tcPr>
            <w:tcW w:w="1701" w:type="dxa"/>
            <w:vAlign w:val="center"/>
          </w:tcPr>
          <w:p w:rsidR="00BF784E" w:rsidRPr="004E1439" w:rsidRDefault="00BF784E" w:rsidP="009255DA">
            <w:pPr>
              <w:rPr>
                <w:rFonts w:ascii="Tahoma" w:hAnsi="Tahoma" w:cs="Tahoma"/>
                <w:sz w:val="18"/>
                <w:szCs w:val="18"/>
              </w:rPr>
            </w:pPr>
            <w:r w:rsidRPr="004E1439">
              <w:rPr>
                <w:rFonts w:ascii="Tahoma" w:hAnsi="Tahoma" w:cs="Tahoma"/>
                <w:sz w:val="18"/>
                <w:szCs w:val="18"/>
              </w:rPr>
              <w:t>na sumy stałe</w:t>
            </w:r>
          </w:p>
        </w:tc>
      </w:tr>
      <w:tr w:rsidR="00BF784E" w:rsidRPr="004E1439" w:rsidTr="009255DA">
        <w:trPr>
          <w:cantSplit/>
        </w:trPr>
        <w:tc>
          <w:tcPr>
            <w:tcW w:w="426" w:type="dxa"/>
            <w:vAlign w:val="center"/>
          </w:tcPr>
          <w:p w:rsidR="00BF784E" w:rsidRPr="004E1439" w:rsidRDefault="00BF784E" w:rsidP="009255DA">
            <w:pPr>
              <w:rPr>
                <w:rFonts w:ascii="Tahoma" w:hAnsi="Tahoma" w:cs="Tahoma"/>
                <w:sz w:val="18"/>
                <w:szCs w:val="18"/>
              </w:rPr>
            </w:pPr>
            <w:r w:rsidRPr="004E1439">
              <w:rPr>
                <w:rFonts w:ascii="Tahoma" w:hAnsi="Tahoma" w:cs="Tahoma"/>
                <w:sz w:val="18"/>
                <w:szCs w:val="18"/>
              </w:rPr>
              <w:t>18</w:t>
            </w:r>
          </w:p>
        </w:tc>
        <w:tc>
          <w:tcPr>
            <w:tcW w:w="3827" w:type="dxa"/>
            <w:vAlign w:val="center"/>
          </w:tcPr>
          <w:p w:rsidR="00BF784E" w:rsidRPr="004E1439" w:rsidRDefault="00BF784E" w:rsidP="009255DA">
            <w:pPr>
              <w:rPr>
                <w:rFonts w:ascii="Tahoma" w:hAnsi="Tahoma" w:cs="Tahoma"/>
                <w:bCs/>
                <w:sz w:val="18"/>
                <w:szCs w:val="18"/>
              </w:rPr>
            </w:pPr>
            <w:r w:rsidRPr="004E1439">
              <w:rPr>
                <w:rFonts w:ascii="Tahoma" w:hAnsi="Tahoma" w:cs="Tahoma"/>
                <w:bCs/>
                <w:sz w:val="18"/>
                <w:szCs w:val="18"/>
              </w:rPr>
              <w:t>Pompa zatapialna – data nabycia 01.01.1998</w:t>
            </w:r>
          </w:p>
        </w:tc>
        <w:tc>
          <w:tcPr>
            <w:tcW w:w="1701" w:type="dxa"/>
            <w:vAlign w:val="center"/>
          </w:tcPr>
          <w:p w:rsidR="00BF784E" w:rsidRPr="004E1439" w:rsidRDefault="00BF784E" w:rsidP="009255DA">
            <w:pPr>
              <w:jc w:val="center"/>
              <w:rPr>
                <w:rFonts w:ascii="Tahoma" w:hAnsi="Tahoma" w:cs="Tahoma"/>
                <w:sz w:val="18"/>
                <w:szCs w:val="18"/>
              </w:rPr>
            </w:pPr>
            <w:r w:rsidRPr="004E1439">
              <w:rPr>
                <w:rFonts w:ascii="Tahoma" w:hAnsi="Tahoma" w:cs="Tahoma"/>
                <w:sz w:val="18"/>
                <w:szCs w:val="18"/>
              </w:rPr>
              <w:t>5 455,38</w:t>
            </w:r>
          </w:p>
        </w:tc>
        <w:tc>
          <w:tcPr>
            <w:tcW w:w="1843" w:type="dxa"/>
            <w:vAlign w:val="center"/>
          </w:tcPr>
          <w:p w:rsidR="00BF784E" w:rsidRPr="004E1439" w:rsidRDefault="00BF784E" w:rsidP="009255DA">
            <w:pPr>
              <w:rPr>
                <w:rFonts w:ascii="Tahoma" w:hAnsi="Tahoma" w:cs="Tahoma"/>
                <w:sz w:val="18"/>
                <w:szCs w:val="18"/>
              </w:rPr>
            </w:pPr>
            <w:r w:rsidRPr="004E1439">
              <w:rPr>
                <w:rFonts w:ascii="Tahoma" w:hAnsi="Tahoma" w:cs="Tahoma"/>
                <w:sz w:val="18"/>
                <w:szCs w:val="18"/>
              </w:rPr>
              <w:t>księgowa brutto</w:t>
            </w:r>
          </w:p>
        </w:tc>
        <w:tc>
          <w:tcPr>
            <w:tcW w:w="1701" w:type="dxa"/>
            <w:vAlign w:val="center"/>
          </w:tcPr>
          <w:p w:rsidR="00BF784E" w:rsidRPr="004E1439" w:rsidRDefault="00BF784E" w:rsidP="009255DA">
            <w:pPr>
              <w:rPr>
                <w:rFonts w:ascii="Tahoma" w:hAnsi="Tahoma" w:cs="Tahoma"/>
                <w:sz w:val="18"/>
                <w:szCs w:val="18"/>
              </w:rPr>
            </w:pPr>
            <w:r w:rsidRPr="004E1439">
              <w:rPr>
                <w:rFonts w:ascii="Tahoma" w:hAnsi="Tahoma" w:cs="Tahoma"/>
                <w:sz w:val="18"/>
                <w:szCs w:val="18"/>
              </w:rPr>
              <w:t>na sumy stałe</w:t>
            </w:r>
          </w:p>
        </w:tc>
      </w:tr>
      <w:tr w:rsidR="00BF784E" w:rsidRPr="004E1439" w:rsidTr="009255DA">
        <w:trPr>
          <w:cantSplit/>
        </w:trPr>
        <w:tc>
          <w:tcPr>
            <w:tcW w:w="426" w:type="dxa"/>
            <w:vAlign w:val="center"/>
          </w:tcPr>
          <w:p w:rsidR="00BF784E" w:rsidRPr="004E1439" w:rsidRDefault="00BF784E" w:rsidP="009255DA">
            <w:pPr>
              <w:rPr>
                <w:rFonts w:ascii="Tahoma" w:hAnsi="Tahoma" w:cs="Tahoma"/>
                <w:sz w:val="18"/>
                <w:szCs w:val="18"/>
              </w:rPr>
            </w:pPr>
            <w:r w:rsidRPr="004E1439">
              <w:rPr>
                <w:rFonts w:ascii="Tahoma" w:hAnsi="Tahoma" w:cs="Tahoma"/>
                <w:sz w:val="18"/>
                <w:szCs w:val="18"/>
              </w:rPr>
              <w:t>19</w:t>
            </w:r>
          </w:p>
        </w:tc>
        <w:tc>
          <w:tcPr>
            <w:tcW w:w="3827" w:type="dxa"/>
            <w:vAlign w:val="center"/>
          </w:tcPr>
          <w:p w:rsidR="00BF784E" w:rsidRPr="004E1439" w:rsidRDefault="00BF784E" w:rsidP="009255DA">
            <w:pPr>
              <w:rPr>
                <w:rFonts w:ascii="Tahoma" w:hAnsi="Tahoma" w:cs="Tahoma"/>
                <w:bCs/>
                <w:sz w:val="18"/>
                <w:szCs w:val="18"/>
              </w:rPr>
            </w:pPr>
            <w:r w:rsidRPr="004E1439">
              <w:rPr>
                <w:rFonts w:ascii="Tahoma" w:hAnsi="Tahoma" w:cs="Tahoma"/>
                <w:bCs/>
                <w:sz w:val="18"/>
                <w:szCs w:val="18"/>
              </w:rPr>
              <w:t>Pompa zatapialna – data nabycia 11.12.2012</w:t>
            </w:r>
          </w:p>
        </w:tc>
        <w:tc>
          <w:tcPr>
            <w:tcW w:w="1701" w:type="dxa"/>
            <w:vAlign w:val="center"/>
          </w:tcPr>
          <w:p w:rsidR="00BF784E" w:rsidRPr="004E1439" w:rsidRDefault="00BF784E" w:rsidP="009255DA">
            <w:pPr>
              <w:jc w:val="center"/>
              <w:rPr>
                <w:rFonts w:ascii="Tahoma" w:hAnsi="Tahoma" w:cs="Tahoma"/>
                <w:sz w:val="18"/>
                <w:szCs w:val="18"/>
              </w:rPr>
            </w:pPr>
            <w:r w:rsidRPr="004E1439">
              <w:rPr>
                <w:rFonts w:ascii="Tahoma" w:hAnsi="Tahoma" w:cs="Tahoma"/>
                <w:sz w:val="18"/>
                <w:szCs w:val="18"/>
              </w:rPr>
              <w:t>6 598,65</w:t>
            </w:r>
          </w:p>
        </w:tc>
        <w:tc>
          <w:tcPr>
            <w:tcW w:w="1843" w:type="dxa"/>
            <w:vAlign w:val="center"/>
          </w:tcPr>
          <w:p w:rsidR="00BF784E" w:rsidRPr="004E1439" w:rsidRDefault="00BF784E" w:rsidP="009255DA">
            <w:pPr>
              <w:rPr>
                <w:rFonts w:ascii="Tahoma" w:hAnsi="Tahoma" w:cs="Tahoma"/>
                <w:sz w:val="18"/>
                <w:szCs w:val="18"/>
              </w:rPr>
            </w:pPr>
            <w:r w:rsidRPr="004E1439">
              <w:rPr>
                <w:rFonts w:ascii="Tahoma" w:hAnsi="Tahoma" w:cs="Tahoma"/>
                <w:sz w:val="18"/>
                <w:szCs w:val="18"/>
              </w:rPr>
              <w:t>księgowa brutto</w:t>
            </w:r>
          </w:p>
        </w:tc>
        <w:tc>
          <w:tcPr>
            <w:tcW w:w="1701" w:type="dxa"/>
            <w:vAlign w:val="center"/>
          </w:tcPr>
          <w:p w:rsidR="00BF784E" w:rsidRPr="004E1439" w:rsidRDefault="00BF784E" w:rsidP="009255DA">
            <w:pPr>
              <w:rPr>
                <w:rFonts w:ascii="Tahoma" w:hAnsi="Tahoma" w:cs="Tahoma"/>
                <w:sz w:val="18"/>
                <w:szCs w:val="18"/>
              </w:rPr>
            </w:pPr>
            <w:r w:rsidRPr="004E1439">
              <w:rPr>
                <w:rFonts w:ascii="Tahoma" w:hAnsi="Tahoma" w:cs="Tahoma"/>
                <w:sz w:val="18"/>
                <w:szCs w:val="18"/>
              </w:rPr>
              <w:t>na sumy stałe</w:t>
            </w:r>
          </w:p>
        </w:tc>
      </w:tr>
      <w:tr w:rsidR="00BF784E" w:rsidRPr="004E1439" w:rsidTr="007D7610">
        <w:trPr>
          <w:cantSplit/>
        </w:trPr>
        <w:tc>
          <w:tcPr>
            <w:tcW w:w="426" w:type="dxa"/>
            <w:vAlign w:val="center"/>
          </w:tcPr>
          <w:p w:rsidR="00BF784E" w:rsidRPr="004E1439" w:rsidRDefault="00BF784E" w:rsidP="00436F85">
            <w:pPr>
              <w:rPr>
                <w:rFonts w:ascii="Tahoma" w:hAnsi="Tahoma" w:cs="Tahoma"/>
                <w:sz w:val="18"/>
                <w:szCs w:val="18"/>
              </w:rPr>
            </w:pPr>
            <w:r w:rsidRPr="004E1439">
              <w:rPr>
                <w:rFonts w:ascii="Tahoma" w:hAnsi="Tahoma" w:cs="Tahoma"/>
                <w:sz w:val="18"/>
                <w:szCs w:val="18"/>
              </w:rPr>
              <w:t>20</w:t>
            </w:r>
          </w:p>
        </w:tc>
        <w:tc>
          <w:tcPr>
            <w:tcW w:w="3827" w:type="dxa"/>
            <w:vAlign w:val="center"/>
          </w:tcPr>
          <w:p w:rsidR="00BF784E" w:rsidRPr="004E1439" w:rsidRDefault="00BF784E" w:rsidP="009255DA">
            <w:pPr>
              <w:rPr>
                <w:rFonts w:ascii="Tahoma" w:hAnsi="Tahoma" w:cs="Tahoma"/>
                <w:bCs/>
                <w:sz w:val="18"/>
                <w:szCs w:val="18"/>
              </w:rPr>
            </w:pPr>
            <w:r w:rsidRPr="004E1439">
              <w:rPr>
                <w:rFonts w:ascii="Tahoma" w:hAnsi="Tahoma" w:cs="Tahoma"/>
                <w:bCs/>
                <w:sz w:val="18"/>
                <w:szCs w:val="18"/>
              </w:rPr>
              <w:t>Wymiennik ciepła – data nabycia 25.10.2007</w:t>
            </w:r>
          </w:p>
        </w:tc>
        <w:tc>
          <w:tcPr>
            <w:tcW w:w="1701" w:type="dxa"/>
            <w:vAlign w:val="center"/>
          </w:tcPr>
          <w:p w:rsidR="00BF784E" w:rsidRPr="004E1439" w:rsidRDefault="00BF784E" w:rsidP="009255DA">
            <w:pPr>
              <w:jc w:val="center"/>
              <w:rPr>
                <w:rFonts w:ascii="Tahoma" w:hAnsi="Tahoma" w:cs="Tahoma"/>
                <w:sz w:val="18"/>
                <w:szCs w:val="18"/>
              </w:rPr>
            </w:pPr>
            <w:r w:rsidRPr="004E1439">
              <w:rPr>
                <w:rFonts w:ascii="Tahoma" w:hAnsi="Tahoma" w:cs="Tahoma"/>
                <w:sz w:val="18"/>
                <w:szCs w:val="18"/>
              </w:rPr>
              <w:t>6 720,05</w:t>
            </w:r>
          </w:p>
        </w:tc>
        <w:tc>
          <w:tcPr>
            <w:tcW w:w="1843" w:type="dxa"/>
            <w:vAlign w:val="center"/>
          </w:tcPr>
          <w:p w:rsidR="00BF784E" w:rsidRPr="004E1439" w:rsidRDefault="00BF784E" w:rsidP="009255DA">
            <w:pPr>
              <w:rPr>
                <w:rFonts w:ascii="Tahoma" w:hAnsi="Tahoma" w:cs="Tahoma"/>
                <w:sz w:val="18"/>
                <w:szCs w:val="18"/>
              </w:rPr>
            </w:pPr>
            <w:r w:rsidRPr="004E1439">
              <w:rPr>
                <w:rFonts w:ascii="Tahoma" w:hAnsi="Tahoma" w:cs="Tahoma"/>
                <w:sz w:val="18"/>
                <w:szCs w:val="18"/>
              </w:rPr>
              <w:t>księgowa brutto</w:t>
            </w:r>
          </w:p>
        </w:tc>
        <w:tc>
          <w:tcPr>
            <w:tcW w:w="1701" w:type="dxa"/>
            <w:vAlign w:val="center"/>
          </w:tcPr>
          <w:p w:rsidR="00BF784E" w:rsidRPr="004E1439" w:rsidRDefault="00BF784E" w:rsidP="009255DA">
            <w:pPr>
              <w:rPr>
                <w:rFonts w:ascii="Tahoma" w:hAnsi="Tahoma" w:cs="Tahoma"/>
                <w:sz w:val="18"/>
                <w:szCs w:val="18"/>
              </w:rPr>
            </w:pPr>
            <w:r w:rsidRPr="004E1439">
              <w:rPr>
                <w:rFonts w:ascii="Tahoma" w:hAnsi="Tahoma" w:cs="Tahoma"/>
                <w:sz w:val="18"/>
                <w:szCs w:val="18"/>
              </w:rPr>
              <w:t>na sumy stałe</w:t>
            </w:r>
          </w:p>
        </w:tc>
      </w:tr>
      <w:tr w:rsidR="00BF784E" w:rsidRPr="004E1439" w:rsidTr="007D7610">
        <w:trPr>
          <w:cantSplit/>
        </w:trPr>
        <w:tc>
          <w:tcPr>
            <w:tcW w:w="426" w:type="dxa"/>
            <w:vAlign w:val="center"/>
          </w:tcPr>
          <w:p w:rsidR="00BF784E" w:rsidRPr="004E1439" w:rsidRDefault="00BF784E" w:rsidP="00436F85">
            <w:pPr>
              <w:rPr>
                <w:rFonts w:ascii="Tahoma" w:hAnsi="Tahoma" w:cs="Tahoma"/>
                <w:sz w:val="18"/>
                <w:szCs w:val="18"/>
              </w:rPr>
            </w:pPr>
            <w:r w:rsidRPr="004E1439">
              <w:rPr>
                <w:rFonts w:ascii="Tahoma" w:hAnsi="Tahoma" w:cs="Tahoma"/>
                <w:sz w:val="18"/>
                <w:szCs w:val="18"/>
              </w:rPr>
              <w:t>21</w:t>
            </w:r>
          </w:p>
        </w:tc>
        <w:tc>
          <w:tcPr>
            <w:tcW w:w="3827" w:type="dxa"/>
            <w:vAlign w:val="center"/>
          </w:tcPr>
          <w:p w:rsidR="00BF784E" w:rsidRPr="004E1439" w:rsidRDefault="00BF784E" w:rsidP="009255DA">
            <w:pPr>
              <w:rPr>
                <w:rFonts w:ascii="Tahoma" w:hAnsi="Tahoma" w:cs="Tahoma"/>
                <w:bCs/>
                <w:sz w:val="18"/>
                <w:szCs w:val="18"/>
              </w:rPr>
            </w:pPr>
            <w:r w:rsidRPr="004E1439">
              <w:rPr>
                <w:rFonts w:ascii="Tahoma" w:hAnsi="Tahoma" w:cs="Tahoma"/>
                <w:bCs/>
                <w:sz w:val="18"/>
                <w:szCs w:val="18"/>
              </w:rPr>
              <w:t>Automat sprzątający – data nabycia 26.11.2013</w:t>
            </w:r>
          </w:p>
        </w:tc>
        <w:tc>
          <w:tcPr>
            <w:tcW w:w="1701" w:type="dxa"/>
            <w:vAlign w:val="center"/>
          </w:tcPr>
          <w:p w:rsidR="00BF784E" w:rsidRPr="004E1439" w:rsidRDefault="00BF784E" w:rsidP="009255DA">
            <w:pPr>
              <w:jc w:val="center"/>
              <w:rPr>
                <w:rFonts w:ascii="Tahoma" w:hAnsi="Tahoma" w:cs="Tahoma"/>
                <w:sz w:val="18"/>
                <w:szCs w:val="18"/>
              </w:rPr>
            </w:pPr>
            <w:r w:rsidRPr="004E1439">
              <w:rPr>
                <w:rFonts w:ascii="Tahoma" w:hAnsi="Tahoma" w:cs="Tahoma"/>
                <w:sz w:val="18"/>
                <w:szCs w:val="18"/>
              </w:rPr>
              <w:t>7 340,00</w:t>
            </w:r>
          </w:p>
        </w:tc>
        <w:tc>
          <w:tcPr>
            <w:tcW w:w="1843" w:type="dxa"/>
            <w:vAlign w:val="center"/>
          </w:tcPr>
          <w:p w:rsidR="00BF784E" w:rsidRPr="004E1439" w:rsidRDefault="00BF784E" w:rsidP="009255DA">
            <w:pPr>
              <w:rPr>
                <w:rFonts w:ascii="Tahoma" w:hAnsi="Tahoma" w:cs="Tahoma"/>
                <w:sz w:val="18"/>
                <w:szCs w:val="18"/>
              </w:rPr>
            </w:pPr>
            <w:r w:rsidRPr="004E1439">
              <w:rPr>
                <w:rFonts w:ascii="Tahoma" w:hAnsi="Tahoma" w:cs="Tahoma"/>
                <w:sz w:val="18"/>
                <w:szCs w:val="18"/>
              </w:rPr>
              <w:t>księgowa brutto</w:t>
            </w:r>
          </w:p>
        </w:tc>
        <w:tc>
          <w:tcPr>
            <w:tcW w:w="1701" w:type="dxa"/>
            <w:vAlign w:val="center"/>
          </w:tcPr>
          <w:p w:rsidR="00BF784E" w:rsidRPr="004E1439" w:rsidRDefault="00BF784E" w:rsidP="009255DA">
            <w:pPr>
              <w:rPr>
                <w:rFonts w:ascii="Tahoma" w:hAnsi="Tahoma" w:cs="Tahoma"/>
                <w:sz w:val="18"/>
                <w:szCs w:val="18"/>
              </w:rPr>
            </w:pPr>
            <w:r w:rsidRPr="004E1439">
              <w:rPr>
                <w:rFonts w:ascii="Tahoma" w:hAnsi="Tahoma" w:cs="Tahoma"/>
                <w:sz w:val="18"/>
                <w:szCs w:val="18"/>
              </w:rPr>
              <w:t>na sumy stałe</w:t>
            </w:r>
          </w:p>
        </w:tc>
      </w:tr>
      <w:tr w:rsidR="00BF784E" w:rsidRPr="004E1439" w:rsidTr="007D7610">
        <w:trPr>
          <w:cantSplit/>
        </w:trPr>
        <w:tc>
          <w:tcPr>
            <w:tcW w:w="426" w:type="dxa"/>
            <w:vAlign w:val="center"/>
          </w:tcPr>
          <w:p w:rsidR="00BF784E" w:rsidRPr="004E1439" w:rsidRDefault="00BF784E" w:rsidP="00436F85">
            <w:pPr>
              <w:rPr>
                <w:rFonts w:ascii="Tahoma" w:hAnsi="Tahoma" w:cs="Tahoma"/>
                <w:sz w:val="18"/>
                <w:szCs w:val="18"/>
              </w:rPr>
            </w:pPr>
            <w:r w:rsidRPr="004E1439">
              <w:rPr>
                <w:rFonts w:ascii="Tahoma" w:hAnsi="Tahoma" w:cs="Tahoma"/>
                <w:sz w:val="18"/>
                <w:szCs w:val="18"/>
              </w:rPr>
              <w:t>22</w:t>
            </w:r>
          </w:p>
        </w:tc>
        <w:tc>
          <w:tcPr>
            <w:tcW w:w="3827" w:type="dxa"/>
            <w:vAlign w:val="center"/>
          </w:tcPr>
          <w:p w:rsidR="00BF784E" w:rsidRPr="004E1439" w:rsidRDefault="00BF784E" w:rsidP="009255DA">
            <w:pPr>
              <w:rPr>
                <w:rFonts w:ascii="Tahoma" w:hAnsi="Tahoma" w:cs="Tahoma"/>
                <w:bCs/>
                <w:sz w:val="18"/>
                <w:szCs w:val="18"/>
              </w:rPr>
            </w:pPr>
            <w:r w:rsidRPr="004E1439">
              <w:rPr>
                <w:rFonts w:ascii="Tahoma" w:hAnsi="Tahoma" w:cs="Tahoma"/>
                <w:bCs/>
                <w:sz w:val="18"/>
                <w:szCs w:val="18"/>
              </w:rPr>
              <w:t>Wanna IMPRESION z drzwiami – data nabycia 15.01.2018</w:t>
            </w:r>
          </w:p>
        </w:tc>
        <w:tc>
          <w:tcPr>
            <w:tcW w:w="1701" w:type="dxa"/>
            <w:vAlign w:val="center"/>
          </w:tcPr>
          <w:p w:rsidR="00BF784E" w:rsidRPr="004E1439" w:rsidRDefault="00BF784E" w:rsidP="009255DA">
            <w:pPr>
              <w:jc w:val="center"/>
              <w:rPr>
                <w:rFonts w:ascii="Tahoma" w:hAnsi="Tahoma" w:cs="Tahoma"/>
                <w:sz w:val="18"/>
                <w:szCs w:val="18"/>
              </w:rPr>
            </w:pPr>
            <w:r w:rsidRPr="004E1439">
              <w:rPr>
                <w:rFonts w:ascii="Tahoma" w:hAnsi="Tahoma" w:cs="Tahoma"/>
                <w:sz w:val="18"/>
                <w:szCs w:val="18"/>
              </w:rPr>
              <w:t>4 450,00</w:t>
            </w:r>
          </w:p>
        </w:tc>
        <w:tc>
          <w:tcPr>
            <w:tcW w:w="1843" w:type="dxa"/>
            <w:vAlign w:val="center"/>
          </w:tcPr>
          <w:p w:rsidR="00BF784E" w:rsidRPr="004E1439" w:rsidRDefault="00BF784E" w:rsidP="009255DA">
            <w:pPr>
              <w:rPr>
                <w:rFonts w:ascii="Tahoma" w:hAnsi="Tahoma" w:cs="Tahoma"/>
                <w:sz w:val="18"/>
                <w:szCs w:val="18"/>
              </w:rPr>
            </w:pPr>
            <w:r w:rsidRPr="004E1439">
              <w:rPr>
                <w:rFonts w:ascii="Tahoma" w:hAnsi="Tahoma" w:cs="Tahoma"/>
                <w:sz w:val="18"/>
                <w:szCs w:val="18"/>
              </w:rPr>
              <w:t>księgowa brutto</w:t>
            </w:r>
          </w:p>
        </w:tc>
        <w:tc>
          <w:tcPr>
            <w:tcW w:w="1701" w:type="dxa"/>
            <w:vAlign w:val="center"/>
          </w:tcPr>
          <w:p w:rsidR="00BF784E" w:rsidRPr="004E1439" w:rsidRDefault="00BF784E" w:rsidP="009255DA">
            <w:pPr>
              <w:rPr>
                <w:rFonts w:ascii="Tahoma" w:hAnsi="Tahoma" w:cs="Tahoma"/>
                <w:sz w:val="18"/>
                <w:szCs w:val="18"/>
              </w:rPr>
            </w:pPr>
            <w:r w:rsidRPr="004E1439">
              <w:rPr>
                <w:rFonts w:ascii="Tahoma" w:hAnsi="Tahoma" w:cs="Tahoma"/>
                <w:sz w:val="18"/>
                <w:szCs w:val="18"/>
              </w:rPr>
              <w:t>na sumy stałe</w:t>
            </w:r>
          </w:p>
        </w:tc>
      </w:tr>
      <w:tr w:rsidR="00BF784E" w:rsidRPr="004E1439" w:rsidTr="007D7610">
        <w:trPr>
          <w:cantSplit/>
        </w:trPr>
        <w:tc>
          <w:tcPr>
            <w:tcW w:w="426" w:type="dxa"/>
            <w:vAlign w:val="center"/>
          </w:tcPr>
          <w:p w:rsidR="00BF784E" w:rsidRPr="004E1439" w:rsidRDefault="00BF784E" w:rsidP="00436F85">
            <w:pPr>
              <w:rPr>
                <w:rFonts w:ascii="Tahoma" w:hAnsi="Tahoma" w:cs="Tahoma"/>
                <w:sz w:val="18"/>
                <w:szCs w:val="18"/>
                <w:highlight w:val="yellow"/>
              </w:rPr>
            </w:pPr>
          </w:p>
        </w:tc>
        <w:tc>
          <w:tcPr>
            <w:tcW w:w="3827" w:type="dxa"/>
            <w:vAlign w:val="center"/>
          </w:tcPr>
          <w:p w:rsidR="00BF784E" w:rsidRPr="004E1439" w:rsidRDefault="00BF784E" w:rsidP="00BE7C1C">
            <w:pPr>
              <w:jc w:val="right"/>
              <w:rPr>
                <w:rFonts w:ascii="Tahoma" w:hAnsi="Tahoma" w:cs="Tahoma"/>
                <w:bCs/>
                <w:sz w:val="18"/>
                <w:szCs w:val="18"/>
              </w:rPr>
            </w:pPr>
            <w:r w:rsidRPr="004E1439">
              <w:rPr>
                <w:rFonts w:ascii="Tahoma" w:hAnsi="Tahoma" w:cs="Tahoma"/>
                <w:bCs/>
                <w:sz w:val="18"/>
                <w:szCs w:val="18"/>
              </w:rPr>
              <w:t>Urządzenia w Domu Pomocy Społecznej</w:t>
            </w:r>
          </w:p>
          <w:p w:rsidR="00BF784E" w:rsidRPr="004E1439" w:rsidRDefault="00BF784E" w:rsidP="00BE7C1C">
            <w:pPr>
              <w:jc w:val="right"/>
              <w:rPr>
                <w:rFonts w:ascii="Tahoma" w:hAnsi="Tahoma" w:cs="Tahoma"/>
                <w:b/>
                <w:sz w:val="18"/>
                <w:szCs w:val="18"/>
                <w:highlight w:val="yellow"/>
              </w:rPr>
            </w:pPr>
            <w:r w:rsidRPr="004E1439">
              <w:rPr>
                <w:rFonts w:ascii="Tahoma" w:hAnsi="Tahoma" w:cs="Tahoma"/>
                <w:b/>
                <w:sz w:val="18"/>
                <w:szCs w:val="18"/>
              </w:rPr>
              <w:t>razem</w:t>
            </w:r>
          </w:p>
        </w:tc>
        <w:tc>
          <w:tcPr>
            <w:tcW w:w="1701" w:type="dxa"/>
            <w:vAlign w:val="center"/>
          </w:tcPr>
          <w:p w:rsidR="00BF784E" w:rsidRPr="004E1439" w:rsidRDefault="00BF784E" w:rsidP="00BF784E">
            <w:pPr>
              <w:jc w:val="center"/>
              <w:rPr>
                <w:rFonts w:ascii="Tahoma" w:hAnsi="Tahoma" w:cs="Tahoma"/>
                <w:b/>
                <w:sz w:val="18"/>
                <w:szCs w:val="18"/>
                <w:highlight w:val="yellow"/>
              </w:rPr>
            </w:pPr>
            <w:bookmarkStart w:id="1" w:name="OLE_LINK3"/>
            <w:r w:rsidRPr="004E1439">
              <w:rPr>
                <w:rFonts w:ascii="Tahoma" w:hAnsi="Tahoma" w:cs="Tahoma"/>
                <w:b/>
                <w:sz w:val="18"/>
                <w:szCs w:val="18"/>
              </w:rPr>
              <w:t>1 097 816,</w:t>
            </w:r>
            <w:bookmarkEnd w:id="1"/>
            <w:r w:rsidRPr="004E1439">
              <w:rPr>
                <w:rFonts w:ascii="Tahoma" w:hAnsi="Tahoma" w:cs="Tahoma"/>
                <w:b/>
                <w:sz w:val="18"/>
                <w:szCs w:val="18"/>
              </w:rPr>
              <w:t>22</w:t>
            </w:r>
          </w:p>
        </w:tc>
        <w:tc>
          <w:tcPr>
            <w:tcW w:w="1843" w:type="dxa"/>
            <w:vAlign w:val="center"/>
          </w:tcPr>
          <w:p w:rsidR="00BF784E" w:rsidRPr="004E1439" w:rsidRDefault="00BF784E" w:rsidP="00436F85">
            <w:pPr>
              <w:rPr>
                <w:rFonts w:ascii="Tahoma" w:hAnsi="Tahoma" w:cs="Tahoma"/>
                <w:sz w:val="18"/>
                <w:szCs w:val="18"/>
                <w:highlight w:val="yellow"/>
              </w:rPr>
            </w:pPr>
          </w:p>
        </w:tc>
        <w:tc>
          <w:tcPr>
            <w:tcW w:w="1701" w:type="dxa"/>
            <w:vAlign w:val="center"/>
          </w:tcPr>
          <w:p w:rsidR="00BF784E" w:rsidRPr="004E1439" w:rsidRDefault="00BF784E" w:rsidP="00436F85">
            <w:pPr>
              <w:rPr>
                <w:rFonts w:ascii="Tahoma" w:hAnsi="Tahoma" w:cs="Tahoma"/>
                <w:sz w:val="18"/>
                <w:szCs w:val="18"/>
                <w:highlight w:val="yellow"/>
              </w:rPr>
            </w:pPr>
          </w:p>
        </w:tc>
      </w:tr>
      <w:tr w:rsidR="00BF784E" w:rsidRPr="004E1439" w:rsidTr="007D7610">
        <w:trPr>
          <w:cantSplit/>
          <w:trHeight w:val="475"/>
        </w:trPr>
        <w:tc>
          <w:tcPr>
            <w:tcW w:w="9498" w:type="dxa"/>
            <w:gridSpan w:val="5"/>
            <w:vAlign w:val="center"/>
          </w:tcPr>
          <w:p w:rsidR="00BF784E" w:rsidRPr="004E1439" w:rsidRDefault="00BF784E" w:rsidP="00CC400D">
            <w:pPr>
              <w:jc w:val="center"/>
              <w:rPr>
                <w:rFonts w:ascii="Tahoma" w:hAnsi="Tahoma" w:cs="Tahoma"/>
                <w:b/>
                <w:sz w:val="18"/>
                <w:szCs w:val="18"/>
                <w:highlight w:val="yellow"/>
              </w:rPr>
            </w:pPr>
            <w:r w:rsidRPr="004E1439">
              <w:rPr>
                <w:rFonts w:ascii="Tahoma" w:hAnsi="Tahoma" w:cs="Tahoma"/>
                <w:b/>
                <w:bCs/>
                <w:sz w:val="18"/>
                <w:szCs w:val="18"/>
              </w:rPr>
              <w:t>Urządzenia w Z</w:t>
            </w:r>
            <w:r w:rsidRPr="004E1439">
              <w:rPr>
                <w:rFonts w:ascii="Tahoma" w:hAnsi="Tahoma" w:cs="Tahoma"/>
                <w:b/>
                <w:sz w:val="18"/>
                <w:szCs w:val="18"/>
              </w:rPr>
              <w:t xml:space="preserve">espole Szkół </w:t>
            </w:r>
            <w:r w:rsidR="00CC400D" w:rsidRPr="004E1439">
              <w:rPr>
                <w:rFonts w:ascii="Tahoma" w:hAnsi="Tahoma" w:cs="Tahoma"/>
                <w:b/>
                <w:sz w:val="18"/>
                <w:szCs w:val="18"/>
              </w:rPr>
              <w:t xml:space="preserve">Nr 1 </w:t>
            </w:r>
            <w:r w:rsidRPr="004E1439">
              <w:rPr>
                <w:rFonts w:ascii="Tahoma" w:hAnsi="Tahoma" w:cs="Tahoma"/>
                <w:b/>
                <w:sz w:val="18"/>
                <w:szCs w:val="18"/>
              </w:rPr>
              <w:t>w Nowogardzie</w:t>
            </w:r>
          </w:p>
        </w:tc>
      </w:tr>
      <w:tr w:rsidR="00731ABE" w:rsidRPr="004E1439" w:rsidTr="00F56506">
        <w:trPr>
          <w:cantSplit/>
          <w:trHeight w:val="1828"/>
        </w:trPr>
        <w:tc>
          <w:tcPr>
            <w:tcW w:w="426" w:type="dxa"/>
            <w:vMerge w:val="restart"/>
            <w:tcBorders>
              <w:right w:val="single" w:sz="4" w:space="0" w:color="auto"/>
            </w:tcBorders>
            <w:vAlign w:val="center"/>
          </w:tcPr>
          <w:p w:rsidR="00731ABE" w:rsidRPr="004E1439" w:rsidRDefault="00731ABE" w:rsidP="00623FB6">
            <w:pPr>
              <w:rPr>
                <w:rFonts w:ascii="Tahoma" w:hAnsi="Tahoma" w:cs="Tahoma"/>
                <w:sz w:val="18"/>
                <w:szCs w:val="18"/>
              </w:rPr>
            </w:pPr>
            <w:r w:rsidRPr="004E1439">
              <w:rPr>
                <w:rFonts w:ascii="Tahoma" w:hAnsi="Tahoma" w:cs="Tahoma"/>
                <w:sz w:val="18"/>
                <w:szCs w:val="18"/>
              </w:rPr>
              <w:t>23</w:t>
            </w:r>
          </w:p>
        </w:tc>
        <w:tc>
          <w:tcPr>
            <w:tcW w:w="3827" w:type="dxa"/>
            <w:vMerge w:val="restart"/>
            <w:tcBorders>
              <w:top w:val="single" w:sz="4" w:space="0" w:color="auto"/>
              <w:left w:val="single" w:sz="4" w:space="0" w:color="auto"/>
              <w:right w:val="single" w:sz="4" w:space="0" w:color="auto"/>
            </w:tcBorders>
            <w:vAlign w:val="center"/>
          </w:tcPr>
          <w:p w:rsidR="00731ABE" w:rsidRPr="004E1439" w:rsidRDefault="00731ABE" w:rsidP="00CF213B">
            <w:pPr>
              <w:rPr>
                <w:rFonts w:ascii="Tahoma" w:hAnsi="Tahoma" w:cs="Tahoma"/>
                <w:sz w:val="18"/>
                <w:szCs w:val="18"/>
              </w:rPr>
            </w:pPr>
            <w:r w:rsidRPr="004E1439">
              <w:rPr>
                <w:rFonts w:ascii="Tahoma" w:hAnsi="Tahoma" w:cs="Tahoma"/>
                <w:sz w:val="18"/>
                <w:szCs w:val="18"/>
              </w:rPr>
              <w:t>Urządzenia kotłowni rok produkcji 1997. – pompy z zasobnikami</w:t>
            </w:r>
          </w:p>
          <w:p w:rsidR="00731ABE" w:rsidRPr="004E1439" w:rsidRDefault="00731ABE" w:rsidP="00CF213B">
            <w:pPr>
              <w:rPr>
                <w:rFonts w:ascii="Tahoma" w:hAnsi="Tahoma" w:cs="Tahoma"/>
                <w:sz w:val="18"/>
                <w:szCs w:val="18"/>
              </w:rPr>
            </w:pPr>
            <w:r w:rsidRPr="004E1439">
              <w:rPr>
                <w:rFonts w:ascii="Tahoma" w:hAnsi="Tahoma" w:cs="Tahoma"/>
                <w:sz w:val="18"/>
                <w:szCs w:val="18"/>
              </w:rPr>
              <w:t xml:space="preserve">W skład pomp z zasobnikami wchodzą: 2 podgrzewacze ciepłej wody użytkowej SCHAFER DLS 500 L rok produkcji 1997, pompy zasilające ciepłą wodę użytkowa sztuk 6 WILO, 2 pompy WILO na piecach typ TOP-S65/10 </w:t>
            </w:r>
            <w:proofErr w:type="spellStart"/>
            <w:r w:rsidRPr="004E1439">
              <w:rPr>
                <w:rFonts w:ascii="Tahoma" w:hAnsi="Tahoma" w:cs="Tahoma"/>
                <w:sz w:val="18"/>
                <w:szCs w:val="18"/>
              </w:rPr>
              <w:t>tem</w:t>
            </w:r>
            <w:proofErr w:type="spellEnd"/>
            <w:r w:rsidRPr="004E1439">
              <w:rPr>
                <w:rFonts w:ascii="Tahoma" w:hAnsi="Tahoma" w:cs="Tahoma"/>
                <w:sz w:val="18"/>
                <w:szCs w:val="18"/>
              </w:rPr>
              <w:t xml:space="preserve">. 130 stopni </w:t>
            </w:r>
          </w:p>
          <w:p w:rsidR="00731ABE" w:rsidRPr="004E1439" w:rsidRDefault="00731ABE" w:rsidP="00CF213B">
            <w:pPr>
              <w:rPr>
                <w:rFonts w:ascii="Tahoma" w:hAnsi="Tahoma" w:cs="Tahoma"/>
                <w:sz w:val="18"/>
                <w:szCs w:val="18"/>
              </w:rPr>
            </w:pPr>
            <w:r w:rsidRPr="004E1439">
              <w:rPr>
                <w:rFonts w:ascii="Tahoma" w:hAnsi="Tahoma" w:cs="Tahoma"/>
                <w:sz w:val="18"/>
                <w:szCs w:val="18"/>
              </w:rPr>
              <w:t>W 2009r. zmiana pieca z olejowego na gazowy na kwotę 157.258 zł, nowy podgrzewacz na kwotę 7.710 zł oraz pompy z zasobnikami na wartość 17.290 zł</w:t>
            </w:r>
          </w:p>
        </w:tc>
        <w:tc>
          <w:tcPr>
            <w:tcW w:w="1701" w:type="dxa"/>
            <w:tcBorders>
              <w:left w:val="single" w:sz="4" w:space="0" w:color="auto"/>
            </w:tcBorders>
            <w:vAlign w:val="center"/>
          </w:tcPr>
          <w:p w:rsidR="00731ABE" w:rsidRPr="004E1439" w:rsidRDefault="00731ABE" w:rsidP="004067CE">
            <w:pPr>
              <w:jc w:val="center"/>
              <w:rPr>
                <w:rFonts w:ascii="Tahoma" w:hAnsi="Tahoma" w:cs="Tahoma"/>
                <w:b/>
                <w:sz w:val="18"/>
                <w:szCs w:val="18"/>
              </w:rPr>
            </w:pPr>
            <w:r w:rsidRPr="004E1439">
              <w:rPr>
                <w:rFonts w:ascii="Tahoma" w:hAnsi="Tahoma" w:cs="Tahoma"/>
                <w:b/>
                <w:sz w:val="18"/>
                <w:szCs w:val="18"/>
              </w:rPr>
              <w:t>17 290,00</w:t>
            </w:r>
          </w:p>
        </w:tc>
        <w:tc>
          <w:tcPr>
            <w:tcW w:w="1843" w:type="dxa"/>
            <w:vAlign w:val="center"/>
          </w:tcPr>
          <w:p w:rsidR="00731ABE" w:rsidRPr="004E1439" w:rsidRDefault="00731ABE" w:rsidP="00F56506">
            <w:pPr>
              <w:rPr>
                <w:rFonts w:ascii="Tahoma" w:hAnsi="Tahoma" w:cs="Tahoma"/>
                <w:sz w:val="18"/>
                <w:szCs w:val="18"/>
              </w:rPr>
            </w:pPr>
            <w:r w:rsidRPr="004E1439">
              <w:rPr>
                <w:rFonts w:ascii="Tahoma" w:hAnsi="Tahoma" w:cs="Tahoma"/>
                <w:sz w:val="18"/>
                <w:szCs w:val="18"/>
              </w:rPr>
              <w:t>Odtworzeniowa</w:t>
            </w:r>
          </w:p>
        </w:tc>
        <w:tc>
          <w:tcPr>
            <w:tcW w:w="1701" w:type="dxa"/>
            <w:vAlign w:val="center"/>
          </w:tcPr>
          <w:p w:rsidR="00731ABE" w:rsidRPr="004E1439" w:rsidRDefault="00731ABE" w:rsidP="00F56506">
            <w:pPr>
              <w:rPr>
                <w:rFonts w:ascii="Tahoma" w:hAnsi="Tahoma" w:cs="Tahoma"/>
                <w:sz w:val="18"/>
                <w:szCs w:val="18"/>
              </w:rPr>
            </w:pPr>
            <w:r w:rsidRPr="004E1439">
              <w:rPr>
                <w:rFonts w:ascii="Tahoma" w:hAnsi="Tahoma" w:cs="Tahoma"/>
                <w:sz w:val="18"/>
                <w:szCs w:val="18"/>
              </w:rPr>
              <w:t>na sumy stałe</w:t>
            </w:r>
          </w:p>
        </w:tc>
      </w:tr>
      <w:tr w:rsidR="00731ABE" w:rsidRPr="004E1439" w:rsidTr="00F56506">
        <w:trPr>
          <w:cantSplit/>
        </w:trPr>
        <w:tc>
          <w:tcPr>
            <w:tcW w:w="426" w:type="dxa"/>
            <w:vMerge/>
            <w:tcBorders>
              <w:right w:val="single" w:sz="4" w:space="0" w:color="auto"/>
            </w:tcBorders>
            <w:vAlign w:val="center"/>
          </w:tcPr>
          <w:p w:rsidR="00731ABE" w:rsidRPr="004E1439" w:rsidRDefault="00731ABE" w:rsidP="00623FB6">
            <w:pPr>
              <w:rPr>
                <w:rFonts w:ascii="Tahoma" w:hAnsi="Tahoma" w:cs="Tahoma"/>
                <w:sz w:val="18"/>
                <w:szCs w:val="18"/>
              </w:rPr>
            </w:pPr>
          </w:p>
        </w:tc>
        <w:tc>
          <w:tcPr>
            <w:tcW w:w="3827" w:type="dxa"/>
            <w:vMerge/>
            <w:tcBorders>
              <w:left w:val="single" w:sz="4" w:space="0" w:color="auto"/>
              <w:bottom w:val="single" w:sz="4" w:space="0" w:color="auto"/>
              <w:right w:val="single" w:sz="4" w:space="0" w:color="auto"/>
            </w:tcBorders>
            <w:vAlign w:val="center"/>
          </w:tcPr>
          <w:p w:rsidR="00731ABE" w:rsidRPr="004E1439" w:rsidRDefault="00731ABE" w:rsidP="00CF213B">
            <w:pPr>
              <w:rPr>
                <w:rFonts w:ascii="Tahoma" w:hAnsi="Tahoma" w:cs="Tahoma"/>
                <w:sz w:val="18"/>
                <w:szCs w:val="18"/>
              </w:rPr>
            </w:pPr>
          </w:p>
        </w:tc>
        <w:tc>
          <w:tcPr>
            <w:tcW w:w="1701" w:type="dxa"/>
            <w:tcBorders>
              <w:left w:val="single" w:sz="4" w:space="0" w:color="auto"/>
            </w:tcBorders>
            <w:vAlign w:val="center"/>
          </w:tcPr>
          <w:p w:rsidR="00731ABE" w:rsidRPr="004E1439" w:rsidRDefault="00731ABE" w:rsidP="004067CE">
            <w:pPr>
              <w:jc w:val="center"/>
              <w:rPr>
                <w:rFonts w:ascii="Tahoma" w:hAnsi="Tahoma" w:cs="Tahoma"/>
                <w:b/>
                <w:sz w:val="18"/>
                <w:szCs w:val="18"/>
              </w:rPr>
            </w:pPr>
            <w:r w:rsidRPr="004E1439">
              <w:rPr>
                <w:rFonts w:ascii="Tahoma" w:hAnsi="Tahoma" w:cs="Tahoma"/>
                <w:b/>
                <w:sz w:val="18"/>
                <w:szCs w:val="18"/>
              </w:rPr>
              <w:t>182 258,00</w:t>
            </w:r>
          </w:p>
          <w:p w:rsidR="00731ABE" w:rsidRPr="004E1439" w:rsidRDefault="00731ABE" w:rsidP="004067CE">
            <w:pPr>
              <w:jc w:val="center"/>
              <w:rPr>
                <w:rFonts w:ascii="Tahoma" w:hAnsi="Tahoma" w:cs="Tahoma"/>
                <w:b/>
                <w:sz w:val="18"/>
                <w:szCs w:val="18"/>
              </w:rPr>
            </w:pPr>
          </w:p>
        </w:tc>
        <w:tc>
          <w:tcPr>
            <w:tcW w:w="1843" w:type="dxa"/>
            <w:vAlign w:val="center"/>
          </w:tcPr>
          <w:p w:rsidR="00731ABE" w:rsidRPr="004E1439" w:rsidRDefault="00731ABE" w:rsidP="004067CE">
            <w:pPr>
              <w:rPr>
                <w:rFonts w:ascii="Tahoma" w:hAnsi="Tahoma" w:cs="Tahoma"/>
                <w:sz w:val="18"/>
                <w:szCs w:val="18"/>
              </w:rPr>
            </w:pPr>
            <w:r w:rsidRPr="004E1439">
              <w:rPr>
                <w:rFonts w:ascii="Tahoma" w:hAnsi="Tahoma" w:cs="Tahoma"/>
                <w:sz w:val="18"/>
                <w:szCs w:val="18"/>
              </w:rPr>
              <w:t>Księgowa brutto</w:t>
            </w:r>
          </w:p>
          <w:p w:rsidR="00731ABE" w:rsidRPr="004E1439" w:rsidRDefault="00731ABE" w:rsidP="00272BFE">
            <w:pPr>
              <w:rPr>
                <w:rFonts w:ascii="Tahoma" w:hAnsi="Tahoma" w:cs="Tahoma"/>
                <w:sz w:val="18"/>
                <w:szCs w:val="18"/>
              </w:rPr>
            </w:pPr>
          </w:p>
        </w:tc>
        <w:tc>
          <w:tcPr>
            <w:tcW w:w="1701" w:type="dxa"/>
            <w:vAlign w:val="center"/>
          </w:tcPr>
          <w:p w:rsidR="00731ABE" w:rsidRPr="004E1439" w:rsidRDefault="00731ABE" w:rsidP="00272BFE">
            <w:pPr>
              <w:rPr>
                <w:rFonts w:ascii="Tahoma" w:hAnsi="Tahoma" w:cs="Tahoma"/>
                <w:sz w:val="18"/>
                <w:szCs w:val="18"/>
              </w:rPr>
            </w:pPr>
            <w:r w:rsidRPr="004E1439">
              <w:rPr>
                <w:rFonts w:ascii="Tahoma" w:hAnsi="Tahoma" w:cs="Tahoma"/>
                <w:sz w:val="18"/>
                <w:szCs w:val="18"/>
              </w:rPr>
              <w:t>na sumy stałe</w:t>
            </w:r>
          </w:p>
        </w:tc>
      </w:tr>
      <w:tr w:rsidR="00FD44D9" w:rsidRPr="004E1439" w:rsidTr="00FD44D9">
        <w:trPr>
          <w:cantSplit/>
          <w:trHeight w:val="447"/>
        </w:trPr>
        <w:tc>
          <w:tcPr>
            <w:tcW w:w="426" w:type="dxa"/>
            <w:vAlign w:val="center"/>
          </w:tcPr>
          <w:p w:rsidR="004067CE" w:rsidRPr="004E1439" w:rsidRDefault="004067CE" w:rsidP="00272BFE">
            <w:pPr>
              <w:rPr>
                <w:rFonts w:ascii="Tahoma" w:hAnsi="Tahoma" w:cs="Tahoma"/>
                <w:sz w:val="18"/>
                <w:szCs w:val="18"/>
              </w:rPr>
            </w:pPr>
          </w:p>
        </w:tc>
        <w:tc>
          <w:tcPr>
            <w:tcW w:w="9072" w:type="dxa"/>
            <w:gridSpan w:val="4"/>
            <w:vAlign w:val="center"/>
          </w:tcPr>
          <w:p w:rsidR="004067CE" w:rsidRPr="004E1439" w:rsidRDefault="004067CE" w:rsidP="006D799A">
            <w:pPr>
              <w:jc w:val="center"/>
              <w:rPr>
                <w:rFonts w:ascii="Tahoma" w:hAnsi="Tahoma" w:cs="Tahoma"/>
                <w:sz w:val="18"/>
                <w:szCs w:val="18"/>
              </w:rPr>
            </w:pPr>
            <w:r w:rsidRPr="004E1439">
              <w:rPr>
                <w:rFonts w:ascii="Tahoma" w:hAnsi="Tahoma" w:cs="Tahoma"/>
                <w:b/>
                <w:bCs/>
                <w:sz w:val="18"/>
                <w:szCs w:val="18"/>
              </w:rPr>
              <w:t>Urządzenia w Z</w:t>
            </w:r>
            <w:r w:rsidRPr="004E1439">
              <w:rPr>
                <w:rFonts w:ascii="Tahoma" w:hAnsi="Tahoma" w:cs="Tahoma"/>
                <w:b/>
                <w:sz w:val="18"/>
                <w:szCs w:val="18"/>
              </w:rPr>
              <w:t>espole Szkół Specjalnych w Goleniowie</w:t>
            </w:r>
          </w:p>
        </w:tc>
      </w:tr>
      <w:tr w:rsidR="004067CE" w:rsidRPr="004E1439" w:rsidTr="007D7610">
        <w:trPr>
          <w:cantSplit/>
        </w:trPr>
        <w:tc>
          <w:tcPr>
            <w:tcW w:w="426" w:type="dxa"/>
            <w:vAlign w:val="center"/>
          </w:tcPr>
          <w:p w:rsidR="004067CE" w:rsidRPr="004E1439" w:rsidRDefault="004067CE" w:rsidP="00623FB6">
            <w:pPr>
              <w:rPr>
                <w:rFonts w:ascii="Tahoma" w:hAnsi="Tahoma" w:cs="Tahoma"/>
                <w:sz w:val="18"/>
                <w:szCs w:val="18"/>
              </w:rPr>
            </w:pPr>
            <w:r w:rsidRPr="004E1439">
              <w:rPr>
                <w:rFonts w:ascii="Tahoma" w:hAnsi="Tahoma" w:cs="Tahoma"/>
                <w:sz w:val="18"/>
                <w:szCs w:val="18"/>
              </w:rPr>
              <w:t>24</w:t>
            </w:r>
          </w:p>
        </w:tc>
        <w:tc>
          <w:tcPr>
            <w:tcW w:w="3827" w:type="dxa"/>
            <w:vAlign w:val="center"/>
          </w:tcPr>
          <w:p w:rsidR="004067CE" w:rsidRPr="004E1439" w:rsidRDefault="004067CE" w:rsidP="00C6625A">
            <w:pPr>
              <w:rPr>
                <w:rFonts w:ascii="Tahoma" w:hAnsi="Tahoma" w:cs="Tahoma"/>
                <w:sz w:val="18"/>
                <w:szCs w:val="18"/>
              </w:rPr>
            </w:pPr>
            <w:r w:rsidRPr="004E1439">
              <w:rPr>
                <w:rFonts w:ascii="Tahoma" w:hAnsi="Tahoma" w:cs="Tahoma"/>
                <w:sz w:val="18"/>
                <w:szCs w:val="18"/>
              </w:rPr>
              <w:t>Wyposażenie węzła cieplnego</w:t>
            </w:r>
          </w:p>
          <w:p w:rsidR="004067CE" w:rsidRPr="004E1439" w:rsidRDefault="004067CE" w:rsidP="00C6625A">
            <w:pPr>
              <w:rPr>
                <w:rFonts w:ascii="Tahoma" w:hAnsi="Tahoma" w:cs="Tahoma"/>
                <w:sz w:val="18"/>
                <w:szCs w:val="18"/>
              </w:rPr>
            </w:pPr>
            <w:r w:rsidRPr="004E1439">
              <w:rPr>
                <w:rFonts w:ascii="Tahoma" w:hAnsi="Tahoma" w:cs="Tahoma"/>
                <w:sz w:val="18"/>
                <w:szCs w:val="18"/>
              </w:rPr>
              <w:t xml:space="preserve">Wysokoparametrowy węzeł grzewczy – TYP HW AF TH 110/60/120 KW </w:t>
            </w:r>
          </w:p>
          <w:p w:rsidR="004067CE" w:rsidRPr="004E1439" w:rsidRDefault="004067CE" w:rsidP="00C6625A">
            <w:pPr>
              <w:rPr>
                <w:rFonts w:ascii="Tahoma" w:hAnsi="Tahoma" w:cs="Tahoma"/>
                <w:sz w:val="18"/>
                <w:szCs w:val="18"/>
              </w:rPr>
            </w:pPr>
            <w:r w:rsidRPr="004E1439">
              <w:rPr>
                <w:rFonts w:ascii="Tahoma" w:hAnsi="Tahoma" w:cs="Tahoma"/>
                <w:sz w:val="18"/>
                <w:szCs w:val="18"/>
              </w:rPr>
              <w:t xml:space="preserve">Zasobnik wody pionowy wolnostojący </w:t>
            </w:r>
            <w:proofErr w:type="spellStart"/>
            <w:r w:rsidRPr="004E1439">
              <w:rPr>
                <w:rFonts w:ascii="Tahoma" w:hAnsi="Tahoma" w:cs="Tahoma"/>
                <w:sz w:val="18"/>
                <w:szCs w:val="18"/>
              </w:rPr>
              <w:t>Galmet</w:t>
            </w:r>
            <w:proofErr w:type="spellEnd"/>
            <w:r w:rsidRPr="004E1439">
              <w:rPr>
                <w:rFonts w:ascii="Tahoma" w:hAnsi="Tahoma" w:cs="Tahoma"/>
                <w:sz w:val="18"/>
                <w:szCs w:val="18"/>
              </w:rPr>
              <w:t xml:space="preserve"> 1000 l Typ: SG (S), data produkcji 2012</w:t>
            </w:r>
          </w:p>
          <w:p w:rsidR="004067CE" w:rsidRPr="004E1439" w:rsidRDefault="004067CE" w:rsidP="000C416D">
            <w:pPr>
              <w:rPr>
                <w:rFonts w:ascii="Tahoma" w:hAnsi="Tahoma" w:cs="Tahoma"/>
                <w:sz w:val="18"/>
                <w:szCs w:val="18"/>
              </w:rPr>
            </w:pPr>
            <w:r w:rsidRPr="004E1439">
              <w:rPr>
                <w:rFonts w:ascii="Tahoma" w:hAnsi="Tahoma" w:cs="Tahoma"/>
                <w:sz w:val="18"/>
                <w:szCs w:val="18"/>
              </w:rPr>
              <w:t xml:space="preserve">Ciśnieniowe naczynia przeponowe: </w:t>
            </w:r>
          </w:p>
          <w:p w:rsidR="004067CE" w:rsidRPr="004E1439" w:rsidRDefault="004067CE" w:rsidP="000C416D">
            <w:pPr>
              <w:rPr>
                <w:rFonts w:ascii="Tahoma" w:hAnsi="Tahoma" w:cs="Tahoma"/>
                <w:sz w:val="18"/>
                <w:szCs w:val="18"/>
              </w:rPr>
            </w:pPr>
            <w:r w:rsidRPr="004E1439">
              <w:rPr>
                <w:rFonts w:ascii="Tahoma" w:hAnsi="Tahoma" w:cs="Tahoma"/>
                <w:sz w:val="18"/>
                <w:szCs w:val="18"/>
              </w:rPr>
              <w:t xml:space="preserve">- do instalacji grzewczych: </w:t>
            </w:r>
            <w:proofErr w:type="spellStart"/>
            <w:r w:rsidRPr="004E1439">
              <w:rPr>
                <w:rFonts w:ascii="Tahoma" w:hAnsi="Tahoma" w:cs="Tahoma"/>
                <w:sz w:val="18"/>
                <w:szCs w:val="18"/>
              </w:rPr>
              <w:t>Reflex</w:t>
            </w:r>
            <w:proofErr w:type="spellEnd"/>
            <w:r w:rsidRPr="004E1439">
              <w:rPr>
                <w:rFonts w:ascii="Tahoma" w:hAnsi="Tahoma" w:cs="Tahoma"/>
                <w:sz w:val="18"/>
                <w:szCs w:val="18"/>
              </w:rPr>
              <w:t xml:space="preserve"> NG 80 litrów,</w:t>
            </w:r>
          </w:p>
          <w:p w:rsidR="004067CE" w:rsidRPr="004E1439" w:rsidRDefault="004067CE" w:rsidP="000C416D">
            <w:pPr>
              <w:rPr>
                <w:rFonts w:ascii="Tahoma" w:hAnsi="Tahoma" w:cs="Tahoma"/>
                <w:sz w:val="18"/>
                <w:szCs w:val="18"/>
              </w:rPr>
            </w:pPr>
            <w:r w:rsidRPr="004E1439">
              <w:rPr>
                <w:rFonts w:ascii="Tahoma" w:hAnsi="Tahoma" w:cs="Tahoma"/>
                <w:sz w:val="18"/>
                <w:szCs w:val="18"/>
              </w:rPr>
              <w:t xml:space="preserve">- do wody użytkowej: </w:t>
            </w:r>
            <w:proofErr w:type="spellStart"/>
            <w:r w:rsidRPr="004E1439">
              <w:rPr>
                <w:rFonts w:ascii="Tahoma" w:hAnsi="Tahoma" w:cs="Tahoma"/>
                <w:sz w:val="18"/>
                <w:szCs w:val="18"/>
              </w:rPr>
              <w:t>Refix</w:t>
            </w:r>
            <w:proofErr w:type="spellEnd"/>
            <w:r w:rsidRPr="004E1439">
              <w:rPr>
                <w:rFonts w:ascii="Tahoma" w:hAnsi="Tahoma" w:cs="Tahoma"/>
                <w:sz w:val="18"/>
                <w:szCs w:val="18"/>
              </w:rPr>
              <w:t xml:space="preserve"> DE </w:t>
            </w:r>
          </w:p>
          <w:p w:rsidR="004067CE" w:rsidRPr="004E1439" w:rsidRDefault="004067CE" w:rsidP="00CC3E9A">
            <w:pPr>
              <w:rPr>
                <w:rFonts w:ascii="Tahoma" w:hAnsi="Tahoma" w:cs="Tahoma"/>
                <w:sz w:val="18"/>
                <w:szCs w:val="18"/>
              </w:rPr>
            </w:pPr>
            <w:r w:rsidRPr="004E1439">
              <w:rPr>
                <w:rFonts w:ascii="Tahoma" w:hAnsi="Tahoma" w:cs="Tahoma"/>
                <w:sz w:val="18"/>
                <w:szCs w:val="18"/>
              </w:rPr>
              <w:t>Wskaźnik stacjonarny stanu sieci preizolowanej (detektor dwukanałowy) ACN-2Z Regulator ciepłowniczy Siemens RVD260 Czujnik temperatury zewnętrznej Siemens QAC31 Rok produkcji - 2012</w:t>
            </w:r>
          </w:p>
        </w:tc>
        <w:tc>
          <w:tcPr>
            <w:tcW w:w="1701" w:type="dxa"/>
            <w:vAlign w:val="center"/>
          </w:tcPr>
          <w:p w:rsidR="004067CE" w:rsidRPr="004E1439" w:rsidRDefault="004067CE" w:rsidP="00DF2DF2">
            <w:pPr>
              <w:jc w:val="center"/>
              <w:rPr>
                <w:rFonts w:ascii="Tahoma" w:hAnsi="Tahoma" w:cs="Tahoma"/>
                <w:b/>
                <w:sz w:val="18"/>
                <w:szCs w:val="18"/>
              </w:rPr>
            </w:pPr>
            <w:r w:rsidRPr="004E1439">
              <w:rPr>
                <w:rFonts w:ascii="Tahoma" w:hAnsi="Tahoma" w:cs="Tahoma"/>
                <w:b/>
                <w:sz w:val="18"/>
                <w:szCs w:val="18"/>
              </w:rPr>
              <w:t>62 505,00</w:t>
            </w:r>
          </w:p>
        </w:tc>
        <w:tc>
          <w:tcPr>
            <w:tcW w:w="1843" w:type="dxa"/>
            <w:vAlign w:val="center"/>
          </w:tcPr>
          <w:p w:rsidR="004067CE" w:rsidRPr="004E1439" w:rsidRDefault="004067CE" w:rsidP="002903F1">
            <w:pPr>
              <w:rPr>
                <w:rFonts w:ascii="Tahoma" w:hAnsi="Tahoma" w:cs="Tahoma"/>
                <w:sz w:val="18"/>
                <w:szCs w:val="18"/>
              </w:rPr>
            </w:pPr>
            <w:r w:rsidRPr="004E1439">
              <w:rPr>
                <w:rFonts w:ascii="Tahoma" w:hAnsi="Tahoma" w:cs="Tahoma"/>
                <w:sz w:val="18"/>
                <w:szCs w:val="18"/>
              </w:rPr>
              <w:t>odtworzeniowa</w:t>
            </w:r>
          </w:p>
        </w:tc>
        <w:tc>
          <w:tcPr>
            <w:tcW w:w="1701" w:type="dxa"/>
            <w:vAlign w:val="center"/>
          </w:tcPr>
          <w:p w:rsidR="004067CE" w:rsidRPr="004E1439" w:rsidRDefault="004067CE" w:rsidP="002903F1">
            <w:pPr>
              <w:rPr>
                <w:rFonts w:ascii="Tahoma" w:hAnsi="Tahoma" w:cs="Tahoma"/>
                <w:sz w:val="18"/>
                <w:szCs w:val="18"/>
              </w:rPr>
            </w:pPr>
            <w:r w:rsidRPr="004E1439">
              <w:rPr>
                <w:rFonts w:ascii="Tahoma" w:hAnsi="Tahoma" w:cs="Tahoma"/>
                <w:sz w:val="18"/>
                <w:szCs w:val="18"/>
              </w:rPr>
              <w:t>na sumy stałe</w:t>
            </w:r>
          </w:p>
        </w:tc>
      </w:tr>
      <w:tr w:rsidR="004067CE" w:rsidRPr="004E1439" w:rsidTr="007D7610">
        <w:trPr>
          <w:cantSplit/>
          <w:trHeight w:val="300"/>
        </w:trPr>
        <w:tc>
          <w:tcPr>
            <w:tcW w:w="426" w:type="dxa"/>
            <w:vAlign w:val="center"/>
          </w:tcPr>
          <w:p w:rsidR="004067CE" w:rsidRPr="004E1439" w:rsidRDefault="004067CE" w:rsidP="00623FB6">
            <w:pPr>
              <w:rPr>
                <w:rFonts w:ascii="Tahoma" w:hAnsi="Tahoma" w:cs="Tahoma"/>
                <w:sz w:val="18"/>
                <w:szCs w:val="18"/>
              </w:rPr>
            </w:pPr>
            <w:r w:rsidRPr="004E1439">
              <w:rPr>
                <w:rFonts w:ascii="Tahoma" w:hAnsi="Tahoma" w:cs="Tahoma"/>
                <w:sz w:val="18"/>
                <w:szCs w:val="18"/>
              </w:rPr>
              <w:t>25</w:t>
            </w:r>
          </w:p>
        </w:tc>
        <w:tc>
          <w:tcPr>
            <w:tcW w:w="3827" w:type="dxa"/>
            <w:vAlign w:val="center"/>
          </w:tcPr>
          <w:p w:rsidR="004067CE" w:rsidRPr="004E1439" w:rsidRDefault="004067CE" w:rsidP="00243733">
            <w:pPr>
              <w:jc w:val="right"/>
              <w:rPr>
                <w:rFonts w:ascii="Tahoma" w:hAnsi="Tahoma" w:cs="Tahoma"/>
                <w:b/>
                <w:sz w:val="18"/>
                <w:szCs w:val="18"/>
              </w:rPr>
            </w:pPr>
            <w:r w:rsidRPr="004E1439">
              <w:rPr>
                <w:rFonts w:ascii="Tahoma" w:hAnsi="Tahoma" w:cs="Tahoma"/>
                <w:b/>
                <w:sz w:val="18"/>
                <w:szCs w:val="18"/>
              </w:rPr>
              <w:t xml:space="preserve">Łącznie  </w:t>
            </w:r>
          </w:p>
        </w:tc>
        <w:tc>
          <w:tcPr>
            <w:tcW w:w="1701" w:type="dxa"/>
            <w:vAlign w:val="center"/>
          </w:tcPr>
          <w:p w:rsidR="004067CE" w:rsidRPr="004E1439" w:rsidRDefault="00CF213B" w:rsidP="00DE5F81">
            <w:pPr>
              <w:rPr>
                <w:rFonts w:ascii="Tahoma" w:hAnsi="Tahoma" w:cs="Tahoma"/>
                <w:b/>
                <w:sz w:val="18"/>
                <w:szCs w:val="18"/>
              </w:rPr>
            </w:pPr>
            <w:r w:rsidRPr="004E1439">
              <w:rPr>
                <w:rFonts w:ascii="Tahoma" w:hAnsi="Tahoma" w:cs="Tahoma"/>
                <w:b/>
                <w:sz w:val="18"/>
                <w:szCs w:val="18"/>
              </w:rPr>
              <w:t>2 092 962,95</w:t>
            </w:r>
          </w:p>
        </w:tc>
        <w:tc>
          <w:tcPr>
            <w:tcW w:w="1843" w:type="dxa"/>
            <w:vAlign w:val="center"/>
          </w:tcPr>
          <w:p w:rsidR="004067CE" w:rsidRPr="004E1439" w:rsidRDefault="004067CE" w:rsidP="00114BC7">
            <w:pPr>
              <w:rPr>
                <w:rFonts w:ascii="Tahoma" w:hAnsi="Tahoma" w:cs="Tahoma"/>
                <w:sz w:val="18"/>
                <w:szCs w:val="18"/>
                <w:highlight w:val="yellow"/>
              </w:rPr>
            </w:pPr>
          </w:p>
        </w:tc>
        <w:tc>
          <w:tcPr>
            <w:tcW w:w="1701" w:type="dxa"/>
            <w:vAlign w:val="center"/>
          </w:tcPr>
          <w:p w:rsidR="004067CE" w:rsidRPr="004E1439" w:rsidRDefault="004067CE" w:rsidP="00272BFE">
            <w:pPr>
              <w:rPr>
                <w:rFonts w:ascii="Arial" w:hAnsi="Arial" w:cs="Arial"/>
                <w:sz w:val="20"/>
                <w:szCs w:val="20"/>
              </w:rPr>
            </w:pPr>
          </w:p>
        </w:tc>
      </w:tr>
    </w:tbl>
    <w:p w:rsidR="00DA79CF" w:rsidRPr="0048507A" w:rsidRDefault="00DA79CF" w:rsidP="00FD5B26">
      <w:pPr>
        <w:tabs>
          <w:tab w:val="left" w:pos="426"/>
        </w:tabs>
        <w:ind w:left="426" w:hanging="426"/>
        <w:jc w:val="both"/>
        <w:rPr>
          <w:rFonts w:ascii="Tahoma" w:hAnsi="Tahoma" w:cs="Tahoma"/>
          <w:b/>
          <w:bCs/>
          <w:sz w:val="20"/>
          <w:szCs w:val="20"/>
          <w:highlight w:val="yellow"/>
        </w:rPr>
      </w:pPr>
    </w:p>
    <w:p w:rsidR="00591FF9" w:rsidRPr="00161129" w:rsidRDefault="00591FF9" w:rsidP="00591FF9">
      <w:pPr>
        <w:jc w:val="both"/>
        <w:rPr>
          <w:rFonts w:ascii="Tahoma" w:hAnsi="Tahoma" w:cs="Tahoma"/>
          <w:b/>
          <w:sz w:val="20"/>
          <w:lang w:eastAsia="x-none"/>
        </w:rPr>
      </w:pPr>
      <w:r w:rsidRPr="00161129">
        <w:rPr>
          <w:rFonts w:ascii="Tahoma" w:hAnsi="Tahoma" w:cs="Tahoma"/>
          <w:sz w:val="20"/>
          <w:lang w:val="x-none" w:eastAsia="x-none"/>
        </w:rPr>
        <w:t>Sumy ubezpieczenia mogą ulegać zmianie w trakcie trwania umowy ubezpieczenia</w:t>
      </w:r>
      <w:r w:rsidRPr="00161129">
        <w:rPr>
          <w:rFonts w:ascii="Tahoma" w:hAnsi="Tahoma" w:cs="Tahoma"/>
          <w:sz w:val="20"/>
          <w:lang w:eastAsia="x-none"/>
        </w:rPr>
        <w:t>.</w:t>
      </w:r>
    </w:p>
    <w:p w:rsidR="00FD5B26" w:rsidRPr="0048507A" w:rsidRDefault="00FD5B26" w:rsidP="00DE1069">
      <w:pPr>
        <w:tabs>
          <w:tab w:val="left" w:pos="426"/>
        </w:tabs>
        <w:ind w:left="426" w:hanging="426"/>
        <w:jc w:val="both"/>
        <w:rPr>
          <w:rFonts w:ascii="Tahoma" w:hAnsi="Tahoma" w:cs="Tahoma"/>
          <w:b/>
          <w:bCs/>
          <w:sz w:val="20"/>
          <w:szCs w:val="20"/>
          <w:highlight w:val="yellow"/>
        </w:rPr>
      </w:pPr>
    </w:p>
    <w:p w:rsidR="00DE1069" w:rsidRPr="00591FF9" w:rsidRDefault="00DE1069" w:rsidP="00DE1069">
      <w:pPr>
        <w:tabs>
          <w:tab w:val="left" w:pos="426"/>
        </w:tabs>
        <w:ind w:left="426" w:hanging="426"/>
        <w:jc w:val="both"/>
        <w:rPr>
          <w:rFonts w:ascii="Tahoma" w:hAnsi="Tahoma" w:cs="Tahoma"/>
          <w:sz w:val="20"/>
          <w:szCs w:val="20"/>
        </w:rPr>
      </w:pPr>
      <w:r w:rsidRPr="00591FF9">
        <w:rPr>
          <w:rFonts w:ascii="Tahoma" w:hAnsi="Tahoma" w:cs="Tahoma"/>
          <w:b/>
          <w:bCs/>
          <w:sz w:val="20"/>
          <w:szCs w:val="20"/>
        </w:rPr>
        <w:t>/</w:t>
      </w:r>
      <w:r w:rsidR="00073924" w:rsidRPr="00591FF9">
        <w:rPr>
          <w:rFonts w:ascii="Tahoma" w:hAnsi="Tahoma" w:cs="Tahoma"/>
          <w:b/>
          <w:bCs/>
          <w:sz w:val="20"/>
          <w:szCs w:val="20"/>
        </w:rPr>
        <w:t>G</w:t>
      </w:r>
      <w:r w:rsidRPr="00591FF9">
        <w:rPr>
          <w:rFonts w:ascii="Tahoma" w:hAnsi="Tahoma" w:cs="Tahoma"/>
          <w:b/>
          <w:bCs/>
          <w:sz w:val="20"/>
          <w:szCs w:val="20"/>
        </w:rPr>
        <w:t>/  Franszyza  integralna</w:t>
      </w:r>
      <w:r w:rsidRPr="00591FF9">
        <w:rPr>
          <w:rFonts w:ascii="Tahoma" w:hAnsi="Tahoma" w:cs="Tahoma"/>
          <w:sz w:val="20"/>
          <w:szCs w:val="20"/>
        </w:rPr>
        <w:t>: 500,00 zł.</w:t>
      </w:r>
    </w:p>
    <w:p w:rsidR="00665658" w:rsidRPr="003016B1" w:rsidRDefault="00DE1069" w:rsidP="00FA36B8">
      <w:pPr>
        <w:ind w:left="357"/>
        <w:rPr>
          <w:rFonts w:ascii="Tahoma" w:hAnsi="Tahoma" w:cs="Tahoma"/>
          <w:sz w:val="20"/>
          <w:szCs w:val="20"/>
        </w:rPr>
      </w:pPr>
      <w:r w:rsidRPr="00591FF9">
        <w:rPr>
          <w:rFonts w:ascii="Tahoma" w:hAnsi="Tahoma" w:cs="Tahoma"/>
          <w:b/>
          <w:bCs/>
          <w:sz w:val="20"/>
          <w:szCs w:val="20"/>
        </w:rPr>
        <w:t xml:space="preserve">Franszyza  </w:t>
      </w:r>
      <w:r w:rsidRPr="003016B1">
        <w:rPr>
          <w:rFonts w:ascii="Tahoma" w:hAnsi="Tahoma" w:cs="Tahoma"/>
          <w:b/>
          <w:bCs/>
          <w:sz w:val="20"/>
          <w:szCs w:val="20"/>
        </w:rPr>
        <w:t>redukcyjna</w:t>
      </w:r>
      <w:r w:rsidR="00A30D5D" w:rsidRPr="003016B1">
        <w:rPr>
          <w:rFonts w:ascii="Tahoma" w:hAnsi="Tahoma" w:cs="Tahoma"/>
          <w:b/>
          <w:bCs/>
          <w:sz w:val="20"/>
          <w:szCs w:val="20"/>
        </w:rPr>
        <w:t xml:space="preserve"> </w:t>
      </w:r>
      <w:r w:rsidRPr="003016B1">
        <w:rPr>
          <w:rFonts w:ascii="Tahoma" w:hAnsi="Tahoma" w:cs="Tahoma"/>
          <w:b/>
          <w:bCs/>
          <w:sz w:val="20"/>
          <w:szCs w:val="20"/>
        </w:rPr>
        <w:t>/</w:t>
      </w:r>
      <w:r w:rsidR="00A30D5D" w:rsidRPr="003016B1">
        <w:rPr>
          <w:rFonts w:ascii="Tahoma" w:hAnsi="Tahoma" w:cs="Tahoma"/>
          <w:b/>
          <w:bCs/>
          <w:sz w:val="20"/>
          <w:szCs w:val="20"/>
        </w:rPr>
        <w:t xml:space="preserve"> </w:t>
      </w:r>
      <w:r w:rsidRPr="003016B1">
        <w:rPr>
          <w:rFonts w:ascii="Tahoma" w:hAnsi="Tahoma" w:cs="Tahoma"/>
          <w:b/>
          <w:bCs/>
          <w:sz w:val="20"/>
          <w:szCs w:val="20"/>
        </w:rPr>
        <w:t>udział własny:</w:t>
      </w:r>
      <w:r w:rsidR="00AE50D9" w:rsidRPr="003016B1">
        <w:rPr>
          <w:rFonts w:ascii="Tahoma" w:hAnsi="Tahoma" w:cs="Tahoma"/>
          <w:sz w:val="20"/>
          <w:szCs w:val="20"/>
        </w:rPr>
        <w:t xml:space="preserve"> </w:t>
      </w:r>
      <w:r w:rsidR="00FA36B8" w:rsidRPr="003016B1">
        <w:rPr>
          <w:rFonts w:ascii="Tahoma" w:hAnsi="Tahoma" w:cs="Tahoma"/>
          <w:sz w:val="20"/>
          <w:szCs w:val="20"/>
        </w:rPr>
        <w:t>brak.</w:t>
      </w:r>
    </w:p>
    <w:p w:rsidR="00591FF9" w:rsidRPr="003016B1" w:rsidRDefault="00591FF9" w:rsidP="00591FF9">
      <w:pPr>
        <w:tabs>
          <w:tab w:val="left" w:pos="0"/>
        </w:tabs>
        <w:spacing w:before="120"/>
        <w:ind w:left="284"/>
        <w:jc w:val="both"/>
        <w:rPr>
          <w:rFonts w:ascii="Tahoma" w:hAnsi="Tahoma" w:cs="Tahoma"/>
          <w:b/>
          <w:sz w:val="20"/>
          <w:szCs w:val="20"/>
        </w:rPr>
      </w:pPr>
      <w:r w:rsidRPr="003016B1">
        <w:rPr>
          <w:rFonts w:ascii="Tahoma" w:hAnsi="Tahoma" w:cs="Tahoma"/>
          <w:b/>
          <w:sz w:val="20"/>
          <w:szCs w:val="20"/>
          <w:u w:val="single"/>
        </w:rPr>
        <w:lastRenderedPageBreak/>
        <w:t xml:space="preserve">Zamawiający przyzna dodatkowe punkty zgodnie z kryterium oceny ofert określonym </w:t>
      </w:r>
      <w:r w:rsidRPr="003016B1">
        <w:rPr>
          <w:rFonts w:ascii="Tahoma" w:hAnsi="Tahoma" w:cs="Tahoma"/>
          <w:b/>
          <w:sz w:val="20"/>
          <w:szCs w:val="20"/>
          <w:u w:val="single"/>
        </w:rPr>
        <w:br/>
        <w:t>w niniejszej SIWZ w przypadku zniesienia franszyz/udziałów własnych.</w:t>
      </w:r>
    </w:p>
    <w:p w:rsidR="00591FF9" w:rsidRPr="003016B1" w:rsidRDefault="00591FF9" w:rsidP="00FA36B8">
      <w:pPr>
        <w:ind w:left="357"/>
        <w:rPr>
          <w:rFonts w:ascii="Tahoma" w:hAnsi="Tahoma" w:cs="Tahoma"/>
          <w:b/>
          <w:bCs/>
          <w:sz w:val="20"/>
          <w:szCs w:val="20"/>
        </w:rPr>
      </w:pPr>
    </w:p>
    <w:p w:rsidR="00A30D5D" w:rsidRPr="003016B1" w:rsidRDefault="00665658" w:rsidP="00A30D5D">
      <w:pPr>
        <w:pStyle w:val="LucaCash"/>
        <w:spacing w:before="240" w:line="240" w:lineRule="auto"/>
        <w:jc w:val="both"/>
        <w:rPr>
          <w:rFonts w:ascii="Tahoma" w:hAnsi="Tahoma" w:cs="Tahoma"/>
          <w:b/>
          <w:bCs/>
          <w:sz w:val="20"/>
          <w:szCs w:val="20"/>
        </w:rPr>
      </w:pPr>
      <w:r w:rsidRPr="003016B1">
        <w:rPr>
          <w:rFonts w:ascii="Tahoma" w:hAnsi="Tahoma" w:cs="Tahoma"/>
          <w:b/>
          <w:bCs/>
          <w:sz w:val="20"/>
          <w:szCs w:val="20"/>
        </w:rPr>
        <w:t>/</w:t>
      </w:r>
      <w:r w:rsidR="00073924" w:rsidRPr="003016B1">
        <w:rPr>
          <w:rFonts w:ascii="Tahoma" w:hAnsi="Tahoma" w:cs="Tahoma"/>
          <w:b/>
          <w:bCs/>
          <w:sz w:val="20"/>
          <w:szCs w:val="20"/>
        </w:rPr>
        <w:t>H</w:t>
      </w:r>
      <w:r w:rsidRPr="003016B1">
        <w:rPr>
          <w:rFonts w:ascii="Tahoma" w:hAnsi="Tahoma" w:cs="Tahoma"/>
          <w:b/>
          <w:bCs/>
          <w:sz w:val="20"/>
          <w:szCs w:val="20"/>
        </w:rPr>
        <w:t xml:space="preserve">/ </w:t>
      </w:r>
      <w:r w:rsidR="00A30D5D" w:rsidRPr="003016B1">
        <w:rPr>
          <w:rFonts w:ascii="Tahoma" w:hAnsi="Tahoma" w:cs="Tahoma"/>
          <w:b/>
          <w:bCs/>
          <w:sz w:val="20"/>
          <w:szCs w:val="20"/>
        </w:rPr>
        <w:t>Postanowienia i informacje dodatkowe</w:t>
      </w:r>
      <w:r w:rsidR="008B35D3" w:rsidRPr="003016B1">
        <w:rPr>
          <w:rFonts w:ascii="Tahoma" w:hAnsi="Tahoma" w:cs="Tahoma"/>
          <w:b/>
          <w:bCs/>
          <w:sz w:val="20"/>
          <w:szCs w:val="20"/>
        </w:rPr>
        <w:t>.</w:t>
      </w:r>
    </w:p>
    <w:p w:rsidR="00591FF9" w:rsidRPr="003016B1" w:rsidRDefault="005122BF" w:rsidP="00591FF9">
      <w:pPr>
        <w:pStyle w:val="Pa2"/>
        <w:spacing w:before="80" w:line="240" w:lineRule="auto"/>
        <w:ind w:left="602" w:hanging="318"/>
        <w:jc w:val="both"/>
        <w:rPr>
          <w:rStyle w:val="A1"/>
          <w:rFonts w:ascii="Tahoma" w:hAnsi="Tahoma" w:cs="Tahoma"/>
          <w:color w:val="auto"/>
          <w:sz w:val="20"/>
          <w:szCs w:val="20"/>
        </w:rPr>
      </w:pPr>
      <w:r w:rsidRPr="003016B1">
        <w:rPr>
          <w:rFonts w:ascii="Tahoma" w:hAnsi="Tahoma" w:cs="Tahoma"/>
          <w:sz w:val="20"/>
          <w:szCs w:val="20"/>
        </w:rPr>
        <w:t xml:space="preserve">1) </w:t>
      </w:r>
      <w:r w:rsidR="00A30D5D" w:rsidRPr="003016B1">
        <w:rPr>
          <w:rFonts w:ascii="Tahoma" w:hAnsi="Tahoma" w:cs="Tahoma"/>
          <w:sz w:val="20"/>
          <w:szCs w:val="20"/>
        </w:rPr>
        <w:t>Ubezpieczyciel obejmuje ochroną maszyny i urządzenia bez względu na ich wiek</w:t>
      </w:r>
      <w:r w:rsidR="00591FF9" w:rsidRPr="003016B1">
        <w:rPr>
          <w:rFonts w:ascii="Tahoma" w:hAnsi="Tahoma" w:cs="Tahoma"/>
          <w:sz w:val="20"/>
          <w:szCs w:val="20"/>
        </w:rPr>
        <w:t>, stopień umorzenia lub stopień zużycia technicznego.</w:t>
      </w:r>
    </w:p>
    <w:p w:rsidR="00A30D5D" w:rsidRPr="003016B1" w:rsidRDefault="00A30D5D" w:rsidP="00A30D5D">
      <w:pPr>
        <w:pStyle w:val="Pa2"/>
        <w:spacing w:before="80" w:line="240" w:lineRule="auto"/>
        <w:ind w:left="602" w:hanging="318"/>
        <w:jc w:val="both"/>
        <w:rPr>
          <w:rStyle w:val="A2"/>
          <w:rFonts w:ascii="Tahoma" w:hAnsi="Tahoma" w:cs="Tahoma"/>
          <w:color w:val="auto"/>
          <w:sz w:val="20"/>
          <w:szCs w:val="20"/>
        </w:rPr>
      </w:pPr>
      <w:r w:rsidRPr="003016B1">
        <w:rPr>
          <w:rStyle w:val="A1"/>
          <w:rFonts w:ascii="Tahoma" w:hAnsi="Tahoma" w:cs="Tahoma"/>
          <w:color w:val="auto"/>
          <w:sz w:val="20"/>
          <w:szCs w:val="20"/>
        </w:rPr>
        <w:t>2) Za wysokość szkody przyjmuje się:</w:t>
      </w:r>
      <w:r w:rsidRPr="003016B1">
        <w:rPr>
          <w:rStyle w:val="A2"/>
          <w:rFonts w:ascii="Tahoma" w:hAnsi="Tahoma" w:cs="Tahoma"/>
          <w:color w:val="auto"/>
          <w:sz w:val="20"/>
          <w:szCs w:val="20"/>
        </w:rPr>
        <w:t xml:space="preserve"> </w:t>
      </w:r>
    </w:p>
    <w:p w:rsidR="00A30D5D" w:rsidRPr="003016B1" w:rsidRDefault="00A30D5D" w:rsidP="000654D9">
      <w:pPr>
        <w:pStyle w:val="Pa2"/>
        <w:numPr>
          <w:ilvl w:val="3"/>
          <w:numId w:val="62"/>
        </w:numPr>
        <w:tabs>
          <w:tab w:val="left" w:pos="851"/>
        </w:tabs>
        <w:spacing w:line="240" w:lineRule="auto"/>
        <w:ind w:left="851" w:hanging="284"/>
        <w:jc w:val="both"/>
        <w:rPr>
          <w:rStyle w:val="A1"/>
          <w:rFonts w:ascii="Tahoma" w:hAnsi="Tahoma" w:cs="Tahoma"/>
          <w:color w:val="auto"/>
          <w:sz w:val="20"/>
          <w:szCs w:val="20"/>
        </w:rPr>
      </w:pPr>
      <w:r w:rsidRPr="003016B1">
        <w:rPr>
          <w:rStyle w:val="A2"/>
          <w:rFonts w:ascii="Tahoma" w:hAnsi="Tahoma" w:cs="Tahoma"/>
          <w:color w:val="auto"/>
          <w:sz w:val="20"/>
          <w:szCs w:val="20"/>
        </w:rPr>
        <w:t xml:space="preserve">w przypadku szkody całkowitej - </w:t>
      </w:r>
      <w:r w:rsidRPr="003016B1">
        <w:rPr>
          <w:rStyle w:val="A1"/>
          <w:rFonts w:ascii="Tahoma" w:hAnsi="Tahoma" w:cs="Tahoma"/>
          <w:color w:val="auto"/>
          <w:sz w:val="20"/>
          <w:szCs w:val="20"/>
        </w:rPr>
        <w:t>koszt zakupu nowej maszyny lub urządzenia tego samego rodzaju, mocy, typu z uwzględnieniem kosztów transportu (z wyłączeniem kosztów transportu ekspresowego i lotniczego), demontażu i montażu oraz opłat celnych i tym podobnych należności (o ile należności te zostały uwzględnione w sumie ubezpieczenia);</w:t>
      </w:r>
    </w:p>
    <w:p w:rsidR="00A30D5D" w:rsidRPr="003016B1" w:rsidRDefault="00A30D5D" w:rsidP="000654D9">
      <w:pPr>
        <w:numPr>
          <w:ilvl w:val="3"/>
          <w:numId w:val="62"/>
        </w:numPr>
        <w:tabs>
          <w:tab w:val="clear" w:pos="3164"/>
          <w:tab w:val="num" w:pos="840"/>
        </w:tabs>
        <w:ind w:left="851" w:hanging="284"/>
        <w:rPr>
          <w:rStyle w:val="A1"/>
          <w:rFonts w:ascii="Tahoma" w:hAnsi="Tahoma" w:cs="Tahoma"/>
          <w:color w:val="auto"/>
          <w:sz w:val="20"/>
          <w:szCs w:val="20"/>
        </w:rPr>
      </w:pPr>
      <w:r w:rsidRPr="003016B1">
        <w:rPr>
          <w:rStyle w:val="A2"/>
          <w:rFonts w:ascii="Tahoma" w:hAnsi="Tahoma" w:cs="Tahoma"/>
          <w:color w:val="auto"/>
          <w:sz w:val="20"/>
          <w:szCs w:val="20"/>
        </w:rPr>
        <w:t xml:space="preserve">w przypadku szkody częściowej - </w:t>
      </w:r>
      <w:r w:rsidRPr="003016B1">
        <w:rPr>
          <w:rStyle w:val="A1"/>
          <w:rFonts w:ascii="Tahoma" w:hAnsi="Tahoma" w:cs="Tahoma"/>
          <w:color w:val="auto"/>
          <w:sz w:val="20"/>
          <w:szCs w:val="20"/>
        </w:rPr>
        <w:t>koszt remontu lub naprawy z uwzględnieniem kosztów transportu (z wyłączeniem kosztów transportu ekspresowego i lotniczego), demontażu i montażu potwierdzony rachunkiem wykonawcy lub na podstawie kalkulacji sporządzonej przez ubezpieczonego jeżeli naprawy dokonano we własnym zakresie.</w:t>
      </w:r>
    </w:p>
    <w:p w:rsidR="006E5448" w:rsidRPr="003016B1" w:rsidRDefault="006E5448" w:rsidP="000654D9">
      <w:pPr>
        <w:numPr>
          <w:ilvl w:val="1"/>
          <w:numId w:val="92"/>
        </w:numPr>
        <w:tabs>
          <w:tab w:val="clear" w:pos="1866"/>
          <w:tab w:val="num" w:pos="567"/>
        </w:tabs>
        <w:ind w:left="567" w:hanging="283"/>
        <w:jc w:val="both"/>
        <w:rPr>
          <w:rFonts w:ascii="Tahoma" w:hAnsi="Tahoma" w:cs="Tahoma"/>
          <w:bCs/>
          <w:sz w:val="20"/>
          <w:szCs w:val="20"/>
        </w:rPr>
      </w:pPr>
      <w:r w:rsidRPr="003016B1">
        <w:rPr>
          <w:rFonts w:ascii="Tahoma" w:hAnsi="Tahoma" w:cs="Tahoma"/>
          <w:bCs/>
          <w:sz w:val="20"/>
          <w:szCs w:val="20"/>
        </w:rPr>
        <w:t xml:space="preserve">Ubezpieczyciel wypłaca należne odszkodowanie w kwocie odpowiadającej wysokości szkody, nie wyższej jednak od sumy ubezpieczenia. Wysokość szkody </w:t>
      </w:r>
      <w:r w:rsidR="00CB0375" w:rsidRPr="003016B1">
        <w:rPr>
          <w:rFonts w:ascii="Tahoma" w:hAnsi="Tahoma" w:cs="Tahoma"/>
          <w:bCs/>
          <w:sz w:val="20"/>
          <w:szCs w:val="20"/>
        </w:rPr>
        <w:t>może być pomniejszona o wartość rynkową pozostałości</w:t>
      </w:r>
      <w:r w:rsidRPr="003016B1">
        <w:rPr>
          <w:rFonts w:ascii="Tahoma" w:hAnsi="Tahoma" w:cs="Tahoma"/>
          <w:bCs/>
          <w:sz w:val="20"/>
          <w:szCs w:val="20"/>
        </w:rPr>
        <w:t>, które mogą być przeznaczone do dalszego użytku, przeróbki, odbudowy lub sprzedaży.</w:t>
      </w:r>
    </w:p>
    <w:p w:rsidR="006E5448" w:rsidRPr="003016B1" w:rsidRDefault="006E5448" w:rsidP="006E5448">
      <w:pPr>
        <w:ind w:left="567"/>
        <w:jc w:val="both"/>
        <w:rPr>
          <w:rFonts w:ascii="Tahoma" w:hAnsi="Tahoma" w:cs="Tahoma"/>
          <w:bCs/>
          <w:sz w:val="20"/>
          <w:szCs w:val="20"/>
        </w:rPr>
      </w:pPr>
      <w:r w:rsidRPr="003016B1">
        <w:rPr>
          <w:rFonts w:ascii="Tahoma" w:hAnsi="Tahoma" w:cs="Tahoma"/>
          <w:bCs/>
          <w:sz w:val="20"/>
          <w:szCs w:val="20"/>
        </w:rPr>
        <w:t>Nie dopuszcza się weryfikacji przez ubezpieczyciela przedstawionych rachunków wykonawcy do średnich cen rynkowych, w szczególności w odniesieniu do urządzeń na gwarancji, jeżeli dla zachowania gwarancji wymagane jest korzystanie z określonych firm zewnętrznych (zakładów naprawczych), a stosują one ceny wyższe od średnich cen rynkowych.</w:t>
      </w:r>
    </w:p>
    <w:p w:rsidR="005122BF" w:rsidRPr="00CB1C33" w:rsidRDefault="006E5448" w:rsidP="005122BF">
      <w:pPr>
        <w:pStyle w:val="Tekstpodstawowy2"/>
        <w:spacing w:before="120"/>
        <w:ind w:left="595" w:hanging="238"/>
        <w:jc w:val="both"/>
        <w:rPr>
          <w:rFonts w:ascii="Tahoma" w:hAnsi="Tahoma" w:cs="Tahoma"/>
          <w:bCs/>
          <w:sz w:val="20"/>
        </w:rPr>
      </w:pPr>
      <w:r w:rsidRPr="003016B1">
        <w:rPr>
          <w:rFonts w:ascii="Tahoma" w:hAnsi="Tahoma" w:cs="Tahoma"/>
          <w:bCs/>
          <w:sz w:val="20"/>
          <w:lang w:val="pl-PL"/>
        </w:rPr>
        <w:t xml:space="preserve">4) </w:t>
      </w:r>
      <w:r w:rsidR="005122BF" w:rsidRPr="003016B1">
        <w:rPr>
          <w:rFonts w:ascii="Tahoma" w:hAnsi="Tahoma" w:cs="Tahoma"/>
          <w:bCs/>
          <w:sz w:val="20"/>
        </w:rPr>
        <w:t>Wszystkie limity odpowiedzialności (o ile występują) są wspólne dla wszystkich ubezpieczanych jednostek i odnoszą się do jednego okresu polisowego</w:t>
      </w:r>
      <w:r w:rsidR="005122BF" w:rsidRPr="00CB1C33">
        <w:rPr>
          <w:rFonts w:ascii="Tahoma" w:hAnsi="Tahoma" w:cs="Tahoma"/>
          <w:bCs/>
          <w:sz w:val="20"/>
        </w:rPr>
        <w:t>.</w:t>
      </w:r>
    </w:p>
    <w:p w:rsidR="005122BF" w:rsidRPr="0048507A" w:rsidRDefault="005122BF" w:rsidP="00665658">
      <w:pPr>
        <w:pStyle w:val="Tekstpodstawowy2"/>
        <w:jc w:val="both"/>
        <w:rPr>
          <w:rFonts w:ascii="Tahoma" w:hAnsi="Tahoma" w:cs="Tahoma"/>
          <w:b/>
          <w:bCs/>
          <w:sz w:val="20"/>
          <w:highlight w:val="yellow"/>
          <w:lang w:val="pl-PL"/>
        </w:rPr>
      </w:pPr>
    </w:p>
    <w:p w:rsidR="00665658" w:rsidRPr="00405BD9" w:rsidRDefault="00A30D5D" w:rsidP="00665658">
      <w:pPr>
        <w:pStyle w:val="Tekstpodstawowy2"/>
        <w:jc w:val="both"/>
        <w:rPr>
          <w:rFonts w:ascii="Tahoma" w:hAnsi="Tahoma" w:cs="Tahoma"/>
          <w:b/>
          <w:bCs/>
          <w:sz w:val="20"/>
        </w:rPr>
      </w:pPr>
      <w:r w:rsidRPr="00CB1C33">
        <w:rPr>
          <w:rFonts w:ascii="Tahoma" w:hAnsi="Tahoma" w:cs="Tahoma"/>
          <w:b/>
          <w:bCs/>
          <w:sz w:val="20"/>
          <w:lang w:val="pl-PL"/>
        </w:rPr>
        <w:t xml:space="preserve">/I/ </w:t>
      </w:r>
      <w:r w:rsidR="00665658" w:rsidRPr="00CB1C33">
        <w:rPr>
          <w:rFonts w:ascii="Tahoma" w:hAnsi="Tahoma" w:cs="Tahoma"/>
          <w:b/>
          <w:bCs/>
          <w:sz w:val="20"/>
        </w:rPr>
        <w:t>Klauzule dodatkowe</w:t>
      </w:r>
      <w:r w:rsidR="00C03B3B" w:rsidRPr="00CB1C33">
        <w:rPr>
          <w:rFonts w:ascii="Tahoma" w:hAnsi="Tahoma" w:cs="Tahoma"/>
          <w:b/>
          <w:bCs/>
          <w:sz w:val="20"/>
          <w:lang w:val="pl-PL"/>
        </w:rPr>
        <w:t xml:space="preserve"> </w:t>
      </w:r>
      <w:r w:rsidR="003E3FAE" w:rsidRPr="00F12019">
        <w:rPr>
          <w:rFonts w:ascii="Tahoma" w:hAnsi="Tahoma" w:cs="Tahoma"/>
          <w:bCs/>
          <w:sz w:val="20"/>
        </w:rPr>
        <w:t>(treść klauzul</w:t>
      </w:r>
      <w:r w:rsidR="003E3FAE" w:rsidRPr="00F12019">
        <w:rPr>
          <w:rFonts w:ascii="Tahoma" w:hAnsi="Tahoma" w:cs="Tahoma"/>
          <w:bCs/>
          <w:sz w:val="20"/>
          <w:lang w:val="pl-PL"/>
        </w:rPr>
        <w:t xml:space="preserve"> znajduje jest </w:t>
      </w:r>
      <w:r w:rsidR="003E3FAE" w:rsidRPr="00405BD9">
        <w:rPr>
          <w:rFonts w:ascii="Tahoma" w:hAnsi="Tahoma" w:cs="Tahoma"/>
          <w:bCs/>
          <w:sz w:val="20"/>
          <w:lang w:val="pl-PL"/>
        </w:rPr>
        <w:t xml:space="preserve">się </w:t>
      </w:r>
      <w:r w:rsidR="003E3FAE" w:rsidRPr="00405BD9">
        <w:rPr>
          <w:rFonts w:ascii="Tahoma" w:hAnsi="Tahoma" w:cs="Tahoma"/>
          <w:bCs/>
          <w:sz w:val="20"/>
        </w:rPr>
        <w:t xml:space="preserve">w pkt </w:t>
      </w:r>
      <w:r w:rsidR="00405BD9" w:rsidRPr="00405BD9">
        <w:rPr>
          <w:rFonts w:ascii="Tahoma" w:hAnsi="Tahoma" w:cs="Tahoma"/>
          <w:bCs/>
          <w:sz w:val="20"/>
          <w:lang w:val="pl-PL"/>
        </w:rPr>
        <w:t>7</w:t>
      </w:r>
      <w:r w:rsidR="003E3FAE" w:rsidRPr="00405BD9">
        <w:rPr>
          <w:rFonts w:ascii="Tahoma" w:hAnsi="Tahoma" w:cs="Tahoma"/>
          <w:bCs/>
          <w:sz w:val="20"/>
        </w:rPr>
        <w:t xml:space="preserve"> </w:t>
      </w:r>
      <w:r w:rsidR="003E3FAE" w:rsidRPr="00405BD9">
        <w:rPr>
          <w:rFonts w:ascii="Tahoma" w:hAnsi="Tahoma" w:cs="Tahoma"/>
          <w:bCs/>
          <w:sz w:val="20"/>
          <w:lang w:val="pl-PL"/>
        </w:rPr>
        <w:t>w części I zamowienia: „Ubezpieczenie mienia i odpowiedzialności cywilnej”, część II niniejszego Opisu przedmiotu zamówienia „Rodzaje ubezpieczeń”</w:t>
      </w:r>
      <w:r w:rsidR="003E3FAE" w:rsidRPr="00405BD9">
        <w:rPr>
          <w:rFonts w:ascii="Tahoma" w:hAnsi="Tahoma" w:cs="Tahoma"/>
          <w:sz w:val="20"/>
        </w:rPr>
        <w:t>)</w:t>
      </w:r>
      <w:r w:rsidR="003E3FAE" w:rsidRPr="00405BD9">
        <w:rPr>
          <w:rFonts w:ascii="Tahoma" w:hAnsi="Tahoma" w:cs="Tahoma"/>
          <w:sz w:val="20"/>
          <w:lang w:val="pl-PL"/>
        </w:rPr>
        <w:t>.</w:t>
      </w:r>
    </w:p>
    <w:p w:rsidR="00C03B3B" w:rsidRPr="00405BD9" w:rsidRDefault="00C03B3B" w:rsidP="000654D9">
      <w:pPr>
        <w:numPr>
          <w:ilvl w:val="2"/>
          <w:numId w:val="47"/>
        </w:numPr>
        <w:jc w:val="both"/>
        <w:rPr>
          <w:rFonts w:ascii="Tahoma" w:hAnsi="Tahoma" w:cs="Tahoma"/>
          <w:b/>
          <w:bCs/>
          <w:sz w:val="20"/>
          <w:szCs w:val="20"/>
          <w:lang w:val="de-DE"/>
        </w:rPr>
      </w:pPr>
      <w:proofErr w:type="spellStart"/>
      <w:r w:rsidRPr="00405BD9">
        <w:rPr>
          <w:rFonts w:ascii="Tahoma" w:hAnsi="Tahoma" w:cs="Tahoma"/>
          <w:b/>
          <w:bCs/>
          <w:sz w:val="20"/>
          <w:szCs w:val="20"/>
          <w:lang w:val="de-DE"/>
        </w:rPr>
        <w:t>Obligatoryjne</w:t>
      </w:r>
      <w:proofErr w:type="spellEnd"/>
      <w:r w:rsidRPr="00405BD9">
        <w:rPr>
          <w:rFonts w:ascii="Tahoma" w:hAnsi="Tahoma" w:cs="Tahoma"/>
          <w:b/>
          <w:bCs/>
          <w:sz w:val="20"/>
          <w:szCs w:val="20"/>
          <w:lang w:val="de-DE"/>
        </w:rPr>
        <w:t>:</w:t>
      </w:r>
    </w:p>
    <w:p w:rsidR="00C03B3B" w:rsidRPr="003016B1" w:rsidRDefault="00C03B3B" w:rsidP="000654D9">
      <w:pPr>
        <w:numPr>
          <w:ilvl w:val="0"/>
          <w:numId w:val="48"/>
        </w:numPr>
        <w:jc w:val="both"/>
        <w:rPr>
          <w:rFonts w:ascii="Tahoma" w:hAnsi="Tahoma" w:cs="Tahoma"/>
          <w:bCs/>
          <w:sz w:val="20"/>
          <w:szCs w:val="20"/>
        </w:rPr>
      </w:pPr>
      <w:r w:rsidRPr="00405BD9">
        <w:rPr>
          <w:rFonts w:ascii="Tahoma" w:hAnsi="Tahoma" w:cs="Tahoma"/>
          <w:bCs/>
          <w:sz w:val="20"/>
          <w:szCs w:val="20"/>
        </w:rPr>
        <w:t xml:space="preserve">AB03 </w:t>
      </w:r>
      <w:r w:rsidR="00425684" w:rsidRPr="00405BD9">
        <w:rPr>
          <w:rFonts w:ascii="Tahoma" w:hAnsi="Tahoma" w:cs="Tahoma"/>
          <w:bCs/>
          <w:sz w:val="20"/>
          <w:szCs w:val="20"/>
        </w:rPr>
        <w:t xml:space="preserve">klauzula </w:t>
      </w:r>
      <w:r w:rsidRPr="003016B1">
        <w:rPr>
          <w:rFonts w:ascii="Tahoma" w:hAnsi="Tahoma" w:cs="Tahoma"/>
          <w:bCs/>
          <w:sz w:val="20"/>
          <w:szCs w:val="20"/>
        </w:rPr>
        <w:t>reprezentantów (do ubezpieczenia mienia),</w:t>
      </w:r>
    </w:p>
    <w:p w:rsidR="00A229FF" w:rsidRPr="003016B1" w:rsidRDefault="00A229FF" w:rsidP="000654D9">
      <w:pPr>
        <w:numPr>
          <w:ilvl w:val="0"/>
          <w:numId w:val="48"/>
        </w:numPr>
        <w:jc w:val="both"/>
        <w:rPr>
          <w:rFonts w:ascii="Tahoma" w:hAnsi="Tahoma" w:cs="Tahoma"/>
          <w:bCs/>
          <w:sz w:val="20"/>
          <w:szCs w:val="20"/>
        </w:rPr>
      </w:pPr>
      <w:r w:rsidRPr="003016B1">
        <w:rPr>
          <w:rFonts w:ascii="Tahoma" w:hAnsi="Tahoma" w:cs="Tahoma"/>
          <w:bCs/>
          <w:sz w:val="20"/>
          <w:szCs w:val="20"/>
        </w:rPr>
        <w:t>AB04 klauzula połączenia,</w:t>
      </w:r>
    </w:p>
    <w:p w:rsidR="00A229FF" w:rsidRPr="003016B1" w:rsidRDefault="00A229FF" w:rsidP="000654D9">
      <w:pPr>
        <w:numPr>
          <w:ilvl w:val="0"/>
          <w:numId w:val="48"/>
        </w:numPr>
        <w:jc w:val="both"/>
        <w:rPr>
          <w:rFonts w:ascii="Tahoma" w:hAnsi="Tahoma" w:cs="Tahoma"/>
          <w:bCs/>
          <w:sz w:val="20"/>
          <w:szCs w:val="20"/>
        </w:rPr>
      </w:pPr>
      <w:r w:rsidRPr="003016B1">
        <w:rPr>
          <w:rFonts w:ascii="Tahoma" w:hAnsi="Tahoma" w:cs="Tahoma"/>
          <w:bCs/>
          <w:sz w:val="20"/>
          <w:szCs w:val="20"/>
        </w:rPr>
        <w:t>AB 04A klauzula przekształcenia,</w:t>
      </w:r>
    </w:p>
    <w:p w:rsidR="00C03B3B" w:rsidRPr="003016B1" w:rsidRDefault="00C03B3B" w:rsidP="000654D9">
      <w:pPr>
        <w:numPr>
          <w:ilvl w:val="0"/>
          <w:numId w:val="48"/>
        </w:numPr>
        <w:jc w:val="both"/>
        <w:rPr>
          <w:rFonts w:ascii="Tahoma" w:hAnsi="Tahoma" w:cs="Tahoma"/>
          <w:bCs/>
          <w:sz w:val="20"/>
          <w:szCs w:val="20"/>
        </w:rPr>
      </w:pPr>
      <w:r w:rsidRPr="003016B1">
        <w:rPr>
          <w:rFonts w:ascii="Tahoma" w:hAnsi="Tahoma" w:cs="Tahoma"/>
          <w:bCs/>
          <w:sz w:val="20"/>
          <w:szCs w:val="20"/>
        </w:rPr>
        <w:t xml:space="preserve">AB06 </w:t>
      </w:r>
      <w:r w:rsidR="00425684" w:rsidRPr="003016B1">
        <w:rPr>
          <w:rFonts w:ascii="Tahoma" w:hAnsi="Tahoma" w:cs="Tahoma"/>
          <w:bCs/>
          <w:sz w:val="20"/>
          <w:szCs w:val="20"/>
        </w:rPr>
        <w:t xml:space="preserve">klauzula </w:t>
      </w:r>
      <w:r w:rsidRPr="003016B1">
        <w:rPr>
          <w:rFonts w:ascii="Tahoma" w:hAnsi="Tahoma" w:cs="Tahoma"/>
          <w:bCs/>
          <w:sz w:val="20"/>
          <w:szCs w:val="20"/>
        </w:rPr>
        <w:t>prolongaty zapłaty składki,</w:t>
      </w:r>
    </w:p>
    <w:p w:rsidR="00C03B3B" w:rsidRPr="003016B1" w:rsidRDefault="00C03B3B" w:rsidP="000654D9">
      <w:pPr>
        <w:numPr>
          <w:ilvl w:val="0"/>
          <w:numId w:val="48"/>
        </w:numPr>
        <w:jc w:val="both"/>
        <w:rPr>
          <w:rFonts w:ascii="Tahoma" w:hAnsi="Tahoma" w:cs="Tahoma"/>
          <w:bCs/>
          <w:sz w:val="20"/>
          <w:szCs w:val="20"/>
        </w:rPr>
      </w:pPr>
      <w:r w:rsidRPr="003016B1">
        <w:rPr>
          <w:rFonts w:ascii="Tahoma" w:hAnsi="Tahoma" w:cs="Tahoma"/>
          <w:bCs/>
          <w:sz w:val="20"/>
          <w:szCs w:val="20"/>
          <w:lang w:val="de-DE"/>
        </w:rPr>
        <w:t>AB08</w:t>
      </w:r>
      <w:r w:rsidRPr="003016B1">
        <w:rPr>
          <w:rFonts w:ascii="Tahoma" w:hAnsi="Tahoma" w:cs="Tahoma"/>
          <w:bCs/>
          <w:sz w:val="20"/>
          <w:szCs w:val="20"/>
        </w:rPr>
        <w:t xml:space="preserve"> </w:t>
      </w:r>
      <w:r w:rsidR="00425684" w:rsidRPr="003016B1">
        <w:rPr>
          <w:rFonts w:ascii="Tahoma" w:hAnsi="Tahoma" w:cs="Tahoma"/>
          <w:bCs/>
          <w:sz w:val="20"/>
          <w:szCs w:val="20"/>
        </w:rPr>
        <w:t xml:space="preserve">klauzula </w:t>
      </w:r>
      <w:r w:rsidRPr="003016B1">
        <w:rPr>
          <w:rFonts w:ascii="Tahoma" w:hAnsi="Tahoma" w:cs="Tahoma"/>
          <w:bCs/>
          <w:sz w:val="20"/>
          <w:szCs w:val="20"/>
        </w:rPr>
        <w:t>pro rata temporis</w:t>
      </w:r>
      <w:r w:rsidRPr="003016B1">
        <w:rPr>
          <w:rFonts w:ascii="Tahoma" w:hAnsi="Tahoma" w:cs="Tahoma"/>
          <w:bCs/>
          <w:sz w:val="20"/>
          <w:szCs w:val="20"/>
          <w:lang w:val="de-DE"/>
        </w:rPr>
        <w:t>,</w:t>
      </w:r>
    </w:p>
    <w:p w:rsidR="00C03B3B" w:rsidRPr="003016B1" w:rsidRDefault="00C03B3B" w:rsidP="000654D9">
      <w:pPr>
        <w:numPr>
          <w:ilvl w:val="0"/>
          <w:numId w:val="48"/>
        </w:numPr>
        <w:jc w:val="both"/>
        <w:rPr>
          <w:rFonts w:ascii="Tahoma" w:hAnsi="Tahoma" w:cs="Tahoma"/>
          <w:bCs/>
          <w:sz w:val="20"/>
          <w:szCs w:val="20"/>
        </w:rPr>
      </w:pPr>
      <w:r w:rsidRPr="003016B1">
        <w:rPr>
          <w:rFonts w:ascii="Tahoma" w:hAnsi="Tahoma" w:cs="Tahoma"/>
          <w:bCs/>
          <w:sz w:val="20"/>
          <w:szCs w:val="20"/>
        </w:rPr>
        <w:t xml:space="preserve">AB09 </w:t>
      </w:r>
      <w:r w:rsidR="00425684" w:rsidRPr="003016B1">
        <w:rPr>
          <w:rFonts w:ascii="Tahoma" w:hAnsi="Tahoma" w:cs="Tahoma"/>
          <w:bCs/>
          <w:sz w:val="20"/>
          <w:szCs w:val="20"/>
        </w:rPr>
        <w:t xml:space="preserve">klauzula </w:t>
      </w:r>
      <w:r w:rsidRPr="003016B1">
        <w:rPr>
          <w:rFonts w:ascii="Tahoma" w:hAnsi="Tahoma" w:cs="Tahoma"/>
          <w:bCs/>
          <w:sz w:val="20"/>
          <w:szCs w:val="20"/>
        </w:rPr>
        <w:t>automatycznego uzupełnienia sumy ubezpieczenia,</w:t>
      </w:r>
    </w:p>
    <w:p w:rsidR="00C03B3B" w:rsidRPr="00E41012" w:rsidRDefault="00C03B3B" w:rsidP="000654D9">
      <w:pPr>
        <w:numPr>
          <w:ilvl w:val="0"/>
          <w:numId w:val="48"/>
        </w:numPr>
        <w:jc w:val="both"/>
        <w:rPr>
          <w:rFonts w:ascii="Tahoma" w:hAnsi="Tahoma" w:cs="Tahoma"/>
          <w:bCs/>
          <w:sz w:val="20"/>
          <w:szCs w:val="20"/>
        </w:rPr>
      </w:pPr>
      <w:r w:rsidRPr="003016B1">
        <w:rPr>
          <w:rFonts w:ascii="Tahoma" w:hAnsi="Tahoma" w:cs="Tahoma"/>
          <w:bCs/>
          <w:sz w:val="20"/>
          <w:szCs w:val="20"/>
          <w:lang w:val="de-DE"/>
        </w:rPr>
        <w:t>AB10</w:t>
      </w:r>
      <w:r w:rsidRPr="003016B1">
        <w:rPr>
          <w:rFonts w:ascii="Tahoma" w:hAnsi="Tahoma" w:cs="Tahoma"/>
          <w:bCs/>
          <w:sz w:val="20"/>
          <w:szCs w:val="20"/>
        </w:rPr>
        <w:t xml:space="preserve"> </w:t>
      </w:r>
      <w:r w:rsidR="00425684" w:rsidRPr="003016B1">
        <w:rPr>
          <w:rFonts w:ascii="Tahoma" w:hAnsi="Tahoma" w:cs="Tahoma"/>
          <w:bCs/>
          <w:sz w:val="20"/>
          <w:szCs w:val="20"/>
        </w:rPr>
        <w:t xml:space="preserve">klauzula </w:t>
      </w:r>
      <w:r w:rsidRPr="003016B1">
        <w:rPr>
          <w:rFonts w:ascii="Tahoma" w:hAnsi="Tahoma" w:cs="Tahoma"/>
          <w:bCs/>
          <w:sz w:val="20"/>
          <w:szCs w:val="20"/>
        </w:rPr>
        <w:t>akcji ratunkowej</w:t>
      </w:r>
      <w:r w:rsidRPr="00E41012">
        <w:rPr>
          <w:rFonts w:ascii="Tahoma" w:hAnsi="Tahoma" w:cs="Tahoma"/>
          <w:bCs/>
          <w:sz w:val="20"/>
          <w:szCs w:val="20"/>
          <w:lang w:val="de-DE"/>
        </w:rPr>
        <w:t>,</w:t>
      </w:r>
    </w:p>
    <w:p w:rsidR="00C03B3B" w:rsidRPr="00E41012" w:rsidRDefault="00C03B3B" w:rsidP="000654D9">
      <w:pPr>
        <w:numPr>
          <w:ilvl w:val="0"/>
          <w:numId w:val="48"/>
        </w:numPr>
        <w:jc w:val="both"/>
        <w:rPr>
          <w:rFonts w:ascii="Tahoma" w:hAnsi="Tahoma" w:cs="Tahoma"/>
          <w:bCs/>
          <w:sz w:val="20"/>
          <w:szCs w:val="20"/>
        </w:rPr>
      </w:pPr>
      <w:r w:rsidRPr="00E41012">
        <w:rPr>
          <w:rFonts w:ascii="Tahoma" w:hAnsi="Tahoma" w:cs="Tahoma"/>
          <w:bCs/>
          <w:sz w:val="20"/>
          <w:szCs w:val="20"/>
        </w:rPr>
        <w:t>AB11 kosztów zabezpieczenia przed szkodą,</w:t>
      </w:r>
    </w:p>
    <w:p w:rsidR="00C03B3B" w:rsidRPr="00E41012" w:rsidRDefault="00C03B3B" w:rsidP="000654D9">
      <w:pPr>
        <w:numPr>
          <w:ilvl w:val="0"/>
          <w:numId w:val="48"/>
        </w:numPr>
        <w:jc w:val="both"/>
        <w:rPr>
          <w:rFonts w:ascii="Tahoma" w:hAnsi="Tahoma" w:cs="Tahoma"/>
          <w:bCs/>
          <w:sz w:val="20"/>
          <w:szCs w:val="20"/>
        </w:rPr>
      </w:pPr>
      <w:r w:rsidRPr="00E41012">
        <w:rPr>
          <w:rFonts w:ascii="Tahoma" w:hAnsi="Tahoma" w:cs="Tahoma"/>
          <w:bCs/>
          <w:sz w:val="20"/>
          <w:szCs w:val="20"/>
        </w:rPr>
        <w:t xml:space="preserve">AB12 </w:t>
      </w:r>
      <w:r w:rsidR="00425684" w:rsidRPr="00E41012">
        <w:rPr>
          <w:rFonts w:ascii="Tahoma" w:hAnsi="Tahoma" w:cs="Tahoma"/>
          <w:bCs/>
          <w:sz w:val="20"/>
          <w:szCs w:val="20"/>
        </w:rPr>
        <w:t xml:space="preserve">klauzula </w:t>
      </w:r>
      <w:r w:rsidRPr="00E41012">
        <w:rPr>
          <w:rFonts w:ascii="Tahoma" w:hAnsi="Tahoma" w:cs="Tahoma"/>
          <w:bCs/>
          <w:sz w:val="20"/>
          <w:szCs w:val="20"/>
        </w:rPr>
        <w:t>dotycząca rozstrzygania sporów,</w:t>
      </w:r>
    </w:p>
    <w:p w:rsidR="00C03B3B" w:rsidRPr="00E41012" w:rsidRDefault="00C03B3B" w:rsidP="000654D9">
      <w:pPr>
        <w:numPr>
          <w:ilvl w:val="0"/>
          <w:numId w:val="48"/>
        </w:numPr>
        <w:jc w:val="both"/>
        <w:rPr>
          <w:rFonts w:ascii="Tahoma" w:hAnsi="Tahoma" w:cs="Tahoma"/>
          <w:bCs/>
          <w:sz w:val="20"/>
          <w:szCs w:val="20"/>
        </w:rPr>
      </w:pPr>
      <w:r w:rsidRPr="00E41012">
        <w:rPr>
          <w:rFonts w:ascii="Tahoma" w:hAnsi="Tahoma" w:cs="Tahoma"/>
          <w:bCs/>
          <w:sz w:val="20"/>
          <w:szCs w:val="20"/>
          <w:lang w:val="de-DE"/>
        </w:rPr>
        <w:t>AB13</w:t>
      </w:r>
      <w:r w:rsidRPr="00E41012">
        <w:rPr>
          <w:rFonts w:ascii="Tahoma" w:hAnsi="Tahoma" w:cs="Tahoma"/>
          <w:bCs/>
          <w:sz w:val="20"/>
          <w:szCs w:val="20"/>
        </w:rPr>
        <w:t xml:space="preserve"> </w:t>
      </w:r>
      <w:r w:rsidR="00425684" w:rsidRPr="00E41012">
        <w:rPr>
          <w:rFonts w:ascii="Tahoma" w:hAnsi="Tahoma" w:cs="Tahoma"/>
          <w:bCs/>
          <w:sz w:val="20"/>
          <w:szCs w:val="20"/>
        </w:rPr>
        <w:t xml:space="preserve">klauzula </w:t>
      </w:r>
      <w:r w:rsidRPr="00E41012">
        <w:rPr>
          <w:rFonts w:ascii="Tahoma" w:hAnsi="Tahoma" w:cs="Tahoma"/>
          <w:bCs/>
          <w:sz w:val="20"/>
          <w:szCs w:val="20"/>
        </w:rPr>
        <w:t>stempla bankowego</w:t>
      </w:r>
      <w:r w:rsidRPr="00E41012">
        <w:rPr>
          <w:rFonts w:ascii="Tahoma" w:hAnsi="Tahoma" w:cs="Tahoma"/>
          <w:bCs/>
          <w:sz w:val="20"/>
          <w:szCs w:val="20"/>
          <w:lang w:val="de-DE"/>
        </w:rPr>
        <w:t>,</w:t>
      </w:r>
    </w:p>
    <w:p w:rsidR="00E016C3" w:rsidRPr="00E41012" w:rsidRDefault="00C03B3B" w:rsidP="000654D9">
      <w:pPr>
        <w:numPr>
          <w:ilvl w:val="0"/>
          <w:numId w:val="48"/>
        </w:numPr>
        <w:jc w:val="both"/>
        <w:rPr>
          <w:rFonts w:ascii="Tahoma" w:hAnsi="Tahoma" w:cs="Tahoma"/>
          <w:bCs/>
          <w:sz w:val="20"/>
          <w:szCs w:val="20"/>
        </w:rPr>
      </w:pPr>
      <w:r w:rsidRPr="00E41012">
        <w:rPr>
          <w:rFonts w:ascii="Tahoma" w:hAnsi="Tahoma" w:cs="Tahoma"/>
          <w:bCs/>
          <w:sz w:val="20"/>
          <w:szCs w:val="20"/>
        </w:rPr>
        <w:t xml:space="preserve">AB19 </w:t>
      </w:r>
      <w:r w:rsidR="00425684" w:rsidRPr="00E41012">
        <w:rPr>
          <w:rFonts w:ascii="Tahoma" w:hAnsi="Tahoma" w:cs="Tahoma"/>
          <w:bCs/>
          <w:sz w:val="20"/>
          <w:szCs w:val="20"/>
        </w:rPr>
        <w:t xml:space="preserve">klauzula </w:t>
      </w:r>
      <w:r w:rsidRPr="00E41012">
        <w:rPr>
          <w:rFonts w:ascii="Tahoma" w:hAnsi="Tahoma" w:cs="Tahoma"/>
          <w:bCs/>
          <w:sz w:val="20"/>
          <w:szCs w:val="20"/>
        </w:rPr>
        <w:t>zniesienia odpowiedzialności w granicach wartości rzeczywistej</w:t>
      </w:r>
      <w:r w:rsidR="00E016C3" w:rsidRPr="00E41012">
        <w:rPr>
          <w:rFonts w:ascii="Tahoma" w:hAnsi="Tahoma" w:cs="Tahoma"/>
          <w:bCs/>
          <w:sz w:val="20"/>
          <w:szCs w:val="20"/>
        </w:rPr>
        <w:t>,</w:t>
      </w:r>
    </w:p>
    <w:p w:rsidR="00E016C3" w:rsidRPr="00E41012" w:rsidRDefault="00C03B3B" w:rsidP="000654D9">
      <w:pPr>
        <w:numPr>
          <w:ilvl w:val="0"/>
          <w:numId w:val="48"/>
        </w:numPr>
        <w:jc w:val="both"/>
        <w:rPr>
          <w:rFonts w:ascii="Tahoma" w:hAnsi="Tahoma" w:cs="Tahoma"/>
          <w:bCs/>
          <w:sz w:val="20"/>
          <w:szCs w:val="20"/>
        </w:rPr>
      </w:pPr>
      <w:r w:rsidRPr="00E41012">
        <w:rPr>
          <w:rFonts w:ascii="Tahoma" w:hAnsi="Tahoma" w:cs="Tahoma"/>
          <w:bCs/>
          <w:sz w:val="20"/>
          <w:szCs w:val="20"/>
        </w:rPr>
        <w:t xml:space="preserve">AB20 </w:t>
      </w:r>
      <w:r w:rsidR="00425684" w:rsidRPr="00E41012">
        <w:rPr>
          <w:rFonts w:ascii="Tahoma" w:hAnsi="Tahoma" w:cs="Tahoma"/>
          <w:bCs/>
          <w:sz w:val="20"/>
          <w:szCs w:val="20"/>
        </w:rPr>
        <w:t xml:space="preserve">klauzula </w:t>
      </w:r>
      <w:r w:rsidRPr="00E41012">
        <w:rPr>
          <w:rFonts w:ascii="Tahoma" w:hAnsi="Tahoma" w:cs="Tahoma"/>
          <w:bCs/>
          <w:sz w:val="20"/>
          <w:szCs w:val="20"/>
        </w:rPr>
        <w:t>identycznej  wartości  ubezpieczeniowej</w:t>
      </w:r>
      <w:r w:rsidR="00E016C3" w:rsidRPr="00E41012">
        <w:rPr>
          <w:rFonts w:ascii="Tahoma" w:hAnsi="Tahoma" w:cs="Tahoma"/>
          <w:bCs/>
          <w:sz w:val="20"/>
          <w:szCs w:val="20"/>
        </w:rPr>
        <w:t>,</w:t>
      </w:r>
    </w:p>
    <w:p w:rsidR="00E016C3" w:rsidRPr="00E41012" w:rsidRDefault="00C03B3B" w:rsidP="000654D9">
      <w:pPr>
        <w:numPr>
          <w:ilvl w:val="0"/>
          <w:numId w:val="48"/>
        </w:numPr>
        <w:jc w:val="both"/>
        <w:rPr>
          <w:rFonts w:ascii="Tahoma" w:hAnsi="Tahoma" w:cs="Tahoma"/>
          <w:bCs/>
          <w:sz w:val="20"/>
          <w:szCs w:val="20"/>
        </w:rPr>
      </w:pPr>
      <w:r w:rsidRPr="00E41012">
        <w:rPr>
          <w:rFonts w:ascii="Tahoma" w:hAnsi="Tahoma" w:cs="Tahoma"/>
          <w:bCs/>
          <w:sz w:val="20"/>
          <w:szCs w:val="20"/>
          <w:lang w:val="de-DE"/>
        </w:rPr>
        <w:t>AB21</w:t>
      </w:r>
      <w:r w:rsidRPr="00E41012">
        <w:rPr>
          <w:rFonts w:ascii="Tahoma" w:hAnsi="Tahoma" w:cs="Tahoma"/>
          <w:bCs/>
          <w:sz w:val="20"/>
          <w:szCs w:val="20"/>
        </w:rPr>
        <w:t xml:space="preserve"> </w:t>
      </w:r>
      <w:r w:rsidR="00425684" w:rsidRPr="00E41012">
        <w:rPr>
          <w:rFonts w:ascii="Tahoma" w:hAnsi="Tahoma" w:cs="Tahoma"/>
          <w:bCs/>
          <w:sz w:val="20"/>
          <w:szCs w:val="20"/>
        </w:rPr>
        <w:t xml:space="preserve">klauzula </w:t>
      </w:r>
      <w:r w:rsidRPr="00E41012">
        <w:rPr>
          <w:rFonts w:ascii="Tahoma" w:hAnsi="Tahoma" w:cs="Tahoma"/>
          <w:bCs/>
          <w:sz w:val="20"/>
          <w:szCs w:val="20"/>
        </w:rPr>
        <w:t>odpowiedzialności</w:t>
      </w:r>
      <w:r w:rsidR="00E016C3" w:rsidRPr="00E41012">
        <w:rPr>
          <w:rFonts w:ascii="Tahoma" w:hAnsi="Tahoma" w:cs="Tahoma"/>
          <w:bCs/>
          <w:sz w:val="20"/>
          <w:szCs w:val="20"/>
          <w:lang w:val="de-DE"/>
        </w:rPr>
        <w:t>,</w:t>
      </w:r>
    </w:p>
    <w:p w:rsidR="00E016C3" w:rsidRPr="00E41012" w:rsidRDefault="00C03B3B" w:rsidP="000654D9">
      <w:pPr>
        <w:numPr>
          <w:ilvl w:val="0"/>
          <w:numId w:val="48"/>
        </w:numPr>
        <w:jc w:val="both"/>
        <w:rPr>
          <w:rFonts w:ascii="Tahoma" w:hAnsi="Tahoma" w:cs="Tahoma"/>
          <w:bCs/>
          <w:sz w:val="20"/>
          <w:szCs w:val="20"/>
        </w:rPr>
      </w:pPr>
      <w:r w:rsidRPr="00E41012">
        <w:rPr>
          <w:rFonts w:ascii="Tahoma" w:hAnsi="Tahoma" w:cs="Tahoma"/>
          <w:bCs/>
          <w:sz w:val="20"/>
          <w:szCs w:val="20"/>
          <w:lang w:val="de-DE"/>
        </w:rPr>
        <w:t xml:space="preserve">AB23 </w:t>
      </w:r>
      <w:r w:rsidR="00425684" w:rsidRPr="00E41012">
        <w:rPr>
          <w:rFonts w:ascii="Tahoma" w:hAnsi="Tahoma" w:cs="Tahoma"/>
          <w:bCs/>
          <w:sz w:val="20"/>
          <w:szCs w:val="20"/>
        </w:rPr>
        <w:t xml:space="preserve">klauzula </w:t>
      </w:r>
      <w:r w:rsidRPr="00E41012">
        <w:rPr>
          <w:rFonts w:ascii="Tahoma" w:hAnsi="Tahoma" w:cs="Tahoma"/>
          <w:bCs/>
          <w:sz w:val="20"/>
          <w:szCs w:val="20"/>
        </w:rPr>
        <w:t>zgłaszania szkód</w:t>
      </w:r>
      <w:r w:rsidR="00E016C3" w:rsidRPr="00E41012">
        <w:rPr>
          <w:rFonts w:ascii="Tahoma" w:hAnsi="Tahoma" w:cs="Tahoma"/>
          <w:bCs/>
          <w:sz w:val="20"/>
          <w:szCs w:val="20"/>
          <w:lang w:val="de-DE"/>
        </w:rPr>
        <w:t>,</w:t>
      </w:r>
    </w:p>
    <w:p w:rsidR="00F56506" w:rsidRPr="00F56506" w:rsidRDefault="00F56506" w:rsidP="000654D9">
      <w:pPr>
        <w:numPr>
          <w:ilvl w:val="0"/>
          <w:numId w:val="48"/>
        </w:numPr>
        <w:jc w:val="both"/>
        <w:rPr>
          <w:rFonts w:ascii="Tahoma" w:hAnsi="Tahoma" w:cs="Tahoma"/>
          <w:bCs/>
          <w:sz w:val="20"/>
          <w:szCs w:val="20"/>
        </w:rPr>
      </w:pPr>
      <w:r w:rsidRPr="003016B1">
        <w:rPr>
          <w:rFonts w:ascii="Tahoma" w:hAnsi="Tahoma" w:cs="Tahoma"/>
          <w:sz w:val="20"/>
          <w:szCs w:val="20"/>
        </w:rPr>
        <w:t>AB24 pokrycia dodatkowych kosztów przesyłek ekspresowych i nadgodzin</w:t>
      </w:r>
    </w:p>
    <w:p w:rsidR="00E016C3" w:rsidRPr="00E41012" w:rsidRDefault="00C03B3B" w:rsidP="000654D9">
      <w:pPr>
        <w:numPr>
          <w:ilvl w:val="0"/>
          <w:numId w:val="48"/>
        </w:numPr>
        <w:jc w:val="both"/>
        <w:rPr>
          <w:rFonts w:ascii="Tahoma" w:hAnsi="Tahoma" w:cs="Tahoma"/>
          <w:bCs/>
          <w:sz w:val="20"/>
          <w:szCs w:val="20"/>
        </w:rPr>
      </w:pPr>
      <w:r w:rsidRPr="00E41012">
        <w:rPr>
          <w:rFonts w:ascii="Tahoma" w:hAnsi="Tahoma" w:cs="Tahoma"/>
          <w:bCs/>
          <w:sz w:val="20"/>
          <w:szCs w:val="20"/>
          <w:lang w:val="de-DE"/>
        </w:rPr>
        <w:t>AB30</w:t>
      </w:r>
      <w:r w:rsidRPr="00E41012">
        <w:rPr>
          <w:rFonts w:ascii="Tahoma" w:hAnsi="Tahoma" w:cs="Tahoma"/>
          <w:bCs/>
          <w:sz w:val="20"/>
          <w:szCs w:val="20"/>
        </w:rPr>
        <w:t xml:space="preserve"> </w:t>
      </w:r>
      <w:r w:rsidR="00425684" w:rsidRPr="00E41012">
        <w:rPr>
          <w:rFonts w:ascii="Tahoma" w:hAnsi="Tahoma" w:cs="Tahoma"/>
          <w:bCs/>
          <w:sz w:val="20"/>
          <w:szCs w:val="20"/>
        </w:rPr>
        <w:t xml:space="preserve">klauzula </w:t>
      </w:r>
      <w:r w:rsidRPr="00E41012">
        <w:rPr>
          <w:rFonts w:ascii="Tahoma" w:hAnsi="Tahoma" w:cs="Tahoma"/>
          <w:bCs/>
          <w:sz w:val="20"/>
          <w:szCs w:val="20"/>
        </w:rPr>
        <w:t>akceptacji ryzyka</w:t>
      </w:r>
      <w:r w:rsidR="00E016C3" w:rsidRPr="00E41012">
        <w:rPr>
          <w:rFonts w:ascii="Tahoma" w:hAnsi="Tahoma" w:cs="Tahoma"/>
          <w:bCs/>
          <w:sz w:val="20"/>
          <w:szCs w:val="20"/>
        </w:rPr>
        <w:t>,</w:t>
      </w:r>
    </w:p>
    <w:p w:rsidR="00E016C3" w:rsidRPr="00E41012" w:rsidRDefault="00C03B3B" w:rsidP="000654D9">
      <w:pPr>
        <w:numPr>
          <w:ilvl w:val="0"/>
          <w:numId w:val="48"/>
        </w:numPr>
        <w:jc w:val="both"/>
        <w:rPr>
          <w:rFonts w:ascii="Tahoma" w:hAnsi="Tahoma" w:cs="Tahoma"/>
          <w:bCs/>
          <w:sz w:val="20"/>
          <w:szCs w:val="20"/>
        </w:rPr>
      </w:pPr>
      <w:r w:rsidRPr="00E41012">
        <w:rPr>
          <w:rFonts w:ascii="Tahoma" w:hAnsi="Tahoma" w:cs="Tahoma"/>
          <w:bCs/>
          <w:sz w:val="20"/>
          <w:szCs w:val="20"/>
        </w:rPr>
        <w:t>klauzula wypł</w:t>
      </w:r>
      <w:r w:rsidR="00E016C3" w:rsidRPr="00E41012">
        <w:rPr>
          <w:rFonts w:ascii="Tahoma" w:hAnsi="Tahoma" w:cs="Tahoma"/>
          <w:bCs/>
          <w:sz w:val="20"/>
          <w:szCs w:val="20"/>
        </w:rPr>
        <w:t>aty zaliczki,</w:t>
      </w:r>
    </w:p>
    <w:p w:rsidR="00E016C3" w:rsidRPr="00E41012" w:rsidRDefault="00E016C3" w:rsidP="000654D9">
      <w:pPr>
        <w:numPr>
          <w:ilvl w:val="0"/>
          <w:numId w:val="48"/>
        </w:numPr>
        <w:jc w:val="both"/>
        <w:rPr>
          <w:rFonts w:ascii="Tahoma" w:hAnsi="Tahoma" w:cs="Tahoma"/>
          <w:bCs/>
          <w:sz w:val="20"/>
          <w:szCs w:val="20"/>
        </w:rPr>
      </w:pPr>
      <w:r w:rsidRPr="00E41012">
        <w:rPr>
          <w:rFonts w:ascii="Tahoma" w:hAnsi="Tahoma" w:cs="Tahoma"/>
          <w:bCs/>
          <w:sz w:val="20"/>
          <w:szCs w:val="20"/>
        </w:rPr>
        <w:t xml:space="preserve">klauzula </w:t>
      </w:r>
      <w:proofErr w:type="spellStart"/>
      <w:r w:rsidRPr="00E41012">
        <w:rPr>
          <w:rFonts w:ascii="Tahoma" w:hAnsi="Tahoma" w:cs="Tahoma"/>
          <w:bCs/>
          <w:sz w:val="20"/>
          <w:szCs w:val="20"/>
        </w:rPr>
        <w:t>leeway</w:t>
      </w:r>
      <w:proofErr w:type="spellEnd"/>
      <w:r w:rsidRPr="00E41012">
        <w:rPr>
          <w:rFonts w:ascii="Tahoma" w:hAnsi="Tahoma" w:cs="Tahoma"/>
          <w:bCs/>
          <w:sz w:val="20"/>
          <w:szCs w:val="20"/>
        </w:rPr>
        <w:t>,</w:t>
      </w:r>
    </w:p>
    <w:p w:rsidR="00E016C3" w:rsidRPr="00E41012" w:rsidRDefault="00C03B3B" w:rsidP="000654D9">
      <w:pPr>
        <w:numPr>
          <w:ilvl w:val="0"/>
          <w:numId w:val="48"/>
        </w:numPr>
        <w:jc w:val="both"/>
        <w:rPr>
          <w:rFonts w:ascii="Tahoma" w:hAnsi="Tahoma" w:cs="Tahoma"/>
          <w:bCs/>
          <w:sz w:val="20"/>
          <w:szCs w:val="20"/>
        </w:rPr>
      </w:pPr>
      <w:r w:rsidRPr="00E41012">
        <w:rPr>
          <w:rFonts w:ascii="Tahoma" w:hAnsi="Tahoma" w:cs="Tahoma"/>
          <w:bCs/>
          <w:sz w:val="20"/>
          <w:szCs w:val="20"/>
        </w:rPr>
        <w:t>klauzula warunków i taryf,</w:t>
      </w:r>
    </w:p>
    <w:p w:rsidR="00E016C3" w:rsidRPr="00E41012" w:rsidRDefault="00C03B3B" w:rsidP="000654D9">
      <w:pPr>
        <w:numPr>
          <w:ilvl w:val="0"/>
          <w:numId w:val="48"/>
        </w:numPr>
        <w:jc w:val="both"/>
        <w:rPr>
          <w:rFonts w:ascii="Tahoma" w:hAnsi="Tahoma" w:cs="Tahoma"/>
          <w:bCs/>
          <w:sz w:val="20"/>
          <w:szCs w:val="20"/>
        </w:rPr>
      </w:pPr>
      <w:r w:rsidRPr="00E41012">
        <w:rPr>
          <w:rFonts w:ascii="Tahoma" w:hAnsi="Tahoma" w:cs="Tahoma"/>
          <w:bCs/>
          <w:sz w:val="20"/>
          <w:szCs w:val="20"/>
        </w:rPr>
        <w:t>klauz</w:t>
      </w:r>
      <w:r w:rsidR="00E016C3" w:rsidRPr="00E41012">
        <w:rPr>
          <w:rFonts w:ascii="Tahoma" w:hAnsi="Tahoma" w:cs="Tahoma"/>
          <w:bCs/>
          <w:sz w:val="20"/>
          <w:szCs w:val="20"/>
        </w:rPr>
        <w:t>ula szybkiej likwidacji szkody,</w:t>
      </w:r>
    </w:p>
    <w:p w:rsidR="006153CC" w:rsidRPr="00E41012" w:rsidRDefault="00C03B3B" w:rsidP="000654D9">
      <w:pPr>
        <w:numPr>
          <w:ilvl w:val="0"/>
          <w:numId w:val="48"/>
        </w:numPr>
        <w:jc w:val="both"/>
        <w:rPr>
          <w:rFonts w:ascii="Tahoma" w:hAnsi="Tahoma" w:cs="Tahoma"/>
          <w:bCs/>
          <w:sz w:val="20"/>
          <w:szCs w:val="20"/>
        </w:rPr>
      </w:pPr>
      <w:r w:rsidRPr="00E41012">
        <w:rPr>
          <w:rFonts w:ascii="Tahoma" w:hAnsi="Tahoma" w:cs="Tahoma"/>
          <w:bCs/>
          <w:sz w:val="20"/>
          <w:szCs w:val="20"/>
        </w:rPr>
        <w:t>klauzula regresowa</w:t>
      </w:r>
      <w:r w:rsidR="00E41012">
        <w:rPr>
          <w:rFonts w:ascii="Tahoma" w:hAnsi="Tahoma" w:cs="Tahoma"/>
          <w:bCs/>
          <w:sz w:val="20"/>
          <w:szCs w:val="20"/>
        </w:rPr>
        <w:t>.</w:t>
      </w:r>
    </w:p>
    <w:p w:rsidR="00E016C3" w:rsidRPr="0048507A" w:rsidRDefault="00E016C3" w:rsidP="00425684">
      <w:pPr>
        <w:tabs>
          <w:tab w:val="left" w:pos="240"/>
          <w:tab w:val="left" w:pos="720"/>
        </w:tabs>
        <w:jc w:val="both"/>
        <w:rPr>
          <w:rFonts w:ascii="Tahoma" w:hAnsi="Tahoma" w:cs="Tahoma"/>
          <w:b/>
          <w:sz w:val="20"/>
          <w:szCs w:val="20"/>
          <w:highlight w:val="yellow"/>
        </w:rPr>
      </w:pPr>
    </w:p>
    <w:p w:rsidR="00425684" w:rsidRPr="003016B1" w:rsidRDefault="00E41012" w:rsidP="00E41012">
      <w:pPr>
        <w:ind w:left="284"/>
        <w:jc w:val="both"/>
        <w:rPr>
          <w:rFonts w:ascii="Tahoma" w:hAnsi="Tahoma" w:cs="Tahoma"/>
          <w:sz w:val="20"/>
          <w:szCs w:val="20"/>
          <w:highlight w:val="yellow"/>
        </w:rPr>
      </w:pPr>
      <w:r w:rsidRPr="00E41012">
        <w:rPr>
          <w:rFonts w:ascii="Tahoma" w:hAnsi="Tahoma" w:cs="Tahoma"/>
          <w:b/>
          <w:sz w:val="20"/>
          <w:szCs w:val="20"/>
        </w:rPr>
        <w:t xml:space="preserve">2) </w:t>
      </w:r>
      <w:r w:rsidR="00C03B3B" w:rsidRPr="003016B1">
        <w:rPr>
          <w:rFonts w:ascii="Tahoma" w:hAnsi="Tahoma" w:cs="Tahoma"/>
          <w:b/>
          <w:sz w:val="20"/>
          <w:szCs w:val="20"/>
        </w:rPr>
        <w:t>Fakultatywne</w:t>
      </w:r>
      <w:r w:rsidRPr="003016B1">
        <w:rPr>
          <w:rFonts w:ascii="Tahoma" w:hAnsi="Tahoma" w:cs="Tahoma"/>
          <w:b/>
          <w:sz w:val="20"/>
          <w:szCs w:val="20"/>
        </w:rPr>
        <w:t xml:space="preserve"> </w:t>
      </w:r>
      <w:r w:rsidRPr="003016B1">
        <w:rPr>
          <w:rFonts w:ascii="Tahoma" w:hAnsi="Tahoma" w:cs="Tahoma"/>
          <w:i/>
          <w:sz w:val="20"/>
          <w:szCs w:val="20"/>
        </w:rPr>
        <w:t>(za włączenie do zakresu ochrony poszczególnych klauzul Zamawiający przyzna dodatkowe punkty zgodnie z kryterium oceny ofert określonym w niniejszej SIWZ):</w:t>
      </w:r>
    </w:p>
    <w:p w:rsidR="00425684" w:rsidRPr="003016B1" w:rsidRDefault="00C03B3B" w:rsidP="000654D9">
      <w:pPr>
        <w:numPr>
          <w:ilvl w:val="3"/>
          <w:numId w:val="61"/>
        </w:numPr>
        <w:tabs>
          <w:tab w:val="clear" w:pos="785"/>
          <w:tab w:val="num" w:pos="1080"/>
        </w:tabs>
        <w:ind w:hanging="65"/>
        <w:jc w:val="both"/>
        <w:rPr>
          <w:rFonts w:ascii="Tahoma" w:hAnsi="Tahoma" w:cs="Tahoma"/>
          <w:sz w:val="20"/>
          <w:szCs w:val="20"/>
        </w:rPr>
      </w:pPr>
      <w:r w:rsidRPr="003016B1">
        <w:rPr>
          <w:rFonts w:ascii="Tahoma" w:hAnsi="Tahoma" w:cs="Tahoma"/>
          <w:sz w:val="20"/>
          <w:szCs w:val="20"/>
        </w:rPr>
        <w:t>AB22</w:t>
      </w:r>
      <w:r w:rsidRPr="003016B1">
        <w:rPr>
          <w:rFonts w:ascii="Tahoma" w:hAnsi="Tahoma" w:cs="Tahoma"/>
          <w:iCs/>
          <w:sz w:val="20"/>
          <w:szCs w:val="20"/>
        </w:rPr>
        <w:t xml:space="preserve"> klauzula zwrotu części składki</w:t>
      </w:r>
      <w:r w:rsidR="00425684" w:rsidRPr="003016B1">
        <w:rPr>
          <w:rFonts w:ascii="Tahoma" w:hAnsi="Tahoma" w:cs="Tahoma"/>
          <w:sz w:val="20"/>
          <w:szCs w:val="20"/>
        </w:rPr>
        <w:t>,</w:t>
      </w:r>
    </w:p>
    <w:p w:rsidR="00E41012" w:rsidRPr="003016B1" w:rsidRDefault="00425684" w:rsidP="000654D9">
      <w:pPr>
        <w:numPr>
          <w:ilvl w:val="3"/>
          <w:numId w:val="61"/>
        </w:numPr>
        <w:tabs>
          <w:tab w:val="clear" w:pos="785"/>
          <w:tab w:val="num" w:pos="1080"/>
        </w:tabs>
        <w:ind w:left="1080"/>
        <w:jc w:val="both"/>
        <w:rPr>
          <w:rFonts w:ascii="Tahoma" w:hAnsi="Tahoma" w:cs="Tahoma"/>
          <w:sz w:val="20"/>
          <w:szCs w:val="20"/>
        </w:rPr>
      </w:pPr>
      <w:r w:rsidRPr="003016B1">
        <w:rPr>
          <w:rFonts w:ascii="Tahoma" w:hAnsi="Tahoma" w:cs="Tahoma"/>
          <w:sz w:val="20"/>
          <w:szCs w:val="20"/>
        </w:rPr>
        <w:lastRenderedPageBreak/>
        <w:t xml:space="preserve">klauzula kosztów dodatkowych wynikających z braku części zamiennych - limit odpowiedzialności </w:t>
      </w:r>
      <w:r w:rsidR="00243733" w:rsidRPr="003016B1">
        <w:rPr>
          <w:rFonts w:ascii="Tahoma" w:hAnsi="Tahoma" w:cs="Tahoma"/>
          <w:b/>
          <w:sz w:val="20"/>
          <w:szCs w:val="20"/>
        </w:rPr>
        <w:t>3</w:t>
      </w:r>
      <w:r w:rsidRPr="003016B1">
        <w:rPr>
          <w:rFonts w:ascii="Tahoma" w:hAnsi="Tahoma" w:cs="Tahoma"/>
          <w:b/>
          <w:sz w:val="20"/>
          <w:szCs w:val="20"/>
        </w:rPr>
        <w:t>0.000,00 zł</w:t>
      </w:r>
      <w:r w:rsidR="00E41012" w:rsidRPr="003016B1">
        <w:rPr>
          <w:rFonts w:ascii="Tahoma" w:hAnsi="Tahoma" w:cs="Tahoma"/>
          <w:bCs/>
          <w:sz w:val="20"/>
          <w:szCs w:val="20"/>
        </w:rPr>
        <w:t xml:space="preserve"> na jedno i wszystkie zdarzenia,</w:t>
      </w:r>
    </w:p>
    <w:p w:rsidR="00E41012" w:rsidRPr="003016B1" w:rsidRDefault="00E41012" w:rsidP="000654D9">
      <w:pPr>
        <w:numPr>
          <w:ilvl w:val="3"/>
          <w:numId w:val="61"/>
        </w:numPr>
        <w:tabs>
          <w:tab w:val="clear" w:pos="785"/>
          <w:tab w:val="num" w:pos="1080"/>
        </w:tabs>
        <w:ind w:left="1080"/>
        <w:jc w:val="both"/>
        <w:rPr>
          <w:rFonts w:ascii="Tahoma" w:hAnsi="Tahoma" w:cs="Tahoma"/>
          <w:sz w:val="20"/>
          <w:szCs w:val="20"/>
        </w:rPr>
      </w:pPr>
      <w:r w:rsidRPr="003016B1">
        <w:rPr>
          <w:rFonts w:ascii="Tahoma" w:hAnsi="Tahoma" w:cs="Tahoma"/>
          <w:bCs/>
          <w:sz w:val="20"/>
        </w:rPr>
        <w:t xml:space="preserve">klauzula pokrycia szkód  w urządzeniach i materiałach ulegających zużyciu lub podlegających okresowej wymianie -  limit odpowiedzialności </w:t>
      </w:r>
      <w:r w:rsidRPr="003016B1">
        <w:rPr>
          <w:rFonts w:ascii="Tahoma" w:hAnsi="Tahoma" w:cs="Tahoma"/>
          <w:b/>
          <w:bCs/>
          <w:sz w:val="20"/>
        </w:rPr>
        <w:t>30.000,00 zł</w:t>
      </w:r>
      <w:r w:rsidRPr="003016B1">
        <w:rPr>
          <w:rFonts w:ascii="Tahoma" w:hAnsi="Tahoma" w:cs="Tahoma"/>
          <w:bCs/>
          <w:sz w:val="20"/>
        </w:rPr>
        <w:t xml:space="preserve"> na jedno i wszystkie zdarzenia,</w:t>
      </w:r>
    </w:p>
    <w:p w:rsidR="00E41012" w:rsidRPr="003016B1" w:rsidRDefault="00E41012" w:rsidP="000654D9">
      <w:pPr>
        <w:numPr>
          <w:ilvl w:val="3"/>
          <w:numId w:val="61"/>
        </w:numPr>
        <w:tabs>
          <w:tab w:val="clear" w:pos="785"/>
          <w:tab w:val="num" w:pos="1080"/>
        </w:tabs>
        <w:ind w:left="1080"/>
        <w:jc w:val="both"/>
        <w:rPr>
          <w:rFonts w:ascii="Tahoma" w:hAnsi="Tahoma" w:cs="Tahoma"/>
          <w:sz w:val="16"/>
          <w:szCs w:val="20"/>
        </w:rPr>
      </w:pPr>
      <w:r w:rsidRPr="003016B1">
        <w:rPr>
          <w:rFonts w:ascii="Tahoma" w:hAnsi="Tahoma" w:cs="Tahoma"/>
          <w:sz w:val="20"/>
          <w:szCs w:val="20"/>
        </w:rPr>
        <w:t>klauzula dorozumianej ochrony dla kosztów procesu w braku oświadczenia ubezpieczyciela,</w:t>
      </w:r>
    </w:p>
    <w:p w:rsidR="00E41012" w:rsidRPr="003016B1" w:rsidRDefault="00E41012" w:rsidP="000654D9">
      <w:pPr>
        <w:numPr>
          <w:ilvl w:val="3"/>
          <w:numId w:val="61"/>
        </w:numPr>
        <w:tabs>
          <w:tab w:val="clear" w:pos="785"/>
          <w:tab w:val="num" w:pos="1080"/>
        </w:tabs>
        <w:ind w:left="1080"/>
        <w:jc w:val="both"/>
        <w:rPr>
          <w:rFonts w:ascii="Tahoma" w:hAnsi="Tahoma" w:cs="Tahoma"/>
          <w:sz w:val="16"/>
          <w:szCs w:val="20"/>
        </w:rPr>
      </w:pPr>
      <w:r w:rsidRPr="003016B1">
        <w:rPr>
          <w:rFonts w:ascii="Tahoma" w:hAnsi="Tahoma" w:cs="Tahoma"/>
          <w:sz w:val="20"/>
          <w:lang w:eastAsia="x-none"/>
        </w:rPr>
        <w:t xml:space="preserve">klauzula </w:t>
      </w:r>
      <w:proofErr w:type="spellStart"/>
      <w:r w:rsidRPr="003016B1">
        <w:rPr>
          <w:rFonts w:ascii="Tahoma" w:hAnsi="Tahoma" w:cs="Tahoma"/>
          <w:sz w:val="20"/>
          <w:lang w:eastAsia="x-none"/>
        </w:rPr>
        <w:t>wyłączeń</w:t>
      </w:r>
      <w:proofErr w:type="spellEnd"/>
      <w:r w:rsidRPr="003016B1">
        <w:rPr>
          <w:rFonts w:ascii="Tahoma" w:hAnsi="Tahoma" w:cs="Tahoma"/>
          <w:sz w:val="20"/>
          <w:lang w:eastAsia="x-none"/>
        </w:rPr>
        <w:t xml:space="preserve"> z ubezpieczenia maszyn i urządzeń od </w:t>
      </w:r>
      <w:r w:rsidR="00F56506">
        <w:rPr>
          <w:rFonts w:ascii="Tahoma" w:hAnsi="Tahoma" w:cs="Tahoma"/>
          <w:sz w:val="20"/>
          <w:lang w:eastAsia="x-none"/>
        </w:rPr>
        <w:t>awarii</w:t>
      </w:r>
      <w:r w:rsidRPr="003016B1">
        <w:rPr>
          <w:rFonts w:ascii="Tahoma" w:hAnsi="Tahoma" w:cs="Tahoma"/>
          <w:bCs/>
          <w:sz w:val="20"/>
        </w:rPr>
        <w:t>.</w:t>
      </w:r>
    </w:p>
    <w:p w:rsidR="00E41012" w:rsidRPr="003016B1" w:rsidRDefault="00E41012" w:rsidP="00E41012">
      <w:pPr>
        <w:ind w:left="425"/>
        <w:jc w:val="both"/>
        <w:rPr>
          <w:rFonts w:ascii="Tahoma" w:hAnsi="Tahoma" w:cs="Tahoma"/>
          <w:bCs/>
          <w:sz w:val="16"/>
          <w:szCs w:val="20"/>
          <w:highlight w:val="yellow"/>
        </w:rPr>
      </w:pPr>
    </w:p>
    <w:p w:rsidR="00FB49C9" w:rsidRPr="003016B1" w:rsidRDefault="00FB49C9" w:rsidP="00E41012">
      <w:pPr>
        <w:ind w:left="425"/>
        <w:jc w:val="both"/>
        <w:rPr>
          <w:rFonts w:ascii="Tahoma" w:hAnsi="Tahoma" w:cs="Tahoma"/>
          <w:bCs/>
          <w:sz w:val="16"/>
          <w:szCs w:val="20"/>
          <w:highlight w:val="yellow"/>
        </w:rPr>
      </w:pPr>
    </w:p>
    <w:p w:rsidR="00E41012" w:rsidRDefault="00E41012" w:rsidP="00E41012">
      <w:pPr>
        <w:ind w:left="425"/>
        <w:jc w:val="both"/>
        <w:rPr>
          <w:rFonts w:ascii="Tahoma" w:hAnsi="Tahoma" w:cs="Tahoma"/>
          <w:bCs/>
          <w:sz w:val="20"/>
          <w:szCs w:val="20"/>
        </w:rPr>
      </w:pPr>
    </w:p>
    <w:p w:rsidR="00E34C6E" w:rsidRPr="00705AE4" w:rsidRDefault="00E34C6E" w:rsidP="00E41012">
      <w:pPr>
        <w:ind w:left="425"/>
        <w:jc w:val="both"/>
        <w:rPr>
          <w:rFonts w:ascii="Tahoma" w:hAnsi="Tahoma" w:cs="Tahoma"/>
          <w:bCs/>
          <w:sz w:val="20"/>
          <w:szCs w:val="20"/>
        </w:rPr>
      </w:pPr>
    </w:p>
    <w:p w:rsidR="00FB49C9" w:rsidRPr="00705AE4" w:rsidRDefault="00FB49C9" w:rsidP="00FB49C9">
      <w:pPr>
        <w:rPr>
          <w:rFonts w:ascii="Tahoma" w:hAnsi="Tahoma" w:cs="Tahoma"/>
          <w:b/>
          <w:sz w:val="20"/>
          <w:szCs w:val="20"/>
        </w:rPr>
      </w:pPr>
      <w:r w:rsidRPr="00705AE4">
        <w:rPr>
          <w:rFonts w:ascii="Tahoma" w:hAnsi="Tahoma" w:cs="Tahoma"/>
          <w:b/>
          <w:sz w:val="20"/>
          <w:szCs w:val="20"/>
        </w:rPr>
        <w:t xml:space="preserve">5. </w:t>
      </w:r>
      <w:r w:rsidRPr="00705AE4">
        <w:rPr>
          <w:rFonts w:ascii="Tahoma" w:hAnsi="Tahoma" w:cs="Tahoma"/>
          <w:b/>
          <w:sz w:val="20"/>
        </w:rPr>
        <w:t>UBEZPIECZENIE NASTĘPSTW NIESZCZĘŚLIWYCH WYPADKÓW OSÓB SKAZANYCH</w:t>
      </w:r>
    </w:p>
    <w:p w:rsidR="00FB49C9" w:rsidRPr="00705AE4" w:rsidRDefault="00FB49C9" w:rsidP="00FB49C9">
      <w:pPr>
        <w:spacing w:before="120"/>
        <w:jc w:val="both"/>
        <w:rPr>
          <w:rFonts w:ascii="Tahoma" w:hAnsi="Tahoma" w:cs="Tahoma"/>
          <w:b/>
          <w:sz w:val="20"/>
          <w:u w:val="single"/>
        </w:rPr>
      </w:pPr>
      <w:r w:rsidRPr="00705AE4">
        <w:rPr>
          <w:rFonts w:ascii="Tahoma" w:hAnsi="Tahoma" w:cs="Tahoma"/>
          <w:b/>
          <w:sz w:val="20"/>
          <w:u w:val="single"/>
        </w:rPr>
        <w:t>Założenia do ubezpieczenia (wymagania minimalne)</w:t>
      </w:r>
    </w:p>
    <w:p w:rsidR="00FB49C9" w:rsidRPr="00705AE4" w:rsidRDefault="00FB49C9" w:rsidP="00FB49C9">
      <w:pPr>
        <w:numPr>
          <w:ilvl w:val="12"/>
          <w:numId w:val="0"/>
        </w:numPr>
        <w:spacing w:before="120"/>
        <w:jc w:val="both"/>
        <w:rPr>
          <w:rFonts w:ascii="Tahoma" w:hAnsi="Tahoma" w:cs="Tahoma"/>
          <w:b/>
          <w:sz w:val="20"/>
          <w:szCs w:val="20"/>
        </w:rPr>
      </w:pPr>
      <w:r w:rsidRPr="00705AE4">
        <w:rPr>
          <w:rFonts w:ascii="Tahoma" w:hAnsi="Tahoma" w:cs="Tahoma"/>
          <w:b/>
          <w:sz w:val="20"/>
          <w:szCs w:val="20"/>
        </w:rPr>
        <w:t xml:space="preserve">/A/ Ubezpieczający: </w:t>
      </w:r>
      <w:r w:rsidRPr="00705AE4">
        <w:rPr>
          <w:rFonts w:ascii="Tahoma" w:hAnsi="Tahoma" w:cs="Tahoma"/>
          <w:sz w:val="20"/>
        </w:rPr>
        <w:t>Powiat Goleniowski.</w:t>
      </w:r>
    </w:p>
    <w:p w:rsidR="00FB49C9" w:rsidRPr="003016B1" w:rsidRDefault="00FB49C9" w:rsidP="00FB49C9">
      <w:pPr>
        <w:spacing w:before="120"/>
        <w:jc w:val="both"/>
        <w:rPr>
          <w:rFonts w:ascii="Tahoma" w:hAnsi="Tahoma" w:cs="Tahoma"/>
          <w:sz w:val="20"/>
          <w:szCs w:val="20"/>
          <w:u w:val="single"/>
        </w:rPr>
      </w:pPr>
      <w:r w:rsidRPr="00705AE4">
        <w:rPr>
          <w:rFonts w:ascii="Tahoma" w:hAnsi="Tahoma" w:cs="Tahoma"/>
          <w:b/>
          <w:sz w:val="20"/>
          <w:szCs w:val="20"/>
        </w:rPr>
        <w:t xml:space="preserve">/B/ Ubezpieczony: </w:t>
      </w:r>
      <w:r w:rsidRPr="00705AE4">
        <w:rPr>
          <w:rFonts w:ascii="Tahoma" w:hAnsi="Tahoma" w:cs="Tahoma"/>
          <w:sz w:val="20"/>
          <w:szCs w:val="20"/>
        </w:rPr>
        <w:t xml:space="preserve">osoby </w:t>
      </w:r>
      <w:r w:rsidRPr="003016B1">
        <w:rPr>
          <w:rFonts w:ascii="Tahoma" w:hAnsi="Tahoma" w:cs="Tahoma"/>
          <w:sz w:val="20"/>
          <w:szCs w:val="20"/>
        </w:rPr>
        <w:t>skazane, świadcząc</w:t>
      </w:r>
      <w:r w:rsidR="00705AE4" w:rsidRPr="003016B1">
        <w:rPr>
          <w:rFonts w:ascii="Tahoma" w:hAnsi="Tahoma" w:cs="Tahoma"/>
          <w:sz w:val="20"/>
          <w:szCs w:val="20"/>
        </w:rPr>
        <w:t>e</w:t>
      </w:r>
      <w:r w:rsidRPr="003016B1">
        <w:rPr>
          <w:rFonts w:ascii="Tahoma" w:hAnsi="Tahoma" w:cs="Tahoma"/>
          <w:sz w:val="20"/>
          <w:szCs w:val="20"/>
        </w:rPr>
        <w:t xml:space="preserve"> usługi </w:t>
      </w:r>
      <w:r w:rsidR="002B36DB" w:rsidRPr="003016B1">
        <w:rPr>
          <w:rFonts w:ascii="Tahoma" w:hAnsi="Tahoma" w:cs="Tahoma"/>
          <w:sz w:val="20"/>
          <w:szCs w:val="20"/>
        </w:rPr>
        <w:t xml:space="preserve">w ramach wolontariatu </w:t>
      </w:r>
      <w:r w:rsidRPr="003016B1">
        <w:rPr>
          <w:rFonts w:ascii="Tahoma" w:hAnsi="Tahoma" w:cs="Tahoma"/>
          <w:sz w:val="20"/>
          <w:szCs w:val="20"/>
        </w:rPr>
        <w:t>w Domu Pomocy Społecznej.</w:t>
      </w:r>
    </w:p>
    <w:p w:rsidR="00FB49C9" w:rsidRPr="003016B1" w:rsidRDefault="00FB49C9" w:rsidP="00FB49C9">
      <w:pPr>
        <w:spacing w:before="120"/>
        <w:jc w:val="both"/>
        <w:rPr>
          <w:rFonts w:ascii="Tahoma" w:hAnsi="Tahoma" w:cs="Tahoma"/>
          <w:iCs/>
          <w:sz w:val="20"/>
          <w:szCs w:val="20"/>
        </w:rPr>
      </w:pPr>
      <w:r w:rsidRPr="003016B1">
        <w:rPr>
          <w:rFonts w:ascii="Tahoma" w:hAnsi="Tahoma" w:cs="Tahoma"/>
          <w:b/>
          <w:bCs/>
          <w:iCs/>
          <w:spacing w:val="20"/>
          <w:sz w:val="20"/>
          <w:szCs w:val="20"/>
        </w:rPr>
        <w:t>/C/</w:t>
      </w:r>
      <w:r w:rsidRPr="003016B1">
        <w:rPr>
          <w:rFonts w:ascii="Tahoma" w:hAnsi="Tahoma" w:cs="Tahoma"/>
          <w:b/>
          <w:bCs/>
          <w:iCs/>
          <w:sz w:val="20"/>
          <w:szCs w:val="20"/>
        </w:rPr>
        <w:t>Okres ubezpieczenia:</w:t>
      </w:r>
      <w:r w:rsidRPr="003016B1">
        <w:rPr>
          <w:rFonts w:ascii="Tahoma" w:hAnsi="Tahoma" w:cs="Tahoma"/>
          <w:iCs/>
          <w:sz w:val="20"/>
          <w:szCs w:val="20"/>
        </w:rPr>
        <w:t xml:space="preserve"> </w:t>
      </w:r>
      <w:r w:rsidRPr="003016B1">
        <w:rPr>
          <w:rFonts w:ascii="Tahoma" w:hAnsi="Tahoma" w:cs="Tahoma"/>
          <w:sz w:val="20"/>
        </w:rPr>
        <w:t xml:space="preserve">15 czerwca 2020 r. – 14 czerwca 2024 r. </w:t>
      </w:r>
      <w:r w:rsidRPr="003016B1">
        <w:rPr>
          <w:rFonts w:ascii="Tahoma" w:hAnsi="Tahoma" w:cs="Tahoma"/>
          <w:iCs/>
          <w:sz w:val="20"/>
        </w:rPr>
        <w:t xml:space="preserve">(w podziale na 4 </w:t>
      </w:r>
      <w:r w:rsidRPr="003016B1">
        <w:rPr>
          <w:rFonts w:ascii="Tahoma" w:hAnsi="Tahoma" w:cs="Tahoma"/>
          <w:sz w:val="20"/>
        </w:rPr>
        <w:t>dwunastomiesięczne okresy polisowe).</w:t>
      </w:r>
    </w:p>
    <w:p w:rsidR="00FB49C9" w:rsidRPr="00705AE4" w:rsidRDefault="00FB49C9" w:rsidP="00FB49C9">
      <w:pPr>
        <w:spacing w:before="120"/>
        <w:jc w:val="both"/>
        <w:rPr>
          <w:rFonts w:ascii="Tahoma" w:hAnsi="Tahoma" w:cs="Tahoma"/>
          <w:b/>
          <w:sz w:val="20"/>
          <w:szCs w:val="20"/>
        </w:rPr>
      </w:pPr>
      <w:r w:rsidRPr="003016B1">
        <w:rPr>
          <w:rFonts w:ascii="Tahoma" w:hAnsi="Tahoma" w:cs="Tahoma"/>
          <w:b/>
          <w:sz w:val="20"/>
          <w:szCs w:val="20"/>
        </w:rPr>
        <w:t>/D/ Zakres  ubezpieczenia</w:t>
      </w:r>
      <w:r w:rsidRPr="00105AC9">
        <w:rPr>
          <w:rFonts w:ascii="Tahoma" w:hAnsi="Tahoma" w:cs="Tahoma"/>
          <w:b/>
          <w:sz w:val="20"/>
          <w:szCs w:val="20"/>
        </w:rPr>
        <w:t xml:space="preserve"> (co najmniej</w:t>
      </w:r>
      <w:r w:rsidRPr="00705AE4">
        <w:rPr>
          <w:rFonts w:ascii="Tahoma" w:hAnsi="Tahoma" w:cs="Tahoma"/>
          <w:b/>
          <w:sz w:val="20"/>
          <w:szCs w:val="20"/>
        </w:rPr>
        <w:t>):</w:t>
      </w:r>
    </w:p>
    <w:p w:rsidR="00FB49C9" w:rsidRPr="00705AE4" w:rsidRDefault="00FB49C9" w:rsidP="000654D9">
      <w:pPr>
        <w:numPr>
          <w:ilvl w:val="0"/>
          <w:numId w:val="106"/>
        </w:numPr>
        <w:spacing w:before="60"/>
        <w:rPr>
          <w:rFonts w:ascii="Tahoma" w:hAnsi="Tahoma" w:cs="Tahoma"/>
          <w:sz w:val="20"/>
          <w:szCs w:val="20"/>
        </w:rPr>
      </w:pPr>
      <w:r w:rsidRPr="00705AE4">
        <w:rPr>
          <w:rFonts w:ascii="Tahoma" w:hAnsi="Tahoma" w:cs="Tahoma"/>
          <w:sz w:val="20"/>
          <w:szCs w:val="20"/>
        </w:rPr>
        <w:t>zakres terytorialny ubezpieczenia: teren RP,</w:t>
      </w:r>
    </w:p>
    <w:p w:rsidR="00FB49C9" w:rsidRPr="00705AE4" w:rsidRDefault="00FB49C9" w:rsidP="000654D9">
      <w:pPr>
        <w:numPr>
          <w:ilvl w:val="0"/>
          <w:numId w:val="106"/>
        </w:numPr>
        <w:spacing w:before="60"/>
        <w:rPr>
          <w:rFonts w:ascii="Tahoma" w:hAnsi="Tahoma" w:cs="Tahoma"/>
          <w:sz w:val="20"/>
          <w:szCs w:val="20"/>
        </w:rPr>
      </w:pPr>
      <w:r w:rsidRPr="00705AE4">
        <w:rPr>
          <w:rFonts w:ascii="Tahoma" w:hAnsi="Tahoma" w:cs="Tahoma"/>
          <w:sz w:val="20"/>
          <w:szCs w:val="20"/>
        </w:rPr>
        <w:t>zakres czasowy ubezpieczenia:  ochrona na czas: praca, droga do i z pracy,</w:t>
      </w:r>
    </w:p>
    <w:p w:rsidR="00FB49C9" w:rsidRPr="00705AE4" w:rsidRDefault="00FB49C9" w:rsidP="000654D9">
      <w:pPr>
        <w:numPr>
          <w:ilvl w:val="0"/>
          <w:numId w:val="106"/>
        </w:numPr>
        <w:spacing w:before="60"/>
        <w:rPr>
          <w:rFonts w:ascii="Tahoma" w:hAnsi="Tahoma" w:cs="Tahoma"/>
          <w:sz w:val="20"/>
          <w:szCs w:val="20"/>
        </w:rPr>
      </w:pPr>
      <w:r w:rsidRPr="00705AE4">
        <w:rPr>
          <w:rFonts w:ascii="Tahoma" w:hAnsi="Tahoma" w:cs="Tahoma"/>
          <w:sz w:val="20"/>
          <w:szCs w:val="20"/>
        </w:rPr>
        <w:t>świadczenia wypłacane z tytułu śmierci lub trwałego uszczerbku na zdrowiu,</w:t>
      </w:r>
    </w:p>
    <w:p w:rsidR="00FB49C9" w:rsidRPr="00705AE4" w:rsidRDefault="00FB49C9" w:rsidP="000654D9">
      <w:pPr>
        <w:numPr>
          <w:ilvl w:val="0"/>
          <w:numId w:val="106"/>
        </w:numPr>
        <w:spacing w:before="60"/>
        <w:rPr>
          <w:rFonts w:ascii="Tahoma" w:hAnsi="Tahoma" w:cs="Tahoma"/>
          <w:sz w:val="20"/>
          <w:szCs w:val="20"/>
        </w:rPr>
      </w:pPr>
      <w:r w:rsidRPr="00705AE4">
        <w:rPr>
          <w:rFonts w:ascii="Tahoma" w:hAnsi="Tahoma" w:cs="Tahoma"/>
          <w:sz w:val="20"/>
          <w:szCs w:val="20"/>
        </w:rPr>
        <w:t>świadczenie z tytułu śmierci - 100% sumy ubezpieczenia,</w:t>
      </w:r>
    </w:p>
    <w:p w:rsidR="00FB49C9" w:rsidRPr="00705AE4" w:rsidRDefault="00FB49C9" w:rsidP="000654D9">
      <w:pPr>
        <w:numPr>
          <w:ilvl w:val="0"/>
          <w:numId w:val="106"/>
        </w:numPr>
        <w:spacing w:before="60"/>
        <w:rPr>
          <w:rFonts w:ascii="Tahoma" w:hAnsi="Tahoma" w:cs="Tahoma"/>
          <w:sz w:val="20"/>
          <w:szCs w:val="20"/>
        </w:rPr>
      </w:pPr>
      <w:r w:rsidRPr="00705AE4">
        <w:rPr>
          <w:rStyle w:val="SIWZ"/>
          <w:rFonts w:ascii="Tahoma" w:hAnsi="Tahoma" w:cs="Tahoma"/>
          <w:sz w:val="20"/>
          <w:szCs w:val="20"/>
        </w:rPr>
        <w:t>w przypadku częściowego trwałego uszczerbku na zdrowiu – wypłata: procent sumy ubezpieczenia odpowiadający procentowi trwałego uszczerbku (wypłata 100% sumy ubezpieczenia w przypadku 100% uszczerbku)</w:t>
      </w:r>
      <w:r w:rsidRPr="00705AE4">
        <w:rPr>
          <w:rFonts w:ascii="Tahoma" w:hAnsi="Tahoma" w:cs="Tahoma"/>
          <w:sz w:val="20"/>
          <w:szCs w:val="20"/>
        </w:rPr>
        <w:t>.</w:t>
      </w:r>
    </w:p>
    <w:p w:rsidR="00FB49C9" w:rsidRPr="00705AE4" w:rsidRDefault="00FB49C9" w:rsidP="00FB49C9">
      <w:pPr>
        <w:spacing w:before="120"/>
        <w:rPr>
          <w:rFonts w:ascii="Tahoma" w:hAnsi="Tahoma" w:cs="Tahoma"/>
          <w:sz w:val="20"/>
          <w:szCs w:val="20"/>
        </w:rPr>
      </w:pPr>
      <w:r w:rsidRPr="00705AE4">
        <w:rPr>
          <w:rFonts w:ascii="Tahoma" w:hAnsi="Tahoma" w:cs="Tahoma"/>
          <w:b/>
          <w:bCs/>
          <w:sz w:val="20"/>
          <w:szCs w:val="20"/>
        </w:rPr>
        <w:t xml:space="preserve">/E/ Franszyza integralna/redukcyjna/udział własny: </w:t>
      </w:r>
      <w:r w:rsidRPr="00705AE4">
        <w:rPr>
          <w:rFonts w:ascii="Tahoma" w:hAnsi="Tahoma" w:cs="Tahoma"/>
          <w:bCs/>
          <w:sz w:val="20"/>
          <w:szCs w:val="20"/>
        </w:rPr>
        <w:t>brak.</w:t>
      </w:r>
    </w:p>
    <w:p w:rsidR="00705AE4" w:rsidRPr="00705AE4" w:rsidRDefault="00FB49C9" w:rsidP="00705AE4">
      <w:pPr>
        <w:spacing w:before="120"/>
        <w:jc w:val="both"/>
        <w:rPr>
          <w:rFonts w:ascii="Tahoma" w:hAnsi="Tahoma" w:cs="Tahoma"/>
          <w:iCs/>
          <w:sz w:val="20"/>
          <w:szCs w:val="20"/>
          <w:u w:val="single"/>
        </w:rPr>
      </w:pPr>
      <w:r w:rsidRPr="00705AE4">
        <w:rPr>
          <w:rFonts w:ascii="Tahoma" w:hAnsi="Tahoma" w:cs="Tahoma"/>
          <w:b/>
          <w:iCs/>
          <w:sz w:val="20"/>
          <w:szCs w:val="20"/>
        </w:rPr>
        <w:t xml:space="preserve">/F/ </w:t>
      </w:r>
      <w:r w:rsidRPr="00105AC9">
        <w:rPr>
          <w:rFonts w:ascii="Tahoma" w:hAnsi="Tahoma" w:cs="Tahoma"/>
          <w:b/>
          <w:iCs/>
          <w:sz w:val="20"/>
          <w:szCs w:val="20"/>
        </w:rPr>
        <w:t xml:space="preserve">Przedmiot i suma ubezpieczenia: </w:t>
      </w:r>
      <w:r w:rsidRPr="00105AC9">
        <w:rPr>
          <w:rFonts w:ascii="Tahoma" w:hAnsi="Tahoma" w:cs="Tahoma"/>
          <w:iCs/>
          <w:sz w:val="20"/>
          <w:szCs w:val="20"/>
        </w:rPr>
        <w:t>następstwa nieszczęśliwych wypadkó</w:t>
      </w:r>
      <w:r w:rsidR="00105AC9" w:rsidRPr="00105AC9">
        <w:rPr>
          <w:rFonts w:ascii="Tahoma" w:hAnsi="Tahoma" w:cs="Tahoma"/>
          <w:iCs/>
          <w:sz w:val="20"/>
          <w:szCs w:val="20"/>
        </w:rPr>
        <w:t>w doznanych przez osoby skazane,</w:t>
      </w:r>
      <w:r w:rsidR="00705AE4" w:rsidRPr="00105AC9">
        <w:rPr>
          <w:rFonts w:ascii="Tahoma" w:hAnsi="Tahoma" w:cs="Tahoma"/>
          <w:color w:val="FF0000"/>
          <w:sz w:val="20"/>
          <w:szCs w:val="20"/>
        </w:rPr>
        <w:t xml:space="preserve"> </w:t>
      </w:r>
      <w:r w:rsidR="00705AE4" w:rsidRPr="00105AC9">
        <w:rPr>
          <w:rFonts w:ascii="Tahoma" w:hAnsi="Tahoma" w:cs="Tahoma"/>
          <w:iCs/>
          <w:sz w:val="20"/>
          <w:szCs w:val="20"/>
        </w:rPr>
        <w:t>świadczące usługi w ramach wolontariatu w Domu Pomocy Społecznej.</w:t>
      </w:r>
    </w:p>
    <w:p w:rsidR="00FB49C9" w:rsidRPr="00705AE4" w:rsidRDefault="00FB49C9" w:rsidP="00FB49C9">
      <w:pPr>
        <w:spacing w:before="120"/>
        <w:jc w:val="both"/>
        <w:rPr>
          <w:rFonts w:ascii="Tahoma" w:hAnsi="Tahoma" w:cs="Tahoma"/>
          <w:sz w:val="20"/>
          <w:szCs w:val="20"/>
        </w:rPr>
      </w:pPr>
    </w:p>
    <w:p w:rsidR="00FB49C9" w:rsidRPr="00705AE4" w:rsidRDefault="00FB49C9" w:rsidP="00FB49C9">
      <w:pPr>
        <w:pStyle w:val="Tekstpodstawowywcity"/>
        <w:ind w:left="357"/>
        <w:jc w:val="both"/>
        <w:rPr>
          <w:rFonts w:ascii="Tahoma" w:hAnsi="Tahoma" w:cs="Tahoma"/>
          <w:b w:val="0"/>
          <w:bCs/>
          <w:sz w:val="20"/>
          <w:highlight w:val="yellow"/>
        </w:rPr>
      </w:pPr>
    </w:p>
    <w:tbl>
      <w:tblPr>
        <w:tblW w:w="0" w:type="auto"/>
        <w:tblInd w:w="7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3119"/>
        <w:gridCol w:w="1369"/>
        <w:gridCol w:w="4584"/>
      </w:tblGrid>
      <w:tr w:rsidR="00FB49C9" w:rsidRPr="00705AE4" w:rsidTr="00495FED">
        <w:tc>
          <w:tcPr>
            <w:tcW w:w="3119" w:type="dxa"/>
            <w:tcBorders>
              <w:bottom w:val="single" w:sz="12" w:space="0" w:color="000000"/>
            </w:tcBorders>
            <w:vAlign w:val="center"/>
          </w:tcPr>
          <w:p w:rsidR="00FB49C9" w:rsidRPr="00705AE4" w:rsidRDefault="00FB49C9" w:rsidP="00495FED">
            <w:pPr>
              <w:jc w:val="center"/>
              <w:rPr>
                <w:rFonts w:ascii="Tahoma" w:hAnsi="Tahoma" w:cs="Tahoma"/>
                <w:b/>
                <w:bCs/>
                <w:sz w:val="20"/>
                <w:szCs w:val="20"/>
              </w:rPr>
            </w:pPr>
            <w:r w:rsidRPr="00705AE4">
              <w:rPr>
                <w:rFonts w:ascii="Tahoma" w:hAnsi="Tahoma" w:cs="Tahoma"/>
                <w:b/>
                <w:bCs/>
                <w:sz w:val="20"/>
                <w:szCs w:val="20"/>
              </w:rPr>
              <w:t>Ubezpieczeni</w:t>
            </w:r>
          </w:p>
        </w:tc>
        <w:tc>
          <w:tcPr>
            <w:tcW w:w="1369" w:type="dxa"/>
            <w:tcBorders>
              <w:bottom w:val="single" w:sz="12" w:space="0" w:color="000000"/>
            </w:tcBorders>
            <w:vAlign w:val="center"/>
          </w:tcPr>
          <w:p w:rsidR="00FB49C9" w:rsidRPr="00705AE4" w:rsidRDefault="00FB49C9" w:rsidP="00495FED">
            <w:pPr>
              <w:jc w:val="center"/>
              <w:rPr>
                <w:rFonts w:ascii="Tahoma" w:hAnsi="Tahoma" w:cs="Tahoma"/>
                <w:b/>
                <w:bCs/>
                <w:sz w:val="20"/>
                <w:szCs w:val="20"/>
              </w:rPr>
            </w:pPr>
            <w:r w:rsidRPr="00705AE4">
              <w:rPr>
                <w:rFonts w:ascii="Tahoma" w:hAnsi="Tahoma" w:cs="Tahoma"/>
                <w:b/>
                <w:bCs/>
                <w:sz w:val="20"/>
                <w:szCs w:val="20"/>
              </w:rPr>
              <w:t>Liczba osób</w:t>
            </w:r>
          </w:p>
        </w:tc>
        <w:tc>
          <w:tcPr>
            <w:tcW w:w="4584" w:type="dxa"/>
            <w:tcBorders>
              <w:bottom w:val="single" w:sz="12" w:space="0" w:color="000000"/>
            </w:tcBorders>
            <w:vAlign w:val="center"/>
          </w:tcPr>
          <w:p w:rsidR="00FB49C9" w:rsidRPr="00705AE4" w:rsidRDefault="00FB49C9" w:rsidP="00495FED">
            <w:pPr>
              <w:jc w:val="center"/>
              <w:rPr>
                <w:rFonts w:ascii="Tahoma" w:hAnsi="Tahoma" w:cs="Tahoma"/>
                <w:b/>
                <w:bCs/>
                <w:sz w:val="20"/>
                <w:szCs w:val="20"/>
              </w:rPr>
            </w:pPr>
            <w:r w:rsidRPr="00705AE4">
              <w:rPr>
                <w:rFonts w:ascii="Tahoma" w:hAnsi="Tahoma" w:cs="Tahoma"/>
                <w:b/>
                <w:bCs/>
                <w:sz w:val="20"/>
                <w:szCs w:val="20"/>
              </w:rPr>
              <w:t>Suma ubezpieczenia w zł na jedną osobę</w:t>
            </w:r>
          </w:p>
        </w:tc>
      </w:tr>
      <w:tr w:rsidR="00FB49C9" w:rsidRPr="00705AE4" w:rsidTr="00495FED">
        <w:tc>
          <w:tcPr>
            <w:tcW w:w="3119" w:type="dxa"/>
          </w:tcPr>
          <w:p w:rsidR="00FB49C9" w:rsidRPr="00705AE4" w:rsidRDefault="00FB49C9" w:rsidP="00495FED">
            <w:pPr>
              <w:rPr>
                <w:rFonts w:ascii="Tahoma" w:hAnsi="Tahoma" w:cs="Tahoma"/>
                <w:sz w:val="20"/>
                <w:szCs w:val="20"/>
              </w:rPr>
            </w:pPr>
            <w:r w:rsidRPr="00705AE4">
              <w:rPr>
                <w:rFonts w:ascii="Tahoma" w:hAnsi="Tahoma" w:cs="Tahoma"/>
                <w:sz w:val="20"/>
                <w:szCs w:val="20"/>
              </w:rPr>
              <w:t>osoby skazane</w:t>
            </w:r>
          </w:p>
        </w:tc>
        <w:tc>
          <w:tcPr>
            <w:tcW w:w="1369" w:type="dxa"/>
          </w:tcPr>
          <w:p w:rsidR="00FB49C9" w:rsidRPr="00705AE4" w:rsidRDefault="00FB49C9" w:rsidP="00495FED">
            <w:pPr>
              <w:jc w:val="center"/>
              <w:rPr>
                <w:rFonts w:ascii="Tahoma" w:hAnsi="Tahoma" w:cs="Tahoma"/>
                <w:sz w:val="20"/>
                <w:szCs w:val="20"/>
              </w:rPr>
            </w:pPr>
            <w:r w:rsidRPr="00705AE4">
              <w:rPr>
                <w:rFonts w:ascii="Tahoma" w:hAnsi="Tahoma" w:cs="Tahoma"/>
                <w:sz w:val="20"/>
                <w:szCs w:val="20"/>
              </w:rPr>
              <w:t>8</w:t>
            </w:r>
          </w:p>
        </w:tc>
        <w:tc>
          <w:tcPr>
            <w:tcW w:w="4584" w:type="dxa"/>
          </w:tcPr>
          <w:p w:rsidR="00FB49C9" w:rsidRPr="00705AE4" w:rsidRDefault="00FB49C9" w:rsidP="00495FED">
            <w:pPr>
              <w:jc w:val="center"/>
              <w:rPr>
                <w:rFonts w:ascii="Tahoma" w:hAnsi="Tahoma" w:cs="Tahoma"/>
                <w:sz w:val="20"/>
                <w:szCs w:val="20"/>
                <w:highlight w:val="yellow"/>
              </w:rPr>
            </w:pPr>
            <w:r w:rsidRPr="00105AC9">
              <w:rPr>
                <w:rFonts w:ascii="Tahoma" w:hAnsi="Tahoma" w:cs="Tahoma"/>
                <w:sz w:val="20"/>
                <w:szCs w:val="20"/>
              </w:rPr>
              <w:t>10.000,00</w:t>
            </w:r>
          </w:p>
        </w:tc>
      </w:tr>
    </w:tbl>
    <w:p w:rsidR="00FB49C9" w:rsidRPr="00705AE4" w:rsidRDefault="00FB49C9" w:rsidP="00FB49C9">
      <w:pPr>
        <w:pStyle w:val="LucaCash"/>
        <w:spacing w:line="240" w:lineRule="auto"/>
        <w:rPr>
          <w:rFonts w:ascii="Tahoma" w:hAnsi="Tahoma" w:cs="Tahoma"/>
          <w:sz w:val="20"/>
          <w:szCs w:val="20"/>
          <w:highlight w:val="yellow"/>
        </w:rPr>
      </w:pPr>
    </w:p>
    <w:p w:rsidR="00FB49C9" w:rsidRPr="00705AE4" w:rsidRDefault="00FB49C9" w:rsidP="00FB49C9">
      <w:pPr>
        <w:pStyle w:val="Nagwek7"/>
        <w:numPr>
          <w:ilvl w:val="12"/>
          <w:numId w:val="0"/>
        </w:numPr>
        <w:spacing w:before="120"/>
        <w:rPr>
          <w:rFonts w:ascii="Tahoma" w:hAnsi="Tahoma" w:cs="Tahoma"/>
          <w:b/>
          <w:bCs/>
          <w:sz w:val="20"/>
          <w:szCs w:val="20"/>
        </w:rPr>
      </w:pPr>
      <w:r w:rsidRPr="00705AE4">
        <w:rPr>
          <w:rFonts w:ascii="Tahoma" w:hAnsi="Tahoma" w:cs="Tahoma"/>
          <w:b/>
          <w:bCs/>
          <w:sz w:val="20"/>
          <w:szCs w:val="20"/>
        </w:rPr>
        <w:t>/G/ Postanowienia i informacje dodatkowe.</w:t>
      </w:r>
    </w:p>
    <w:p w:rsidR="00FB49C9" w:rsidRPr="00705AE4" w:rsidRDefault="00FB49C9" w:rsidP="000654D9">
      <w:pPr>
        <w:numPr>
          <w:ilvl w:val="0"/>
          <w:numId w:val="104"/>
        </w:numPr>
        <w:jc w:val="both"/>
        <w:rPr>
          <w:rFonts w:ascii="Tahoma" w:hAnsi="Tahoma" w:cs="Tahoma"/>
          <w:sz w:val="20"/>
          <w:szCs w:val="20"/>
        </w:rPr>
      </w:pPr>
      <w:r w:rsidRPr="00705AE4">
        <w:rPr>
          <w:rFonts w:ascii="Tahoma" w:hAnsi="Tahoma" w:cs="Tahoma"/>
          <w:sz w:val="20"/>
          <w:szCs w:val="20"/>
        </w:rPr>
        <w:t>Ubezpieczenie zawarte będzie w formie bezimiennej.</w:t>
      </w:r>
    </w:p>
    <w:p w:rsidR="00FB49C9" w:rsidRPr="00705AE4" w:rsidRDefault="00FB49C9" w:rsidP="000654D9">
      <w:pPr>
        <w:numPr>
          <w:ilvl w:val="0"/>
          <w:numId w:val="104"/>
        </w:numPr>
        <w:rPr>
          <w:rFonts w:ascii="Tahoma" w:hAnsi="Tahoma" w:cs="Tahoma"/>
          <w:sz w:val="20"/>
          <w:szCs w:val="20"/>
        </w:rPr>
      </w:pPr>
      <w:r w:rsidRPr="00705AE4">
        <w:rPr>
          <w:rFonts w:ascii="Tahoma" w:hAnsi="Tahoma" w:cs="Tahoma"/>
          <w:sz w:val="20"/>
          <w:szCs w:val="20"/>
        </w:rPr>
        <w:t>Zamawiający zastrzega możliwość zmiany liczby ubezpieczonych w przypadku zmiany liczby osób skazanych.</w:t>
      </w:r>
    </w:p>
    <w:p w:rsidR="00FB49C9" w:rsidRPr="00705AE4" w:rsidRDefault="00FB49C9" w:rsidP="00FB49C9">
      <w:pPr>
        <w:rPr>
          <w:rFonts w:ascii="Tahoma" w:hAnsi="Tahoma" w:cs="Tahoma"/>
          <w:sz w:val="20"/>
          <w:szCs w:val="20"/>
        </w:rPr>
      </w:pPr>
    </w:p>
    <w:p w:rsidR="00FB49C9" w:rsidRPr="00271DE2" w:rsidRDefault="00FB49C9" w:rsidP="00FB49C9">
      <w:pPr>
        <w:pStyle w:val="Tekstpodstawowy2"/>
        <w:jc w:val="both"/>
        <w:rPr>
          <w:rFonts w:ascii="Tahoma" w:hAnsi="Tahoma" w:cs="Tahoma"/>
          <w:b/>
          <w:bCs/>
          <w:sz w:val="20"/>
          <w:lang w:val="pl-PL"/>
        </w:rPr>
      </w:pPr>
      <w:r w:rsidRPr="00705AE4">
        <w:rPr>
          <w:rFonts w:ascii="Tahoma" w:hAnsi="Tahoma" w:cs="Tahoma"/>
          <w:b/>
          <w:bCs/>
          <w:sz w:val="20"/>
        </w:rPr>
        <w:t>/H/ Klauzule dodatkowe</w:t>
      </w:r>
      <w:r w:rsidRPr="00705AE4">
        <w:rPr>
          <w:rFonts w:ascii="Tahoma" w:hAnsi="Tahoma" w:cs="Tahoma"/>
          <w:b/>
          <w:bCs/>
          <w:sz w:val="20"/>
          <w:lang w:val="pl-PL"/>
        </w:rPr>
        <w:t xml:space="preserve"> </w:t>
      </w:r>
      <w:r w:rsidRPr="00705AE4">
        <w:rPr>
          <w:rFonts w:ascii="Tahoma" w:hAnsi="Tahoma" w:cs="Tahoma"/>
          <w:bCs/>
          <w:sz w:val="20"/>
        </w:rPr>
        <w:t>(</w:t>
      </w:r>
      <w:r w:rsidR="00705AE4" w:rsidRPr="00705AE4">
        <w:rPr>
          <w:rFonts w:ascii="Tahoma" w:hAnsi="Tahoma" w:cs="Tahoma"/>
          <w:bCs/>
          <w:sz w:val="20"/>
        </w:rPr>
        <w:t>treść klauzul</w:t>
      </w:r>
      <w:r w:rsidR="00705AE4" w:rsidRPr="00705AE4">
        <w:rPr>
          <w:rFonts w:ascii="Tahoma" w:hAnsi="Tahoma" w:cs="Tahoma"/>
          <w:bCs/>
          <w:sz w:val="20"/>
          <w:lang w:val="pl-PL"/>
        </w:rPr>
        <w:t xml:space="preserve"> znajduje jest się </w:t>
      </w:r>
      <w:r w:rsidR="00705AE4" w:rsidRPr="00705AE4">
        <w:rPr>
          <w:rFonts w:ascii="Tahoma" w:hAnsi="Tahoma" w:cs="Tahoma"/>
          <w:bCs/>
          <w:sz w:val="20"/>
        </w:rPr>
        <w:t xml:space="preserve">w pkt </w:t>
      </w:r>
      <w:r w:rsidR="00705AE4" w:rsidRPr="00705AE4">
        <w:rPr>
          <w:rFonts w:ascii="Tahoma" w:hAnsi="Tahoma" w:cs="Tahoma"/>
          <w:bCs/>
          <w:sz w:val="20"/>
          <w:lang w:val="pl-PL"/>
        </w:rPr>
        <w:t>6</w:t>
      </w:r>
      <w:r w:rsidR="00705AE4" w:rsidRPr="00705AE4">
        <w:rPr>
          <w:rFonts w:ascii="Tahoma" w:hAnsi="Tahoma" w:cs="Tahoma"/>
          <w:bCs/>
          <w:sz w:val="20"/>
        </w:rPr>
        <w:t xml:space="preserve"> </w:t>
      </w:r>
      <w:r w:rsidR="00705AE4" w:rsidRPr="00705AE4">
        <w:rPr>
          <w:rFonts w:ascii="Tahoma" w:hAnsi="Tahoma" w:cs="Tahoma"/>
          <w:bCs/>
          <w:sz w:val="20"/>
          <w:lang w:val="pl-PL"/>
        </w:rPr>
        <w:t xml:space="preserve">w części I zamowienia: </w:t>
      </w:r>
      <w:r w:rsidR="00705AE4" w:rsidRPr="00271DE2">
        <w:rPr>
          <w:rFonts w:ascii="Tahoma" w:hAnsi="Tahoma" w:cs="Tahoma"/>
          <w:bCs/>
          <w:sz w:val="20"/>
          <w:lang w:val="pl-PL"/>
        </w:rPr>
        <w:t>„Ubezpieczenie mienia i odpowiedzialności cywilnej”, część II niniejszego Opisu przedmiotu zamówienia „Rodzaje ubezpieczeń”</w:t>
      </w:r>
      <w:r w:rsidR="00705AE4" w:rsidRPr="00271DE2">
        <w:rPr>
          <w:rFonts w:ascii="Tahoma" w:hAnsi="Tahoma" w:cs="Tahoma"/>
          <w:sz w:val="20"/>
        </w:rPr>
        <w:t>)</w:t>
      </w:r>
      <w:r w:rsidR="00705AE4" w:rsidRPr="00271DE2">
        <w:rPr>
          <w:rFonts w:ascii="Tahoma" w:hAnsi="Tahoma" w:cs="Tahoma"/>
          <w:sz w:val="20"/>
          <w:lang w:val="pl-PL"/>
        </w:rPr>
        <w:t>.</w:t>
      </w:r>
    </w:p>
    <w:p w:rsidR="00FB49C9" w:rsidRPr="00271DE2" w:rsidRDefault="00FB49C9" w:rsidP="000654D9">
      <w:pPr>
        <w:numPr>
          <w:ilvl w:val="2"/>
          <w:numId w:val="105"/>
        </w:numPr>
        <w:ind w:left="571" w:hanging="340"/>
        <w:jc w:val="both"/>
        <w:rPr>
          <w:rFonts w:ascii="Tahoma" w:hAnsi="Tahoma" w:cs="Tahoma"/>
          <w:b/>
          <w:bCs/>
          <w:sz w:val="20"/>
          <w:szCs w:val="20"/>
          <w:lang w:val="de-DE"/>
        </w:rPr>
      </w:pPr>
      <w:proofErr w:type="spellStart"/>
      <w:r w:rsidRPr="00271DE2">
        <w:rPr>
          <w:rFonts w:ascii="Tahoma" w:hAnsi="Tahoma" w:cs="Tahoma"/>
          <w:b/>
          <w:bCs/>
          <w:sz w:val="20"/>
          <w:szCs w:val="20"/>
          <w:lang w:val="de-DE"/>
        </w:rPr>
        <w:t>Obligatoryjne</w:t>
      </w:r>
      <w:proofErr w:type="spellEnd"/>
      <w:r w:rsidRPr="00271DE2">
        <w:rPr>
          <w:rFonts w:ascii="Tahoma" w:hAnsi="Tahoma" w:cs="Tahoma"/>
          <w:b/>
          <w:bCs/>
          <w:sz w:val="20"/>
          <w:szCs w:val="20"/>
          <w:lang w:val="de-DE"/>
        </w:rPr>
        <w:t>:</w:t>
      </w:r>
    </w:p>
    <w:p w:rsidR="00FB49C9" w:rsidRPr="00271DE2" w:rsidRDefault="00FB49C9" w:rsidP="000654D9">
      <w:pPr>
        <w:pStyle w:val="Tekstpodstawowy3"/>
        <w:numPr>
          <w:ilvl w:val="0"/>
          <w:numId w:val="107"/>
        </w:numPr>
        <w:spacing w:after="0"/>
        <w:rPr>
          <w:rFonts w:ascii="Tahoma" w:hAnsi="Tahoma" w:cs="Tahoma"/>
          <w:sz w:val="20"/>
          <w:szCs w:val="20"/>
          <w:lang w:val="pl-PL"/>
        </w:rPr>
      </w:pPr>
      <w:r w:rsidRPr="00271DE2">
        <w:rPr>
          <w:rFonts w:ascii="Tahoma" w:hAnsi="Tahoma" w:cs="Tahoma"/>
          <w:sz w:val="20"/>
          <w:szCs w:val="20"/>
          <w:lang w:val="pl-PL"/>
        </w:rPr>
        <w:t>AB06</w:t>
      </w:r>
      <w:r w:rsidRPr="00271DE2">
        <w:rPr>
          <w:rFonts w:ascii="Tahoma" w:hAnsi="Tahoma" w:cs="Tahoma"/>
          <w:b/>
          <w:sz w:val="20"/>
          <w:szCs w:val="20"/>
        </w:rPr>
        <w:t xml:space="preserve"> </w:t>
      </w:r>
      <w:r w:rsidRPr="00271DE2">
        <w:rPr>
          <w:rFonts w:ascii="Tahoma" w:hAnsi="Tahoma" w:cs="Tahoma"/>
          <w:bCs/>
          <w:sz w:val="20"/>
        </w:rPr>
        <w:t>klauzula</w:t>
      </w:r>
      <w:r w:rsidRPr="00271DE2">
        <w:rPr>
          <w:rFonts w:ascii="Tahoma" w:hAnsi="Tahoma" w:cs="Tahoma"/>
          <w:sz w:val="20"/>
          <w:szCs w:val="20"/>
        </w:rPr>
        <w:t xml:space="preserve"> prolongaty zapłaty składki</w:t>
      </w:r>
      <w:r w:rsidRPr="00271DE2">
        <w:rPr>
          <w:rFonts w:ascii="Tahoma" w:hAnsi="Tahoma" w:cs="Tahoma"/>
          <w:sz w:val="20"/>
          <w:szCs w:val="20"/>
          <w:lang w:val="pl-PL"/>
        </w:rPr>
        <w:t>,</w:t>
      </w:r>
    </w:p>
    <w:p w:rsidR="00FB49C9" w:rsidRPr="00271DE2" w:rsidRDefault="00FB49C9" w:rsidP="000654D9">
      <w:pPr>
        <w:pStyle w:val="Tekstpodstawowy3"/>
        <w:numPr>
          <w:ilvl w:val="0"/>
          <w:numId w:val="107"/>
        </w:numPr>
        <w:spacing w:after="0"/>
        <w:rPr>
          <w:rFonts w:ascii="Tahoma" w:hAnsi="Tahoma" w:cs="Tahoma"/>
          <w:sz w:val="20"/>
          <w:szCs w:val="20"/>
          <w:lang w:val="de-DE"/>
        </w:rPr>
      </w:pPr>
      <w:r w:rsidRPr="00271DE2">
        <w:rPr>
          <w:rFonts w:ascii="Tahoma" w:hAnsi="Tahoma" w:cs="Tahoma"/>
          <w:sz w:val="20"/>
          <w:szCs w:val="20"/>
          <w:lang w:val="de-DE"/>
        </w:rPr>
        <w:t>AB08</w:t>
      </w:r>
      <w:r w:rsidRPr="00271DE2">
        <w:rPr>
          <w:rFonts w:ascii="Tahoma" w:hAnsi="Tahoma" w:cs="Tahoma"/>
          <w:b/>
          <w:sz w:val="20"/>
          <w:szCs w:val="20"/>
        </w:rPr>
        <w:t xml:space="preserve"> </w:t>
      </w:r>
      <w:r w:rsidRPr="00271DE2">
        <w:rPr>
          <w:rFonts w:ascii="Tahoma" w:hAnsi="Tahoma" w:cs="Tahoma"/>
          <w:bCs/>
          <w:sz w:val="20"/>
        </w:rPr>
        <w:t>klauzula</w:t>
      </w:r>
      <w:r w:rsidRPr="00271DE2">
        <w:rPr>
          <w:rFonts w:ascii="Tahoma" w:hAnsi="Tahoma" w:cs="Tahoma"/>
          <w:sz w:val="20"/>
          <w:szCs w:val="20"/>
        </w:rPr>
        <w:t xml:space="preserve"> pro rata temporis</w:t>
      </w:r>
      <w:r w:rsidRPr="00271DE2">
        <w:rPr>
          <w:rFonts w:ascii="Tahoma" w:hAnsi="Tahoma" w:cs="Tahoma"/>
          <w:sz w:val="20"/>
          <w:szCs w:val="20"/>
          <w:lang w:val="de-DE"/>
        </w:rPr>
        <w:t>,</w:t>
      </w:r>
    </w:p>
    <w:p w:rsidR="00FB49C9" w:rsidRPr="00271DE2" w:rsidRDefault="00FB49C9" w:rsidP="000654D9">
      <w:pPr>
        <w:pStyle w:val="Tekstpodstawowy3"/>
        <w:numPr>
          <w:ilvl w:val="0"/>
          <w:numId w:val="107"/>
        </w:numPr>
        <w:spacing w:after="0"/>
        <w:rPr>
          <w:rFonts w:ascii="Tahoma" w:hAnsi="Tahoma" w:cs="Tahoma"/>
          <w:sz w:val="20"/>
          <w:szCs w:val="20"/>
          <w:lang w:val="pl-PL"/>
        </w:rPr>
      </w:pPr>
      <w:r w:rsidRPr="00271DE2">
        <w:rPr>
          <w:rFonts w:ascii="Tahoma" w:hAnsi="Tahoma" w:cs="Tahoma"/>
          <w:sz w:val="20"/>
          <w:szCs w:val="20"/>
          <w:lang w:val="pl-PL"/>
        </w:rPr>
        <w:t>AB12</w:t>
      </w:r>
      <w:r w:rsidRPr="00271DE2">
        <w:rPr>
          <w:rFonts w:ascii="Tahoma" w:hAnsi="Tahoma" w:cs="Tahoma"/>
          <w:sz w:val="20"/>
          <w:szCs w:val="20"/>
        </w:rPr>
        <w:t xml:space="preserve"> </w:t>
      </w:r>
      <w:r w:rsidRPr="00271DE2">
        <w:rPr>
          <w:rFonts w:ascii="Tahoma" w:hAnsi="Tahoma" w:cs="Tahoma"/>
          <w:bCs/>
          <w:sz w:val="20"/>
        </w:rPr>
        <w:t>klauzula</w:t>
      </w:r>
      <w:r w:rsidRPr="00271DE2">
        <w:rPr>
          <w:rFonts w:ascii="Tahoma" w:hAnsi="Tahoma" w:cs="Tahoma"/>
          <w:sz w:val="20"/>
          <w:szCs w:val="20"/>
        </w:rPr>
        <w:t xml:space="preserve"> dotycząca rozstrzygania sporów</w:t>
      </w:r>
      <w:r w:rsidRPr="00271DE2">
        <w:rPr>
          <w:rFonts w:ascii="Tahoma" w:hAnsi="Tahoma" w:cs="Tahoma"/>
          <w:sz w:val="20"/>
          <w:szCs w:val="20"/>
          <w:lang w:val="pl-PL"/>
        </w:rPr>
        <w:t>,</w:t>
      </w:r>
    </w:p>
    <w:p w:rsidR="00FB49C9" w:rsidRPr="00271DE2" w:rsidRDefault="00FB49C9" w:rsidP="000654D9">
      <w:pPr>
        <w:pStyle w:val="Tekstpodstawowy3"/>
        <w:numPr>
          <w:ilvl w:val="0"/>
          <w:numId w:val="107"/>
        </w:numPr>
        <w:spacing w:after="0"/>
        <w:rPr>
          <w:rFonts w:ascii="Tahoma" w:hAnsi="Tahoma" w:cs="Tahoma"/>
          <w:sz w:val="20"/>
          <w:szCs w:val="20"/>
          <w:lang w:val="de-DE"/>
        </w:rPr>
      </w:pPr>
      <w:r w:rsidRPr="00271DE2">
        <w:rPr>
          <w:rFonts w:ascii="Tahoma" w:hAnsi="Tahoma" w:cs="Tahoma"/>
          <w:sz w:val="20"/>
          <w:szCs w:val="20"/>
          <w:lang w:val="de-DE"/>
        </w:rPr>
        <w:t>AB13</w:t>
      </w:r>
      <w:r w:rsidRPr="00271DE2">
        <w:rPr>
          <w:rFonts w:ascii="Tahoma" w:hAnsi="Tahoma" w:cs="Tahoma"/>
          <w:sz w:val="20"/>
          <w:szCs w:val="20"/>
        </w:rPr>
        <w:t xml:space="preserve"> </w:t>
      </w:r>
      <w:r w:rsidRPr="00271DE2">
        <w:rPr>
          <w:rFonts w:ascii="Tahoma" w:hAnsi="Tahoma" w:cs="Tahoma"/>
          <w:bCs/>
          <w:sz w:val="20"/>
        </w:rPr>
        <w:t>klauzula</w:t>
      </w:r>
      <w:r w:rsidRPr="00271DE2">
        <w:rPr>
          <w:rFonts w:ascii="Tahoma" w:hAnsi="Tahoma" w:cs="Tahoma"/>
          <w:sz w:val="20"/>
          <w:szCs w:val="20"/>
        </w:rPr>
        <w:t xml:space="preserve"> stempla bankowego</w:t>
      </w:r>
      <w:r w:rsidRPr="00271DE2">
        <w:rPr>
          <w:rFonts w:ascii="Tahoma" w:hAnsi="Tahoma" w:cs="Tahoma"/>
          <w:sz w:val="20"/>
          <w:szCs w:val="20"/>
          <w:lang w:val="de-DE"/>
        </w:rPr>
        <w:t>,</w:t>
      </w:r>
    </w:p>
    <w:p w:rsidR="00FB49C9" w:rsidRPr="00271DE2" w:rsidRDefault="00FB49C9" w:rsidP="000654D9">
      <w:pPr>
        <w:pStyle w:val="Tekstpodstawowy3"/>
        <w:numPr>
          <w:ilvl w:val="0"/>
          <w:numId w:val="107"/>
        </w:numPr>
        <w:spacing w:after="0"/>
        <w:rPr>
          <w:rFonts w:ascii="Tahoma" w:hAnsi="Tahoma" w:cs="Tahoma"/>
          <w:sz w:val="20"/>
          <w:szCs w:val="20"/>
          <w:lang w:val="de-DE"/>
        </w:rPr>
      </w:pPr>
      <w:r w:rsidRPr="00271DE2">
        <w:rPr>
          <w:rFonts w:ascii="Tahoma" w:hAnsi="Tahoma" w:cs="Tahoma"/>
          <w:sz w:val="20"/>
          <w:szCs w:val="20"/>
          <w:lang w:val="de-DE"/>
        </w:rPr>
        <w:t>AB21</w:t>
      </w:r>
      <w:r w:rsidRPr="00271DE2">
        <w:rPr>
          <w:rFonts w:ascii="Tahoma" w:hAnsi="Tahoma" w:cs="Tahoma"/>
          <w:b/>
          <w:sz w:val="20"/>
          <w:szCs w:val="20"/>
        </w:rPr>
        <w:t xml:space="preserve"> </w:t>
      </w:r>
      <w:r w:rsidRPr="00271DE2">
        <w:rPr>
          <w:rFonts w:ascii="Tahoma" w:hAnsi="Tahoma" w:cs="Tahoma"/>
          <w:bCs/>
          <w:sz w:val="20"/>
        </w:rPr>
        <w:t>klauzula</w:t>
      </w:r>
      <w:r w:rsidRPr="00271DE2">
        <w:rPr>
          <w:rFonts w:ascii="Tahoma" w:hAnsi="Tahoma" w:cs="Tahoma"/>
          <w:sz w:val="20"/>
          <w:szCs w:val="20"/>
        </w:rPr>
        <w:t xml:space="preserve"> odpowiedzialności</w:t>
      </w:r>
      <w:r w:rsidRPr="00271DE2">
        <w:rPr>
          <w:rFonts w:ascii="Tahoma" w:hAnsi="Tahoma" w:cs="Tahoma"/>
          <w:sz w:val="20"/>
          <w:szCs w:val="20"/>
          <w:lang w:val="de-DE"/>
        </w:rPr>
        <w:t>,</w:t>
      </w:r>
    </w:p>
    <w:p w:rsidR="00FB49C9" w:rsidRPr="00271DE2" w:rsidRDefault="00FB49C9" w:rsidP="000654D9">
      <w:pPr>
        <w:pStyle w:val="Tekstpodstawowy3"/>
        <w:numPr>
          <w:ilvl w:val="0"/>
          <w:numId w:val="107"/>
        </w:numPr>
        <w:spacing w:after="0"/>
        <w:rPr>
          <w:rFonts w:ascii="Tahoma" w:hAnsi="Tahoma" w:cs="Tahoma"/>
          <w:b/>
          <w:sz w:val="20"/>
          <w:szCs w:val="20"/>
        </w:rPr>
      </w:pPr>
      <w:r w:rsidRPr="00271DE2">
        <w:rPr>
          <w:rFonts w:ascii="Tahoma" w:hAnsi="Tahoma" w:cs="Tahoma"/>
          <w:sz w:val="20"/>
          <w:szCs w:val="20"/>
        </w:rPr>
        <w:t>klauzula warunków i taryf</w:t>
      </w:r>
      <w:r w:rsidRPr="00271DE2">
        <w:rPr>
          <w:rFonts w:ascii="Tahoma" w:hAnsi="Tahoma" w:cs="Tahoma"/>
          <w:sz w:val="20"/>
          <w:szCs w:val="20"/>
          <w:lang w:val="pl-PL"/>
        </w:rPr>
        <w:t>.</w:t>
      </w:r>
    </w:p>
    <w:p w:rsidR="00FB49C9" w:rsidRPr="00271DE2" w:rsidRDefault="00FB49C9" w:rsidP="00271DE2">
      <w:pPr>
        <w:pStyle w:val="Tekstpodstawowy3"/>
        <w:spacing w:after="0"/>
        <w:ind w:left="1068"/>
        <w:rPr>
          <w:rFonts w:ascii="Tahoma" w:hAnsi="Tahoma" w:cs="Tahoma"/>
          <w:b/>
          <w:sz w:val="20"/>
          <w:szCs w:val="20"/>
        </w:rPr>
      </w:pPr>
    </w:p>
    <w:p w:rsidR="00FB49C9" w:rsidRPr="00271DE2" w:rsidRDefault="00FB49C9" w:rsidP="000654D9">
      <w:pPr>
        <w:pStyle w:val="Tekstpodstawowywcity"/>
        <w:numPr>
          <w:ilvl w:val="2"/>
          <w:numId w:val="105"/>
        </w:numPr>
        <w:tabs>
          <w:tab w:val="clear" w:pos="680"/>
          <w:tab w:val="num" w:pos="284"/>
        </w:tabs>
        <w:ind w:left="284"/>
        <w:jc w:val="both"/>
        <w:rPr>
          <w:rFonts w:ascii="Tahoma" w:hAnsi="Tahoma" w:cs="Tahoma"/>
          <w:sz w:val="20"/>
        </w:rPr>
      </w:pPr>
      <w:r w:rsidRPr="00271DE2">
        <w:rPr>
          <w:rFonts w:ascii="Tahoma" w:hAnsi="Tahoma" w:cs="Tahoma"/>
          <w:sz w:val="20"/>
        </w:rPr>
        <w:lastRenderedPageBreak/>
        <w:t>Fakultatywne:</w:t>
      </w:r>
    </w:p>
    <w:p w:rsidR="00FB49C9" w:rsidRPr="002A6ED6" w:rsidRDefault="00FB49C9" w:rsidP="000654D9">
      <w:pPr>
        <w:pStyle w:val="Tekstpodstawowywcity"/>
        <w:numPr>
          <w:ilvl w:val="0"/>
          <w:numId w:val="108"/>
        </w:numPr>
        <w:jc w:val="both"/>
        <w:rPr>
          <w:rFonts w:ascii="Tahoma" w:hAnsi="Tahoma" w:cs="Tahoma"/>
          <w:b w:val="0"/>
          <w:bCs/>
          <w:sz w:val="20"/>
        </w:rPr>
      </w:pPr>
      <w:r w:rsidRPr="00271DE2">
        <w:rPr>
          <w:rFonts w:ascii="Tahoma" w:hAnsi="Tahoma" w:cs="Tahoma"/>
          <w:b w:val="0"/>
          <w:sz w:val="20"/>
        </w:rPr>
        <w:t>AB22</w:t>
      </w:r>
      <w:r w:rsidRPr="00271DE2">
        <w:rPr>
          <w:rFonts w:ascii="Tahoma" w:hAnsi="Tahoma" w:cs="Tahoma"/>
          <w:b w:val="0"/>
          <w:iCs/>
          <w:sz w:val="20"/>
        </w:rPr>
        <w:t xml:space="preserve"> klauzula zwrotu części składki</w:t>
      </w:r>
      <w:r w:rsidR="002A6ED6">
        <w:rPr>
          <w:rFonts w:ascii="Tahoma" w:hAnsi="Tahoma" w:cs="Tahoma"/>
          <w:b w:val="0"/>
          <w:sz w:val="20"/>
        </w:rPr>
        <w:t>,</w:t>
      </w:r>
    </w:p>
    <w:p w:rsidR="002A6ED6" w:rsidRDefault="002A6ED6" w:rsidP="002A6ED6">
      <w:pPr>
        <w:numPr>
          <w:ilvl w:val="0"/>
          <w:numId w:val="108"/>
        </w:numPr>
        <w:autoSpaceDE w:val="0"/>
        <w:autoSpaceDN w:val="0"/>
        <w:adjustRightInd w:val="0"/>
        <w:jc w:val="both"/>
        <w:rPr>
          <w:rFonts w:ascii="Tahoma" w:eastAsia="Calibri" w:hAnsi="Tahoma" w:cs="Tahoma"/>
          <w:sz w:val="20"/>
          <w:szCs w:val="20"/>
          <w:lang w:eastAsia="en-US"/>
        </w:rPr>
      </w:pPr>
      <w:r w:rsidRPr="002A6ED6">
        <w:rPr>
          <w:rFonts w:ascii="Tahoma" w:eastAsia="Calibri" w:hAnsi="Tahoma" w:cs="Tahoma"/>
          <w:sz w:val="20"/>
          <w:szCs w:val="20"/>
          <w:lang w:eastAsia="en-US"/>
        </w:rPr>
        <w:t xml:space="preserve">klauzula rozszerzenia </w:t>
      </w:r>
      <w:r w:rsidRPr="002A6ED6">
        <w:rPr>
          <w:rFonts w:ascii="Tahoma" w:hAnsi="Tahoma" w:cs="Tahoma"/>
          <w:sz w:val="20"/>
          <w:szCs w:val="20"/>
        </w:rPr>
        <w:t>ubezpieczenia</w:t>
      </w:r>
      <w:r w:rsidRPr="002A6ED6">
        <w:rPr>
          <w:rFonts w:ascii="Tahoma" w:eastAsia="Calibri" w:hAnsi="Tahoma" w:cs="Tahoma"/>
          <w:sz w:val="20"/>
          <w:szCs w:val="20"/>
          <w:lang w:eastAsia="en-US"/>
        </w:rPr>
        <w:t xml:space="preserve"> NNW o uszczerbek na zdrowiu nie </w:t>
      </w:r>
      <w:proofErr w:type="spellStart"/>
      <w:r w:rsidRPr="002A6ED6">
        <w:rPr>
          <w:rFonts w:ascii="Tahoma" w:eastAsia="Calibri" w:hAnsi="Tahoma" w:cs="Tahoma"/>
          <w:sz w:val="20"/>
          <w:szCs w:val="20"/>
          <w:lang w:eastAsia="en-US"/>
        </w:rPr>
        <w:t>majacy</w:t>
      </w:r>
      <w:proofErr w:type="spellEnd"/>
      <w:r w:rsidRPr="002A6ED6">
        <w:rPr>
          <w:rFonts w:ascii="Tahoma" w:eastAsia="Calibri" w:hAnsi="Tahoma" w:cs="Tahoma"/>
          <w:sz w:val="20"/>
          <w:szCs w:val="20"/>
          <w:lang w:eastAsia="en-US"/>
        </w:rPr>
        <w:t xml:space="preserve"> charakteru uszczerbku trwałego</w:t>
      </w:r>
      <w:r>
        <w:rPr>
          <w:rFonts w:ascii="Tahoma" w:eastAsia="Calibri" w:hAnsi="Tahoma" w:cs="Tahoma"/>
          <w:sz w:val="20"/>
          <w:szCs w:val="20"/>
          <w:lang w:eastAsia="en-US"/>
        </w:rPr>
        <w:t>,</w:t>
      </w:r>
    </w:p>
    <w:p w:rsidR="002A6ED6" w:rsidRPr="002A6ED6" w:rsidRDefault="002A6ED6" w:rsidP="002A6ED6">
      <w:pPr>
        <w:numPr>
          <w:ilvl w:val="0"/>
          <w:numId w:val="108"/>
        </w:numPr>
        <w:autoSpaceDE w:val="0"/>
        <w:autoSpaceDN w:val="0"/>
        <w:adjustRightInd w:val="0"/>
        <w:jc w:val="both"/>
        <w:rPr>
          <w:rFonts w:ascii="Tahoma" w:eastAsia="Calibri" w:hAnsi="Tahoma" w:cs="Tahoma"/>
          <w:sz w:val="20"/>
          <w:szCs w:val="20"/>
          <w:lang w:eastAsia="en-US"/>
        </w:rPr>
      </w:pPr>
      <w:r w:rsidRPr="002A6ED6">
        <w:rPr>
          <w:rFonts w:ascii="Tahoma" w:eastAsia="Calibri" w:hAnsi="Tahoma" w:cs="Tahoma"/>
          <w:sz w:val="20"/>
          <w:szCs w:val="20"/>
          <w:lang w:eastAsia="en-US"/>
        </w:rPr>
        <w:t xml:space="preserve">klauzula </w:t>
      </w:r>
      <w:proofErr w:type="spellStart"/>
      <w:r w:rsidRPr="002A6ED6">
        <w:rPr>
          <w:rFonts w:ascii="Tahoma" w:eastAsia="Calibri" w:hAnsi="Tahoma" w:cs="Tahoma"/>
          <w:sz w:val="20"/>
          <w:szCs w:val="20"/>
          <w:lang w:eastAsia="en-US"/>
        </w:rPr>
        <w:t>wyłączeń</w:t>
      </w:r>
      <w:proofErr w:type="spellEnd"/>
      <w:r w:rsidRPr="002A6ED6">
        <w:rPr>
          <w:rFonts w:ascii="Tahoma" w:eastAsia="Calibri" w:hAnsi="Tahoma" w:cs="Tahoma"/>
          <w:sz w:val="20"/>
          <w:szCs w:val="20"/>
          <w:lang w:eastAsia="en-US"/>
        </w:rPr>
        <w:t xml:space="preserve"> z ubezpieczenia następstw nieszczęśliwych wypadków.</w:t>
      </w:r>
    </w:p>
    <w:p w:rsidR="002A6ED6" w:rsidRPr="00271DE2" w:rsidRDefault="002A6ED6" w:rsidP="002A6ED6">
      <w:pPr>
        <w:pStyle w:val="Tekstpodstawowywcity"/>
        <w:ind w:left="1068"/>
        <w:jc w:val="both"/>
        <w:rPr>
          <w:rFonts w:ascii="Tahoma" w:hAnsi="Tahoma" w:cs="Tahoma"/>
          <w:b w:val="0"/>
          <w:bCs/>
          <w:sz w:val="20"/>
        </w:rPr>
      </w:pPr>
    </w:p>
    <w:p w:rsidR="00FB49C9" w:rsidRPr="00705AE4" w:rsidRDefault="00FB49C9" w:rsidP="00E41012">
      <w:pPr>
        <w:ind w:left="425"/>
        <w:jc w:val="both"/>
        <w:rPr>
          <w:rFonts w:ascii="Tahoma" w:hAnsi="Tahoma" w:cs="Tahoma"/>
          <w:bCs/>
          <w:sz w:val="20"/>
          <w:szCs w:val="20"/>
          <w:highlight w:val="yellow"/>
        </w:rPr>
      </w:pPr>
    </w:p>
    <w:p w:rsidR="00FB49C9" w:rsidRPr="00705AE4" w:rsidRDefault="00FB49C9" w:rsidP="00E41012">
      <w:pPr>
        <w:ind w:left="425"/>
        <w:jc w:val="both"/>
        <w:rPr>
          <w:rFonts w:ascii="Tahoma" w:hAnsi="Tahoma" w:cs="Tahoma"/>
          <w:bCs/>
          <w:sz w:val="20"/>
          <w:szCs w:val="20"/>
          <w:highlight w:val="yellow"/>
        </w:rPr>
      </w:pPr>
    </w:p>
    <w:p w:rsidR="00E41012" w:rsidRPr="0048507A" w:rsidRDefault="00E41012" w:rsidP="00E41012">
      <w:pPr>
        <w:ind w:left="425"/>
        <w:jc w:val="both"/>
        <w:rPr>
          <w:rFonts w:ascii="Tahoma" w:hAnsi="Tahoma" w:cs="Tahoma"/>
          <w:sz w:val="20"/>
          <w:szCs w:val="20"/>
          <w:highlight w:val="yellow"/>
        </w:rPr>
      </w:pPr>
    </w:p>
    <w:p w:rsidR="001D07F3" w:rsidRPr="001D07F3" w:rsidRDefault="00FB49C9" w:rsidP="002A6ED6">
      <w:pPr>
        <w:pBdr>
          <w:top w:val="single" w:sz="4" w:space="1" w:color="auto"/>
          <w:left w:val="single" w:sz="4" w:space="2" w:color="auto"/>
          <w:bottom w:val="single" w:sz="4" w:space="1" w:color="auto"/>
          <w:right w:val="single" w:sz="4" w:space="4" w:color="auto"/>
        </w:pBdr>
        <w:ind w:left="142"/>
        <w:rPr>
          <w:rFonts w:ascii="Tahoma" w:hAnsi="Tahoma" w:cs="Tahoma"/>
          <w:b/>
          <w:sz w:val="20"/>
          <w:szCs w:val="20"/>
        </w:rPr>
      </w:pPr>
      <w:r>
        <w:rPr>
          <w:rFonts w:ascii="Tahoma" w:hAnsi="Tahoma" w:cs="Tahoma"/>
          <w:b/>
          <w:sz w:val="20"/>
          <w:szCs w:val="20"/>
        </w:rPr>
        <w:t>6</w:t>
      </w:r>
      <w:r w:rsidR="001D07F3" w:rsidRPr="001D07F3">
        <w:rPr>
          <w:rFonts w:ascii="Tahoma" w:hAnsi="Tahoma" w:cs="Tahoma"/>
          <w:b/>
          <w:sz w:val="20"/>
          <w:szCs w:val="20"/>
        </w:rPr>
        <w:t>. POSTANOWIENIA OGÓLNE DO WSZYSTKICH UBEZP</w:t>
      </w:r>
      <w:r w:rsidR="001D07F3" w:rsidRPr="003016B1">
        <w:rPr>
          <w:rFonts w:ascii="Tahoma" w:hAnsi="Tahoma" w:cs="Tahoma"/>
          <w:b/>
          <w:sz w:val="20"/>
          <w:szCs w:val="20"/>
        </w:rPr>
        <w:t>IECZEŃ (</w:t>
      </w:r>
      <w:r w:rsidR="00C74851" w:rsidRPr="003016B1">
        <w:rPr>
          <w:rFonts w:ascii="Tahoma" w:hAnsi="Tahoma" w:cs="Tahoma"/>
          <w:b/>
          <w:sz w:val="20"/>
          <w:szCs w:val="20"/>
        </w:rPr>
        <w:t>obligatoryjne</w:t>
      </w:r>
      <w:r w:rsidR="001D07F3" w:rsidRPr="003016B1">
        <w:rPr>
          <w:rFonts w:ascii="Tahoma" w:hAnsi="Tahoma" w:cs="Tahoma"/>
          <w:b/>
          <w:sz w:val="20"/>
          <w:szCs w:val="20"/>
        </w:rPr>
        <w:t>).</w:t>
      </w:r>
    </w:p>
    <w:p w:rsidR="001D07F3" w:rsidRPr="0048507A" w:rsidRDefault="001D07F3" w:rsidP="001D07F3">
      <w:pPr>
        <w:pStyle w:val="Tekstpodstawowy3"/>
        <w:spacing w:after="0"/>
        <w:ind w:left="454"/>
        <w:jc w:val="both"/>
        <w:rPr>
          <w:rFonts w:ascii="Tahoma" w:hAnsi="Tahoma" w:cs="Tahoma"/>
          <w:sz w:val="20"/>
          <w:szCs w:val="20"/>
          <w:highlight w:val="yellow"/>
        </w:rPr>
      </w:pPr>
    </w:p>
    <w:p w:rsidR="001D07F3" w:rsidRPr="001860C3" w:rsidRDefault="001D07F3" w:rsidP="001D07F3">
      <w:pPr>
        <w:pStyle w:val="Tekstpodstawowy3"/>
        <w:numPr>
          <w:ilvl w:val="0"/>
          <w:numId w:val="9"/>
        </w:numPr>
        <w:spacing w:before="120"/>
        <w:jc w:val="both"/>
        <w:rPr>
          <w:rFonts w:ascii="Tahoma" w:hAnsi="Tahoma" w:cs="Tahoma"/>
          <w:sz w:val="20"/>
          <w:szCs w:val="20"/>
        </w:rPr>
      </w:pPr>
      <w:r w:rsidRPr="001860C3">
        <w:rPr>
          <w:rFonts w:ascii="Tahoma" w:hAnsi="Tahoma" w:cs="Tahoma"/>
          <w:sz w:val="20"/>
          <w:szCs w:val="20"/>
        </w:rPr>
        <w:t>Ubezpieczenie obejmuje mienie stanowiące własność ubezpieczającego/ ubezpieczonego, będące w zarządzaniu</w:t>
      </w:r>
      <w:r w:rsidRPr="001860C3">
        <w:rPr>
          <w:rFonts w:ascii="Tahoma" w:hAnsi="Tahoma" w:cs="Tahoma"/>
          <w:sz w:val="20"/>
          <w:szCs w:val="20"/>
          <w:lang w:val="pl-PL"/>
        </w:rPr>
        <w:t xml:space="preserve"> </w:t>
      </w:r>
      <w:r w:rsidRPr="001860C3">
        <w:rPr>
          <w:rFonts w:ascii="Tahoma" w:hAnsi="Tahoma" w:cs="Tahoma"/>
          <w:sz w:val="20"/>
          <w:szCs w:val="20"/>
        </w:rPr>
        <w:t>/</w:t>
      </w:r>
      <w:r w:rsidRPr="001860C3">
        <w:rPr>
          <w:rFonts w:ascii="Tahoma" w:hAnsi="Tahoma" w:cs="Tahoma"/>
          <w:sz w:val="20"/>
          <w:szCs w:val="20"/>
          <w:lang w:val="pl-PL"/>
        </w:rPr>
        <w:t xml:space="preserve"> </w:t>
      </w:r>
      <w:r w:rsidRPr="001860C3">
        <w:rPr>
          <w:rFonts w:ascii="Tahoma" w:hAnsi="Tahoma" w:cs="Tahoma"/>
          <w:sz w:val="20"/>
          <w:szCs w:val="20"/>
        </w:rPr>
        <w:t>administrowaniu oraz mienie będące w udokumentowanym posiadaniu ubezpieczającego</w:t>
      </w:r>
      <w:r w:rsidRPr="001860C3">
        <w:rPr>
          <w:rFonts w:ascii="Tahoma" w:hAnsi="Tahoma" w:cs="Tahoma"/>
          <w:sz w:val="20"/>
          <w:szCs w:val="20"/>
          <w:lang w:val="pl-PL"/>
        </w:rPr>
        <w:t xml:space="preserve"> </w:t>
      </w:r>
      <w:r w:rsidRPr="001860C3">
        <w:rPr>
          <w:rFonts w:ascii="Tahoma" w:hAnsi="Tahoma" w:cs="Tahoma"/>
          <w:sz w:val="20"/>
          <w:szCs w:val="20"/>
        </w:rPr>
        <w:t>/</w:t>
      </w:r>
      <w:r w:rsidRPr="001860C3">
        <w:rPr>
          <w:rFonts w:ascii="Tahoma" w:hAnsi="Tahoma" w:cs="Tahoma"/>
          <w:sz w:val="20"/>
          <w:szCs w:val="20"/>
          <w:lang w:val="pl-PL"/>
        </w:rPr>
        <w:t xml:space="preserve"> </w:t>
      </w:r>
      <w:r w:rsidRPr="001860C3">
        <w:rPr>
          <w:rFonts w:ascii="Tahoma" w:hAnsi="Tahoma" w:cs="Tahoma"/>
          <w:sz w:val="20"/>
          <w:szCs w:val="20"/>
        </w:rPr>
        <w:t>ubezpieczonego,</w:t>
      </w:r>
      <w:r w:rsidRPr="001860C3">
        <w:rPr>
          <w:rFonts w:ascii="Tahoma" w:hAnsi="Tahoma" w:cs="Tahoma"/>
          <w:b/>
          <w:bCs/>
          <w:sz w:val="20"/>
          <w:szCs w:val="20"/>
        </w:rPr>
        <w:t xml:space="preserve"> </w:t>
      </w:r>
      <w:r w:rsidRPr="001860C3">
        <w:rPr>
          <w:rFonts w:ascii="Tahoma" w:hAnsi="Tahoma" w:cs="Tahoma"/>
          <w:bCs/>
          <w:sz w:val="20"/>
          <w:szCs w:val="20"/>
        </w:rPr>
        <w:t xml:space="preserve">(np. </w:t>
      </w:r>
      <w:r w:rsidRPr="001860C3">
        <w:rPr>
          <w:rFonts w:ascii="Tahoma" w:hAnsi="Tahoma" w:cs="Tahoma"/>
          <w:sz w:val="20"/>
          <w:szCs w:val="20"/>
        </w:rPr>
        <w:t xml:space="preserve">użytkowane na podstawie umowy najmu, dzierżawy, użyczenia, leasingu lub innej podobnej umowy) - </w:t>
      </w:r>
      <w:r w:rsidRPr="001860C3">
        <w:rPr>
          <w:rFonts w:ascii="Tahoma" w:hAnsi="Tahoma" w:cs="Tahoma"/>
          <w:bCs/>
          <w:sz w:val="20"/>
          <w:szCs w:val="20"/>
        </w:rPr>
        <w:t>dotyczy również klauzuli automatycznego pokrycia i automatycznego zmniejszenia sumy ubezpieczenia.</w:t>
      </w:r>
      <w:r w:rsidR="001860C3" w:rsidRPr="001860C3">
        <w:rPr>
          <w:rFonts w:ascii="Tahoma" w:hAnsi="Tahoma" w:cs="Tahoma"/>
          <w:sz w:val="20"/>
          <w:szCs w:val="20"/>
          <w:lang w:val="pl-PL"/>
        </w:rPr>
        <w:t xml:space="preserve"> </w:t>
      </w:r>
    </w:p>
    <w:p w:rsidR="001D07F3" w:rsidRPr="001860C3" w:rsidRDefault="001D07F3" w:rsidP="001D07F3">
      <w:pPr>
        <w:pStyle w:val="Tekstpodstawowy3"/>
        <w:numPr>
          <w:ilvl w:val="0"/>
          <w:numId w:val="9"/>
        </w:numPr>
        <w:spacing w:before="120"/>
        <w:jc w:val="both"/>
        <w:rPr>
          <w:rFonts w:ascii="Tahoma" w:hAnsi="Tahoma" w:cs="Tahoma"/>
          <w:sz w:val="20"/>
          <w:szCs w:val="20"/>
        </w:rPr>
      </w:pPr>
      <w:r w:rsidRPr="001860C3">
        <w:rPr>
          <w:rFonts w:ascii="Tahoma" w:hAnsi="Tahoma" w:cs="Tahoma"/>
          <w:sz w:val="20"/>
          <w:szCs w:val="20"/>
        </w:rPr>
        <w:t>Ubezpieczeniem objęte są jednostki wymienione w SIWZ wraz ze wszystkimi lokalizacjami</w:t>
      </w:r>
      <w:r w:rsidR="001860C3" w:rsidRPr="001860C3">
        <w:rPr>
          <w:rFonts w:ascii="Tahoma" w:hAnsi="Tahoma" w:cs="Tahoma"/>
          <w:sz w:val="20"/>
          <w:szCs w:val="20"/>
          <w:lang w:val="pl-PL"/>
        </w:rPr>
        <w:t>.</w:t>
      </w:r>
    </w:p>
    <w:p w:rsidR="001D07F3" w:rsidRPr="00440FBD" w:rsidRDefault="001D07F3" w:rsidP="001D07F3">
      <w:pPr>
        <w:pStyle w:val="Tekstpodstawowy3"/>
        <w:numPr>
          <w:ilvl w:val="0"/>
          <w:numId w:val="9"/>
        </w:numPr>
        <w:spacing w:before="120"/>
        <w:jc w:val="both"/>
        <w:rPr>
          <w:rFonts w:ascii="Tahoma" w:hAnsi="Tahoma" w:cs="Tahoma"/>
          <w:sz w:val="20"/>
          <w:szCs w:val="20"/>
        </w:rPr>
      </w:pPr>
      <w:r w:rsidRPr="00440FBD">
        <w:rPr>
          <w:rFonts w:ascii="Tahoma" w:hAnsi="Tahoma" w:cs="Tahoma"/>
          <w:sz w:val="20"/>
          <w:szCs w:val="20"/>
        </w:rPr>
        <w:t>Ochroną ubezpieczeniową objęte jest mienie we wszystkich lokalizacjach, bez względu na ewentualne przemieszczanie pomiędzy lokalizacjami</w:t>
      </w:r>
      <w:r w:rsidRPr="00440FBD">
        <w:rPr>
          <w:rFonts w:ascii="Tahoma" w:hAnsi="Tahoma" w:cs="Tahoma"/>
          <w:sz w:val="20"/>
          <w:szCs w:val="20"/>
          <w:lang w:val="pl-PL"/>
        </w:rPr>
        <w:t>.</w:t>
      </w:r>
    </w:p>
    <w:p w:rsidR="001D07F3" w:rsidRPr="00440FBD" w:rsidRDefault="001D07F3" w:rsidP="001D07F3">
      <w:pPr>
        <w:pStyle w:val="Tekstpodstawowy3"/>
        <w:numPr>
          <w:ilvl w:val="0"/>
          <w:numId w:val="9"/>
        </w:numPr>
        <w:spacing w:before="120"/>
        <w:jc w:val="both"/>
        <w:rPr>
          <w:rFonts w:ascii="Tahoma" w:hAnsi="Tahoma" w:cs="Tahoma"/>
          <w:sz w:val="20"/>
          <w:szCs w:val="20"/>
        </w:rPr>
      </w:pPr>
      <w:r w:rsidRPr="00440FBD">
        <w:rPr>
          <w:rFonts w:ascii="Tahoma" w:hAnsi="Tahoma" w:cs="Tahoma"/>
          <w:sz w:val="20"/>
          <w:szCs w:val="20"/>
        </w:rPr>
        <w:t xml:space="preserve">Ochroną ubezpieczeniową objęte </w:t>
      </w:r>
      <w:r w:rsidRPr="00440FBD">
        <w:rPr>
          <w:rFonts w:ascii="Tahoma" w:hAnsi="Tahoma" w:cs="Tahoma"/>
          <w:sz w:val="20"/>
          <w:szCs w:val="20"/>
          <w:lang w:val="pl-PL"/>
        </w:rPr>
        <w:t>s</w:t>
      </w:r>
      <w:r w:rsidRPr="00440FBD">
        <w:rPr>
          <w:rFonts w:ascii="Tahoma" w:hAnsi="Tahoma" w:cs="Tahoma"/>
          <w:sz w:val="20"/>
          <w:szCs w:val="20"/>
        </w:rPr>
        <w:t>ą automatycznie nowe jednostki i lokalizacje, nie wymienione w specyfikacji istotnych warunków zamówienia. Zamawiający w terminie 30 dni od powstania nowej jednostki powiadomi ubezpieczyciela o tym fakcie</w:t>
      </w:r>
      <w:r w:rsidRPr="00440FBD">
        <w:rPr>
          <w:rFonts w:ascii="Tahoma" w:hAnsi="Tahoma" w:cs="Tahoma"/>
          <w:sz w:val="20"/>
          <w:szCs w:val="20"/>
          <w:lang w:val="pl-PL"/>
        </w:rPr>
        <w:t>.</w:t>
      </w:r>
    </w:p>
    <w:p w:rsidR="001D07F3" w:rsidRPr="00440FBD" w:rsidRDefault="001D07F3" w:rsidP="001D07F3">
      <w:pPr>
        <w:pStyle w:val="Tekstpodstawowy3"/>
        <w:numPr>
          <w:ilvl w:val="0"/>
          <w:numId w:val="9"/>
        </w:numPr>
        <w:spacing w:before="120"/>
        <w:rPr>
          <w:rFonts w:ascii="Tahoma" w:hAnsi="Tahoma" w:cs="Tahoma"/>
          <w:sz w:val="20"/>
          <w:szCs w:val="20"/>
        </w:rPr>
      </w:pPr>
      <w:r w:rsidRPr="00440FBD">
        <w:rPr>
          <w:rFonts w:ascii="Tahoma" w:hAnsi="Tahoma" w:cs="Tahoma"/>
          <w:sz w:val="20"/>
          <w:szCs w:val="20"/>
        </w:rPr>
        <w:t xml:space="preserve">W przypadku </w:t>
      </w:r>
      <w:proofErr w:type="spellStart"/>
      <w:r w:rsidRPr="00440FBD">
        <w:rPr>
          <w:rFonts w:ascii="Tahoma" w:hAnsi="Tahoma" w:cs="Tahoma"/>
          <w:sz w:val="20"/>
          <w:szCs w:val="20"/>
        </w:rPr>
        <w:t>doubezpieczania</w:t>
      </w:r>
      <w:proofErr w:type="spellEnd"/>
      <w:r w:rsidRPr="00440FBD">
        <w:rPr>
          <w:rFonts w:ascii="Tahoma" w:hAnsi="Tahoma" w:cs="Tahoma"/>
          <w:sz w:val="20"/>
          <w:szCs w:val="20"/>
        </w:rPr>
        <w:t>, uzupełniania, podwyższania sumy ubezpieczenia (gwarancyjnej) - poza klauzulą automatycznego pokrycia - w okresie ubezpieczenia w ramach niniejszej umowy stosowane będą warunki umowy oraz stawki ubezpieczeniowe obowiązujące w niniejszej umowie</w:t>
      </w:r>
      <w:r w:rsidRPr="00440FBD">
        <w:rPr>
          <w:rFonts w:ascii="Tahoma" w:hAnsi="Tahoma" w:cs="Tahoma"/>
          <w:sz w:val="20"/>
          <w:szCs w:val="20"/>
          <w:lang w:val="pl-PL"/>
        </w:rPr>
        <w:t>.</w:t>
      </w:r>
    </w:p>
    <w:p w:rsidR="001D07F3" w:rsidRPr="00B948BD" w:rsidRDefault="001D07F3" w:rsidP="001D07F3">
      <w:pPr>
        <w:pStyle w:val="LucaCash"/>
        <w:numPr>
          <w:ilvl w:val="0"/>
          <w:numId w:val="9"/>
        </w:numPr>
        <w:spacing w:after="120" w:line="240" w:lineRule="auto"/>
        <w:jc w:val="both"/>
        <w:rPr>
          <w:rFonts w:ascii="Tahoma" w:hAnsi="Tahoma" w:cs="Tahoma"/>
          <w:sz w:val="20"/>
          <w:szCs w:val="20"/>
        </w:rPr>
      </w:pPr>
      <w:r w:rsidRPr="00440FBD">
        <w:rPr>
          <w:rFonts w:ascii="Tahoma" w:hAnsi="Tahoma" w:cs="Tahoma"/>
          <w:sz w:val="20"/>
          <w:szCs w:val="20"/>
        </w:rPr>
        <w:t xml:space="preserve">Odszkodowanie dla mienia ubezpieczonego wg wartości odtworzeniowej lub księgowej brutto nie będzie potrącane o stopień technicznego zużycia, nawet gdy mienie to nie będzie remontowane </w:t>
      </w:r>
      <w:r w:rsidRPr="00B948BD">
        <w:rPr>
          <w:rFonts w:ascii="Tahoma" w:hAnsi="Tahoma" w:cs="Tahoma"/>
          <w:sz w:val="20"/>
          <w:szCs w:val="20"/>
        </w:rPr>
        <w:t>lub odtwarzane.</w:t>
      </w:r>
    </w:p>
    <w:p w:rsidR="001D07F3" w:rsidRPr="00B948BD" w:rsidRDefault="001D07F3" w:rsidP="001D07F3">
      <w:pPr>
        <w:pStyle w:val="LucaCash"/>
        <w:numPr>
          <w:ilvl w:val="0"/>
          <w:numId w:val="9"/>
        </w:numPr>
        <w:spacing w:after="120" w:line="240" w:lineRule="auto"/>
        <w:jc w:val="both"/>
        <w:rPr>
          <w:rFonts w:ascii="Tahoma" w:hAnsi="Tahoma" w:cs="Tahoma"/>
          <w:sz w:val="20"/>
          <w:szCs w:val="20"/>
        </w:rPr>
      </w:pPr>
      <w:r w:rsidRPr="00B948BD">
        <w:rPr>
          <w:rFonts w:ascii="Tahoma" w:hAnsi="Tahoma" w:cs="Tahoma"/>
          <w:sz w:val="20"/>
          <w:szCs w:val="20"/>
        </w:rPr>
        <w:t xml:space="preserve">W ubezpieczeniu mienia nie mają zastosowania zapisy ogólnych warunków ubezpieczenia </w:t>
      </w:r>
      <w:r w:rsidRPr="00B948BD">
        <w:rPr>
          <w:rFonts w:ascii="Tahoma" w:hAnsi="Tahoma" w:cs="Tahoma"/>
          <w:bCs/>
          <w:sz w:val="20"/>
          <w:szCs w:val="20"/>
        </w:rPr>
        <w:t>bądź innych wzorców umów</w:t>
      </w:r>
      <w:r w:rsidRPr="00B948BD">
        <w:rPr>
          <w:rFonts w:ascii="Tahoma" w:hAnsi="Tahoma" w:cs="Tahoma"/>
          <w:sz w:val="20"/>
          <w:szCs w:val="20"/>
        </w:rPr>
        <w:t xml:space="preserve"> o obowiązku pozostawienia miejsca szkody bez zmian do czasu oględzin, o ile oględziny takie nie nastąpią w ciągu 3 dni roboczych od dnia zgłoszenia szkody. Przed dokonaniem zmian miejsca szkody w powyższej sytuacji zostanie przez ubezpieczonego wykonana dokumentacja fotograficzna uszkodzeń, która następnie będzie przesłana do Ubezpieczyciela.</w:t>
      </w:r>
    </w:p>
    <w:p w:rsidR="001D07F3" w:rsidRPr="00B948BD" w:rsidRDefault="001D07F3" w:rsidP="001D07F3">
      <w:pPr>
        <w:pStyle w:val="LucaCash"/>
        <w:numPr>
          <w:ilvl w:val="0"/>
          <w:numId w:val="9"/>
        </w:numPr>
        <w:spacing w:after="120" w:line="240" w:lineRule="auto"/>
        <w:jc w:val="both"/>
        <w:rPr>
          <w:rFonts w:ascii="Tahoma" w:hAnsi="Tahoma" w:cs="Tahoma"/>
          <w:sz w:val="20"/>
          <w:szCs w:val="20"/>
        </w:rPr>
      </w:pPr>
      <w:r w:rsidRPr="00B948BD">
        <w:rPr>
          <w:rFonts w:ascii="Tahoma" w:hAnsi="Tahoma" w:cs="Tahoma"/>
          <w:sz w:val="20"/>
          <w:szCs w:val="20"/>
        </w:rPr>
        <w:t>W przypadku obowiązywania w umowie franszyzy / udziału własnego  - franszyza / udział własny pomniejsza łączne odszkodowanie za wszystkie szkody wynikające z jednego zdarzenia. Jeżeli w umowie obowiązują franszyzy/ udziały własne w różnej wysokości, a w jednym zdarzeniu uległo szkodzie więcej ubezpieczonych składników mienia, zastosowanie ma tylko jedna franszyza/ udział własny o najwyższej wysokości.</w:t>
      </w:r>
    </w:p>
    <w:p w:rsidR="001D07F3" w:rsidRPr="00B948BD" w:rsidRDefault="001D07F3" w:rsidP="001D07F3">
      <w:pPr>
        <w:pStyle w:val="Tekstpodstawowy3"/>
        <w:numPr>
          <w:ilvl w:val="0"/>
          <w:numId w:val="9"/>
        </w:numPr>
        <w:spacing w:before="120"/>
        <w:jc w:val="both"/>
        <w:rPr>
          <w:rFonts w:ascii="Tahoma" w:hAnsi="Tahoma" w:cs="Tahoma"/>
          <w:sz w:val="20"/>
          <w:szCs w:val="20"/>
        </w:rPr>
      </w:pPr>
      <w:r w:rsidRPr="00B948BD">
        <w:rPr>
          <w:rFonts w:ascii="Tahoma" w:hAnsi="Tahoma" w:cs="Tahoma"/>
          <w:bCs/>
          <w:sz w:val="20"/>
          <w:szCs w:val="20"/>
        </w:rPr>
        <w:t>Wszystkie szkody powstałe w czasie następujących po sobie 48 godzin na skutek jednego zdarzenia traktowane są jako pojedyncza szkoda w odniesieniu do sumy ubezpieczenia, limitów odpowiedzialności oraz udziału własnego, franszyzy redukcyjnej, franszyzy integralnej określonych w umowie ubezpieczenia</w:t>
      </w:r>
      <w:r w:rsidRPr="00B948BD">
        <w:rPr>
          <w:rFonts w:ascii="Tahoma" w:hAnsi="Tahoma" w:cs="Tahoma"/>
          <w:bCs/>
          <w:sz w:val="20"/>
          <w:szCs w:val="20"/>
          <w:lang w:val="pl-PL"/>
        </w:rPr>
        <w:t>.</w:t>
      </w:r>
    </w:p>
    <w:p w:rsidR="001D07F3" w:rsidRPr="006F2C7A" w:rsidRDefault="001D07F3" w:rsidP="001D07F3">
      <w:pPr>
        <w:pStyle w:val="Tekstpodstawowy3"/>
        <w:numPr>
          <w:ilvl w:val="0"/>
          <w:numId w:val="9"/>
        </w:numPr>
        <w:spacing w:before="120"/>
        <w:jc w:val="both"/>
        <w:rPr>
          <w:rFonts w:ascii="Tahoma" w:hAnsi="Tahoma" w:cs="Tahoma"/>
          <w:sz w:val="20"/>
          <w:szCs w:val="20"/>
        </w:rPr>
      </w:pPr>
      <w:r w:rsidRPr="006F2C7A">
        <w:rPr>
          <w:rFonts w:ascii="Tahoma" w:hAnsi="Tahoma" w:cs="Tahoma"/>
          <w:bCs/>
          <w:sz w:val="20"/>
          <w:szCs w:val="20"/>
        </w:rPr>
        <w:t>Odszkodowanie przy szkodzie częściowej dla mienia ubezpieczonego wg wartości księgowej brutto wypłacane będzie wg kosztów remontu lub naprawy z uwzględnieniem kosztów transportu,  demontażu i m</w:t>
      </w:r>
      <w:r w:rsidR="00B948BD" w:rsidRPr="006F2C7A">
        <w:rPr>
          <w:rFonts w:ascii="Tahoma" w:hAnsi="Tahoma" w:cs="Tahoma"/>
          <w:bCs/>
          <w:sz w:val="20"/>
          <w:szCs w:val="20"/>
        </w:rPr>
        <w:t>ontażu, oraz opłat celnych itp.</w:t>
      </w:r>
    </w:p>
    <w:p w:rsidR="001D07F3" w:rsidRPr="006F2C7A" w:rsidRDefault="001D07F3" w:rsidP="001D07F3">
      <w:pPr>
        <w:pStyle w:val="Tekstpodstawowy3"/>
        <w:numPr>
          <w:ilvl w:val="0"/>
          <w:numId w:val="9"/>
        </w:numPr>
        <w:spacing w:before="120"/>
        <w:jc w:val="both"/>
        <w:rPr>
          <w:rFonts w:ascii="Tahoma" w:hAnsi="Tahoma" w:cs="Tahoma"/>
          <w:sz w:val="20"/>
          <w:szCs w:val="20"/>
        </w:rPr>
      </w:pPr>
      <w:r w:rsidRPr="006F2C7A">
        <w:rPr>
          <w:rFonts w:ascii="Tahoma" w:hAnsi="Tahoma" w:cs="Tahoma"/>
          <w:sz w:val="20"/>
          <w:szCs w:val="20"/>
        </w:rPr>
        <w:t xml:space="preserve">Jeżeli ogólne warunki ubezpieczenia </w:t>
      </w:r>
      <w:r w:rsidRPr="006F2C7A">
        <w:rPr>
          <w:rFonts w:ascii="Tahoma" w:hAnsi="Tahoma" w:cs="Tahoma"/>
          <w:bCs/>
          <w:sz w:val="20"/>
          <w:szCs w:val="20"/>
        </w:rPr>
        <w:t>bądź inn</w:t>
      </w:r>
      <w:r w:rsidRPr="006F2C7A">
        <w:rPr>
          <w:rFonts w:ascii="Tahoma" w:hAnsi="Tahoma" w:cs="Tahoma"/>
          <w:bCs/>
          <w:sz w:val="20"/>
          <w:szCs w:val="20"/>
          <w:lang w:val="pl-PL"/>
        </w:rPr>
        <w:t>e</w:t>
      </w:r>
      <w:r w:rsidRPr="006F2C7A">
        <w:rPr>
          <w:rFonts w:ascii="Tahoma" w:hAnsi="Tahoma" w:cs="Tahoma"/>
          <w:bCs/>
          <w:sz w:val="20"/>
          <w:szCs w:val="20"/>
        </w:rPr>
        <w:t xml:space="preserve"> wzorc</w:t>
      </w:r>
      <w:r w:rsidRPr="006F2C7A">
        <w:rPr>
          <w:rFonts w:ascii="Tahoma" w:hAnsi="Tahoma" w:cs="Tahoma"/>
          <w:bCs/>
          <w:sz w:val="20"/>
          <w:szCs w:val="20"/>
          <w:lang w:val="pl-PL"/>
        </w:rPr>
        <w:t>e</w:t>
      </w:r>
      <w:r w:rsidRPr="006F2C7A">
        <w:rPr>
          <w:rFonts w:ascii="Tahoma" w:hAnsi="Tahoma" w:cs="Tahoma"/>
          <w:bCs/>
          <w:sz w:val="20"/>
          <w:szCs w:val="20"/>
        </w:rPr>
        <w:t xml:space="preserve"> umów</w:t>
      </w:r>
      <w:r w:rsidRPr="006F2C7A">
        <w:rPr>
          <w:rFonts w:ascii="Tahoma" w:hAnsi="Tahoma" w:cs="Tahoma"/>
          <w:sz w:val="20"/>
          <w:szCs w:val="20"/>
        </w:rPr>
        <w:t xml:space="preserve"> dotyczące danego rodzaju ubezpieczeń zawierają postanowienia korzystniejsze dla ubezpieczającego/ ubezpieczonego niż określone w niniejszej specyfikacji istotnych warunków zamówienia, stosowane będą postanowienia korzystniejsze dla ubezpieczającego/ubezpieczonego. </w:t>
      </w:r>
      <w:r w:rsidRPr="006F2C7A">
        <w:rPr>
          <w:rFonts w:ascii="Tahoma" w:hAnsi="Tahoma" w:cs="Tahoma"/>
          <w:sz w:val="20"/>
          <w:szCs w:val="20"/>
          <w:lang w:val="pl-PL"/>
        </w:rPr>
        <w:t>(</w:t>
      </w:r>
      <w:r w:rsidRPr="006F2C7A">
        <w:rPr>
          <w:rFonts w:ascii="Tahoma" w:hAnsi="Tahoma" w:cs="Tahoma"/>
          <w:sz w:val="20"/>
          <w:szCs w:val="20"/>
        </w:rPr>
        <w:t>Powyższe  dotyczy również klauzul i</w:t>
      </w:r>
      <w:r w:rsidRPr="006F2C7A">
        <w:rPr>
          <w:rFonts w:ascii="Tahoma" w:hAnsi="Tahoma" w:cs="Tahoma"/>
          <w:b/>
          <w:sz w:val="20"/>
          <w:szCs w:val="20"/>
        </w:rPr>
        <w:t xml:space="preserve"> </w:t>
      </w:r>
      <w:r w:rsidRPr="006F2C7A">
        <w:rPr>
          <w:rFonts w:ascii="Tahoma" w:hAnsi="Tahoma" w:cs="Tahoma"/>
          <w:sz w:val="20"/>
          <w:szCs w:val="20"/>
        </w:rPr>
        <w:t>zapisów</w:t>
      </w:r>
      <w:r w:rsidRPr="006F2C7A">
        <w:rPr>
          <w:rFonts w:ascii="Tahoma" w:hAnsi="Tahoma" w:cs="Tahoma"/>
          <w:b/>
          <w:sz w:val="20"/>
          <w:szCs w:val="20"/>
        </w:rPr>
        <w:t xml:space="preserve"> </w:t>
      </w:r>
      <w:r w:rsidRPr="006F2C7A">
        <w:rPr>
          <w:rFonts w:ascii="Tahoma" w:hAnsi="Tahoma" w:cs="Tahoma"/>
          <w:sz w:val="20"/>
          <w:szCs w:val="20"/>
        </w:rPr>
        <w:t>dodatkowych</w:t>
      </w:r>
      <w:r w:rsidRPr="006F2C7A">
        <w:rPr>
          <w:rFonts w:ascii="Tahoma" w:hAnsi="Tahoma" w:cs="Tahoma"/>
          <w:sz w:val="20"/>
          <w:szCs w:val="20"/>
          <w:lang w:val="pl-PL"/>
        </w:rPr>
        <w:t xml:space="preserve"> </w:t>
      </w:r>
      <w:r w:rsidRPr="006F2C7A">
        <w:rPr>
          <w:rFonts w:ascii="Tahoma" w:hAnsi="Tahoma" w:cs="Tahoma"/>
          <w:sz w:val="20"/>
          <w:szCs w:val="20"/>
        </w:rPr>
        <w:t>fakultatywnych włączonych zgodnie z przedstawioną ofertą).</w:t>
      </w:r>
      <w:r w:rsidRPr="006F2C7A">
        <w:rPr>
          <w:rFonts w:ascii="Tahoma" w:hAnsi="Tahoma" w:cs="Tahoma"/>
          <w:sz w:val="20"/>
          <w:szCs w:val="20"/>
          <w:lang w:val="pl-PL"/>
        </w:rPr>
        <w:t xml:space="preserve"> </w:t>
      </w:r>
    </w:p>
    <w:p w:rsidR="001D07F3" w:rsidRPr="006F2C7A" w:rsidRDefault="001D07F3" w:rsidP="001D07F3">
      <w:pPr>
        <w:pStyle w:val="LucaCash"/>
        <w:numPr>
          <w:ilvl w:val="0"/>
          <w:numId w:val="9"/>
        </w:numPr>
        <w:spacing w:after="120" w:line="240" w:lineRule="auto"/>
        <w:jc w:val="both"/>
        <w:rPr>
          <w:rFonts w:ascii="Tahoma" w:hAnsi="Tahoma" w:cs="Tahoma"/>
          <w:bCs/>
          <w:sz w:val="20"/>
          <w:szCs w:val="20"/>
        </w:rPr>
      </w:pPr>
      <w:r w:rsidRPr="006F2C7A">
        <w:rPr>
          <w:rFonts w:ascii="Tahoma" w:hAnsi="Tahoma" w:cs="Tahoma"/>
          <w:sz w:val="20"/>
          <w:szCs w:val="20"/>
        </w:rPr>
        <w:lastRenderedPageBreak/>
        <w:t>Ubezpieczyciel zobowiązany jest potwierdzić ubezpieczenie poszczególnych ryzyk w zakresie wskazanym przez Ubezpieczającego polisami lub innymi dokumentami ubezpieczenia.</w:t>
      </w:r>
      <w:r w:rsidR="006F2C7A" w:rsidRPr="006F2C7A">
        <w:rPr>
          <w:rFonts w:ascii="Tahoma" w:hAnsi="Tahoma" w:cs="Tahoma"/>
          <w:sz w:val="20"/>
          <w:szCs w:val="20"/>
        </w:rPr>
        <w:t xml:space="preserve"> </w:t>
      </w:r>
    </w:p>
    <w:p w:rsidR="001D07F3" w:rsidRPr="006F2C7A" w:rsidRDefault="001D07F3" w:rsidP="001D07F3">
      <w:pPr>
        <w:pStyle w:val="LucaCash"/>
        <w:numPr>
          <w:ilvl w:val="0"/>
          <w:numId w:val="9"/>
        </w:numPr>
        <w:spacing w:before="120" w:line="240" w:lineRule="auto"/>
        <w:jc w:val="both"/>
        <w:rPr>
          <w:rFonts w:ascii="Tahoma" w:hAnsi="Tahoma" w:cs="Tahoma"/>
          <w:b/>
          <w:sz w:val="20"/>
          <w:szCs w:val="20"/>
        </w:rPr>
      </w:pPr>
      <w:r w:rsidRPr="006F2C7A">
        <w:rPr>
          <w:rFonts w:ascii="Tahoma" w:hAnsi="Tahoma" w:cs="Tahoma"/>
          <w:sz w:val="20"/>
          <w:szCs w:val="20"/>
        </w:rPr>
        <w:t xml:space="preserve">Polisy lub inne dokumenty ubezpieczenia będą wystawiane na 12 miesięczne okresy ubezpieczenia (okresy polisowe). Wszystkie sumy gwarancyjne, sumy ubezpieczenia i limity odpowiedzialności odnoszą się do 12 miesięcznego okresu ubezpieczenia (okresu polisowego). </w:t>
      </w:r>
    </w:p>
    <w:p w:rsidR="001D07F3" w:rsidRPr="006F2C7A" w:rsidRDefault="001D07F3" w:rsidP="001D07F3">
      <w:pPr>
        <w:pStyle w:val="Tekstpodstawowywcity2"/>
        <w:numPr>
          <w:ilvl w:val="0"/>
          <w:numId w:val="9"/>
        </w:numPr>
        <w:spacing w:before="120" w:after="120"/>
        <w:ind w:left="453" w:hanging="340"/>
        <w:jc w:val="both"/>
        <w:rPr>
          <w:rFonts w:ascii="Tahoma" w:hAnsi="Tahoma" w:cs="Tahoma"/>
          <w:b w:val="0"/>
          <w:sz w:val="20"/>
        </w:rPr>
      </w:pPr>
      <w:r w:rsidRPr="006F2C7A">
        <w:rPr>
          <w:rFonts w:ascii="Tahoma" w:hAnsi="Tahoma" w:cs="Tahoma"/>
          <w:b w:val="0"/>
          <w:bCs/>
          <w:sz w:val="20"/>
        </w:rPr>
        <w:t>P</w:t>
      </w:r>
      <w:r w:rsidRPr="006F2C7A">
        <w:rPr>
          <w:rFonts w:ascii="Tahoma" w:hAnsi="Tahoma" w:cs="Tahoma"/>
          <w:b w:val="0"/>
          <w:sz w:val="20"/>
        </w:rPr>
        <w:t xml:space="preserve">olisy lub inne dokumenty ubezpieczenia będą wystawiane nie później niż na 7 dni przed początkiem każdego okresu polisowego. </w:t>
      </w:r>
    </w:p>
    <w:p w:rsidR="001D07F3" w:rsidRPr="006F2C7A" w:rsidRDefault="001D07F3" w:rsidP="006F2C7A">
      <w:pPr>
        <w:pStyle w:val="LucaCash"/>
        <w:numPr>
          <w:ilvl w:val="0"/>
          <w:numId w:val="9"/>
        </w:numPr>
        <w:spacing w:before="120" w:line="240" w:lineRule="auto"/>
        <w:jc w:val="both"/>
        <w:rPr>
          <w:rFonts w:ascii="Tahoma" w:hAnsi="Tahoma" w:cs="Tahoma"/>
          <w:sz w:val="20"/>
          <w:szCs w:val="20"/>
        </w:rPr>
      </w:pPr>
      <w:r w:rsidRPr="006F2C7A">
        <w:rPr>
          <w:rFonts w:ascii="Tahoma" w:hAnsi="Tahoma" w:cs="Tahoma"/>
          <w:sz w:val="20"/>
          <w:szCs w:val="20"/>
        </w:rPr>
        <w:t>Składki za poszczególne rodzaje ubezpieczeń płatne będą</w:t>
      </w:r>
      <w:r w:rsidR="006F2C7A">
        <w:rPr>
          <w:rFonts w:ascii="Tahoma" w:hAnsi="Tahoma" w:cs="Tahoma"/>
          <w:sz w:val="20"/>
          <w:szCs w:val="20"/>
        </w:rPr>
        <w:t xml:space="preserve"> </w:t>
      </w:r>
      <w:r w:rsidRPr="00F80BB7">
        <w:rPr>
          <w:rFonts w:ascii="Tahoma" w:hAnsi="Tahoma" w:cs="Tahoma"/>
          <w:sz w:val="20"/>
          <w:szCs w:val="20"/>
        </w:rPr>
        <w:t xml:space="preserve">w szesnastu równych ratach  (cztery równe raty w roku w następstwie wystawiania rocznych polis): </w:t>
      </w:r>
      <w:r w:rsidR="00F80BB7" w:rsidRPr="00F80BB7">
        <w:rPr>
          <w:rFonts w:ascii="Tahoma" w:hAnsi="Tahoma" w:cs="Tahoma"/>
          <w:sz w:val="20"/>
          <w:szCs w:val="20"/>
        </w:rPr>
        <w:t>I rata do dnia 31.07.2020 r., II rata do 31.10.2020 r., III rata do 31.01.2021 r., IV rata do 30.04.2021 r., V rata do 31.07.2021 r., VI rata do 31.10.2021 r., VII rata do 31.01.2022 r., VIII rata do 30.04.2022 r., IX rata do 31.07.2022 r., X rata do 31.10.2022 r., XI rata do 31.01.2023 r., XII rata do 30.04.2023 r</w:t>
      </w:r>
      <w:r w:rsidR="00F80BB7" w:rsidRPr="00F80BB7">
        <w:rPr>
          <w:rFonts w:ascii="Tahoma" w:hAnsi="Tahoma" w:cs="Tahoma"/>
          <w:bCs/>
          <w:sz w:val="20"/>
          <w:szCs w:val="20"/>
        </w:rPr>
        <w:t xml:space="preserve">.,  </w:t>
      </w:r>
      <w:r w:rsidR="00F80BB7" w:rsidRPr="00F80BB7">
        <w:rPr>
          <w:rFonts w:ascii="Tahoma" w:hAnsi="Tahoma" w:cs="Tahoma"/>
          <w:sz w:val="20"/>
          <w:szCs w:val="20"/>
        </w:rPr>
        <w:t>XIII rata do 31.07.2023 r., XIV rata do 31.10.2023 r., XV rata do 31.01.2024 r., XVI rata do 30.04.2024 r</w:t>
      </w:r>
      <w:r w:rsidR="00F80BB7" w:rsidRPr="00F80BB7">
        <w:rPr>
          <w:rFonts w:ascii="Tahoma" w:hAnsi="Tahoma" w:cs="Tahoma"/>
          <w:bCs/>
          <w:sz w:val="20"/>
          <w:szCs w:val="20"/>
        </w:rPr>
        <w:t xml:space="preserve">. </w:t>
      </w:r>
      <w:r w:rsidRPr="00F80BB7">
        <w:rPr>
          <w:rFonts w:ascii="Tahoma" w:hAnsi="Tahoma" w:cs="Tahoma"/>
          <w:sz w:val="20"/>
          <w:szCs w:val="20"/>
        </w:rPr>
        <w:t>W</w:t>
      </w:r>
      <w:r w:rsidRPr="006F2C7A">
        <w:rPr>
          <w:rFonts w:ascii="Tahoma" w:hAnsi="Tahoma" w:cs="Tahoma"/>
          <w:sz w:val="20"/>
          <w:szCs w:val="20"/>
        </w:rPr>
        <w:t xml:space="preserve"> przypadku ewentualnych  </w:t>
      </w:r>
      <w:proofErr w:type="spellStart"/>
      <w:r w:rsidRPr="006F2C7A">
        <w:rPr>
          <w:rFonts w:ascii="Tahoma" w:hAnsi="Tahoma" w:cs="Tahoma"/>
          <w:sz w:val="20"/>
          <w:szCs w:val="20"/>
        </w:rPr>
        <w:t>doubezpieczeń</w:t>
      </w:r>
      <w:proofErr w:type="spellEnd"/>
      <w:r w:rsidRPr="006F2C7A">
        <w:rPr>
          <w:rFonts w:ascii="Tahoma" w:hAnsi="Tahoma" w:cs="Tahoma"/>
          <w:sz w:val="20"/>
          <w:szCs w:val="20"/>
        </w:rPr>
        <w:t xml:space="preserve"> składka płatna będzie jednorazowo w terminie 21 dni od wystawienia potwierdzającego doubezpieczenie dokumentu ubezpieczenia </w:t>
      </w:r>
      <w:r w:rsidRPr="006F2C7A">
        <w:rPr>
          <w:rFonts w:ascii="Tahoma" w:hAnsi="Tahoma" w:cs="Tahoma"/>
          <w:bCs/>
          <w:sz w:val="20"/>
          <w:szCs w:val="20"/>
        </w:rPr>
        <w:t>lub ratalnie do czterech równych rat  w roku (przy czym I rata płatna będzie w termie 21 dni od wystawienia dokumentu ubezpieczenia), zgodnie ze wskazaniami ubezpieczającego.</w:t>
      </w:r>
    </w:p>
    <w:p w:rsidR="001D07F3" w:rsidRPr="006F2C7A" w:rsidRDefault="001D07F3" w:rsidP="001D07F3">
      <w:pPr>
        <w:pStyle w:val="LucaCash"/>
        <w:numPr>
          <w:ilvl w:val="0"/>
          <w:numId w:val="9"/>
        </w:numPr>
        <w:spacing w:before="120" w:line="240" w:lineRule="auto"/>
        <w:jc w:val="both"/>
        <w:rPr>
          <w:rFonts w:ascii="Tahoma" w:hAnsi="Tahoma" w:cs="Tahoma"/>
          <w:sz w:val="20"/>
          <w:szCs w:val="20"/>
        </w:rPr>
      </w:pPr>
      <w:r w:rsidRPr="006F2C7A">
        <w:rPr>
          <w:rFonts w:ascii="Tahoma" w:hAnsi="Tahoma" w:cs="Tahoma"/>
          <w:sz w:val="20"/>
          <w:szCs w:val="20"/>
        </w:rPr>
        <w:t>Odszkodowanie z tytułu ubezpieczeń mienia płatne będzie podmiotowi, który naprawił lub będzie naprawiał szkodę, wskazanemu przez Starostwo Powiatowe. W razie braku wskazania odszkodowanie płatne będzie ubezpieczonej jednostce organizacyjnej Powiatu.</w:t>
      </w:r>
      <w:r w:rsidRPr="006F2C7A">
        <w:rPr>
          <w:rFonts w:ascii="Tahoma" w:hAnsi="Tahoma" w:cs="Tahoma"/>
          <w:i/>
          <w:iCs/>
          <w:sz w:val="20"/>
          <w:szCs w:val="20"/>
        </w:rPr>
        <w:t xml:space="preserve"> </w:t>
      </w:r>
    </w:p>
    <w:p w:rsidR="006F2C7A" w:rsidRPr="00E50196" w:rsidRDefault="001D07F3" w:rsidP="00E50196">
      <w:pPr>
        <w:pStyle w:val="LucaCash"/>
        <w:numPr>
          <w:ilvl w:val="0"/>
          <w:numId w:val="9"/>
        </w:numPr>
        <w:spacing w:before="120" w:line="240" w:lineRule="auto"/>
        <w:jc w:val="both"/>
        <w:rPr>
          <w:rFonts w:ascii="Tahoma" w:hAnsi="Tahoma" w:cs="Tahoma"/>
          <w:sz w:val="20"/>
          <w:szCs w:val="20"/>
        </w:rPr>
      </w:pPr>
      <w:r w:rsidRPr="00E50196">
        <w:rPr>
          <w:rFonts w:ascii="Tahoma" w:hAnsi="Tahoma" w:cs="Tahoma"/>
          <w:sz w:val="20"/>
          <w:szCs w:val="20"/>
        </w:rPr>
        <w:t>Sumy ubezpieczenia i odszkodowania – z VAT</w:t>
      </w:r>
      <w:r w:rsidRPr="00E50196">
        <w:rPr>
          <w:rFonts w:ascii="Tahoma" w:hAnsi="Tahoma" w:cs="Tahoma"/>
          <w:bCs/>
          <w:i/>
          <w:iCs/>
          <w:sz w:val="20"/>
          <w:szCs w:val="20"/>
        </w:rPr>
        <w:t>.</w:t>
      </w:r>
    </w:p>
    <w:p w:rsidR="001D07F3" w:rsidRPr="006F2C7A" w:rsidRDefault="001D07F3" w:rsidP="001D07F3">
      <w:pPr>
        <w:pStyle w:val="LucaCash"/>
        <w:numPr>
          <w:ilvl w:val="0"/>
          <w:numId w:val="9"/>
        </w:numPr>
        <w:spacing w:before="120" w:line="240" w:lineRule="auto"/>
        <w:jc w:val="both"/>
        <w:rPr>
          <w:rFonts w:ascii="Tahoma" w:hAnsi="Tahoma" w:cs="Tahoma"/>
          <w:sz w:val="20"/>
          <w:szCs w:val="20"/>
        </w:rPr>
      </w:pPr>
      <w:r w:rsidRPr="006F2C7A">
        <w:rPr>
          <w:rFonts w:ascii="Tahoma" w:hAnsi="Tahoma" w:cs="Tahoma"/>
          <w:sz w:val="20"/>
          <w:szCs w:val="20"/>
        </w:rPr>
        <w:t>W przypadku braku możliwości złożenia przez ubezpieczonego oryginału faktury (rachunku)  za naprawę szkody ubezpieczyciel za wystarczającą uznawać będzie kopię faktury (rachunku) poświadczoną za zgodność z oryginałem przez uprawnioną osobę.</w:t>
      </w:r>
    </w:p>
    <w:p w:rsidR="001D07F3" w:rsidRPr="006F2C7A" w:rsidRDefault="001D07F3" w:rsidP="001D07F3">
      <w:pPr>
        <w:pStyle w:val="LucaCash"/>
        <w:numPr>
          <w:ilvl w:val="0"/>
          <w:numId w:val="9"/>
        </w:numPr>
        <w:spacing w:before="120" w:line="240" w:lineRule="auto"/>
        <w:jc w:val="both"/>
        <w:rPr>
          <w:rFonts w:ascii="Tahoma" w:hAnsi="Tahoma" w:cs="Tahoma"/>
          <w:sz w:val="20"/>
          <w:szCs w:val="20"/>
        </w:rPr>
      </w:pPr>
      <w:r w:rsidRPr="006F2C7A">
        <w:rPr>
          <w:rFonts w:ascii="Tahoma" w:hAnsi="Tahoma" w:cs="Tahoma"/>
          <w:sz w:val="20"/>
          <w:szCs w:val="20"/>
        </w:rPr>
        <w:t>W przypadku płatności ratalnej ubezpieczyciel nie będzie wymagał zapłaty pozostałych rat składki (nie wymagalnych na dzień powstania szkody / wypłaty odszkodowania) w razie wystąpienia szkody.</w:t>
      </w:r>
    </w:p>
    <w:p w:rsidR="001D07F3" w:rsidRPr="006F2C7A" w:rsidRDefault="001D07F3" w:rsidP="001D07F3">
      <w:pPr>
        <w:pStyle w:val="LucaCash"/>
        <w:numPr>
          <w:ilvl w:val="0"/>
          <w:numId w:val="9"/>
        </w:numPr>
        <w:spacing w:before="120" w:line="240" w:lineRule="auto"/>
        <w:jc w:val="both"/>
        <w:rPr>
          <w:rFonts w:ascii="Tahoma" w:hAnsi="Tahoma" w:cs="Tahoma"/>
          <w:sz w:val="20"/>
          <w:szCs w:val="20"/>
        </w:rPr>
      </w:pPr>
      <w:r w:rsidRPr="006F2C7A">
        <w:rPr>
          <w:rFonts w:ascii="Tahoma" w:hAnsi="Tahoma" w:cs="Tahoma"/>
          <w:sz w:val="20"/>
          <w:szCs w:val="20"/>
        </w:rPr>
        <w:t>Ubezpieczyciel nie będzie pomniejszał wypłacanego odszkodowania o wartość składki należnej z tytułu opłaty kolejnych rat.</w:t>
      </w:r>
    </w:p>
    <w:p w:rsidR="001D07F3" w:rsidRPr="006F2C7A" w:rsidRDefault="001D07F3" w:rsidP="001D07F3">
      <w:pPr>
        <w:pStyle w:val="LucaCash"/>
        <w:numPr>
          <w:ilvl w:val="0"/>
          <w:numId w:val="9"/>
        </w:numPr>
        <w:spacing w:before="120" w:line="240" w:lineRule="auto"/>
        <w:jc w:val="both"/>
        <w:rPr>
          <w:rFonts w:ascii="Tahoma" w:hAnsi="Tahoma" w:cs="Tahoma"/>
          <w:sz w:val="20"/>
          <w:szCs w:val="20"/>
        </w:rPr>
      </w:pPr>
      <w:r w:rsidRPr="006F2C7A">
        <w:rPr>
          <w:rFonts w:ascii="Tahoma" w:hAnsi="Tahoma" w:cs="Tahoma"/>
          <w:sz w:val="20"/>
          <w:szCs w:val="20"/>
        </w:rPr>
        <w:t>Wypłata odszkodowania nie będzie uzależniona od zakończenia prowadzonego postępowania karnego w danej sprawie.</w:t>
      </w:r>
    </w:p>
    <w:p w:rsidR="001D07F3" w:rsidRPr="003016B1" w:rsidRDefault="001D07F3" w:rsidP="001D07F3">
      <w:pPr>
        <w:pStyle w:val="LucaCash"/>
        <w:numPr>
          <w:ilvl w:val="0"/>
          <w:numId w:val="9"/>
        </w:numPr>
        <w:spacing w:before="120" w:after="120" w:line="240" w:lineRule="auto"/>
        <w:jc w:val="both"/>
        <w:rPr>
          <w:rFonts w:ascii="Tahoma" w:hAnsi="Tahoma" w:cs="Tahoma"/>
          <w:sz w:val="20"/>
          <w:szCs w:val="20"/>
        </w:rPr>
      </w:pPr>
      <w:r w:rsidRPr="006F2C7A">
        <w:rPr>
          <w:rFonts w:ascii="Tahoma" w:hAnsi="Tahoma" w:cs="Tahoma"/>
          <w:sz w:val="20"/>
          <w:szCs w:val="20"/>
        </w:rPr>
        <w:t xml:space="preserve">W zakresie nie uregulowanym </w:t>
      </w:r>
      <w:r w:rsidRPr="003016B1">
        <w:rPr>
          <w:rFonts w:ascii="Tahoma" w:hAnsi="Tahoma" w:cs="Tahoma"/>
          <w:sz w:val="20"/>
          <w:szCs w:val="20"/>
        </w:rPr>
        <w:t>w SIWZ</w:t>
      </w:r>
      <w:r w:rsidR="006F2C7A" w:rsidRPr="003016B1">
        <w:rPr>
          <w:rFonts w:ascii="Tahoma" w:hAnsi="Tahoma" w:cs="Tahoma"/>
          <w:sz w:val="20"/>
          <w:szCs w:val="20"/>
        </w:rPr>
        <w:t xml:space="preserve"> i ofercie ubezpieczyciela</w:t>
      </w:r>
      <w:r w:rsidRPr="003016B1">
        <w:rPr>
          <w:rFonts w:ascii="Tahoma" w:hAnsi="Tahoma" w:cs="Tahoma"/>
          <w:sz w:val="20"/>
          <w:szCs w:val="20"/>
        </w:rPr>
        <w:t xml:space="preserve"> zastosowanie mają stosowane przez ubezpieczyciela wzorce umowy, w tym ogólne warunki ubezpieczenia. </w:t>
      </w:r>
    </w:p>
    <w:p w:rsidR="006F2C7A" w:rsidRPr="003016B1" w:rsidRDefault="001D07F3" w:rsidP="001D07F3">
      <w:pPr>
        <w:pStyle w:val="LucaCash"/>
        <w:numPr>
          <w:ilvl w:val="0"/>
          <w:numId w:val="9"/>
        </w:numPr>
        <w:spacing w:before="120" w:line="240" w:lineRule="auto"/>
        <w:jc w:val="both"/>
        <w:rPr>
          <w:rFonts w:ascii="Tahoma" w:hAnsi="Tahoma" w:cs="Tahoma"/>
          <w:sz w:val="20"/>
          <w:szCs w:val="20"/>
        </w:rPr>
      </w:pPr>
      <w:r w:rsidRPr="003016B1">
        <w:rPr>
          <w:rFonts w:ascii="Tahoma" w:hAnsi="Tahoma" w:cs="Tahoma"/>
          <w:sz w:val="20"/>
          <w:szCs w:val="20"/>
        </w:rPr>
        <w:t xml:space="preserve">W zakresie nie uregulowanym w specyfikacji istotnych warunków zamówienia dopuszczalne są wyłącznie standardowe wyłączenia odpowiedzialności ubezpieczyciela. </w:t>
      </w:r>
    </w:p>
    <w:p w:rsidR="001D07F3" w:rsidRPr="003016B1" w:rsidRDefault="001D07F3" w:rsidP="001D07F3">
      <w:pPr>
        <w:pStyle w:val="LucaCash"/>
        <w:numPr>
          <w:ilvl w:val="0"/>
          <w:numId w:val="9"/>
        </w:numPr>
        <w:spacing w:before="120" w:line="240" w:lineRule="auto"/>
        <w:jc w:val="both"/>
        <w:rPr>
          <w:rFonts w:ascii="Tahoma" w:hAnsi="Tahoma" w:cs="Tahoma"/>
          <w:sz w:val="20"/>
          <w:szCs w:val="20"/>
        </w:rPr>
      </w:pPr>
      <w:r w:rsidRPr="003016B1">
        <w:rPr>
          <w:rFonts w:ascii="Tahoma" w:hAnsi="Tahoma" w:cs="Tahoma"/>
          <w:sz w:val="20"/>
          <w:szCs w:val="20"/>
        </w:rPr>
        <w:t xml:space="preserve">W razie zmiany stanu faktycznego w zakresie posiadanego </w:t>
      </w:r>
      <w:r w:rsidR="006F2C7A" w:rsidRPr="003016B1">
        <w:rPr>
          <w:rFonts w:ascii="Tahoma" w:hAnsi="Tahoma" w:cs="Tahoma"/>
          <w:sz w:val="20"/>
          <w:szCs w:val="20"/>
        </w:rPr>
        <w:t>/</w:t>
      </w:r>
      <w:r w:rsidRPr="003016B1">
        <w:rPr>
          <w:rFonts w:ascii="Tahoma" w:hAnsi="Tahoma" w:cs="Tahoma"/>
          <w:sz w:val="20"/>
          <w:szCs w:val="20"/>
        </w:rPr>
        <w:t>użytkowa</w:t>
      </w:r>
      <w:r w:rsidR="006F2C7A" w:rsidRPr="003016B1">
        <w:rPr>
          <w:rFonts w:ascii="Tahoma" w:hAnsi="Tahoma" w:cs="Tahoma"/>
          <w:sz w:val="20"/>
          <w:szCs w:val="20"/>
        </w:rPr>
        <w:t>nego</w:t>
      </w:r>
      <w:r w:rsidRPr="003016B1">
        <w:rPr>
          <w:rFonts w:ascii="Tahoma" w:hAnsi="Tahoma" w:cs="Tahoma"/>
          <w:sz w:val="20"/>
          <w:szCs w:val="20"/>
        </w:rPr>
        <w:t xml:space="preserve"> mienia podanego w SIWZ do ubezpieczenia  Zamawiający zastrzega sobie prawo rezygnacji z ubezpieczenia tego składnika mienia. Ubezpieczający zastrzega sobie również w razie zmiany stanu faktycznego prawo rezygnacji z ubezpieczenia określonych ryzyk w ramach ubezpieczenia odpowiedzialności cywilnej</w:t>
      </w:r>
      <w:r w:rsidRPr="003016B1">
        <w:rPr>
          <w:rFonts w:ascii="Tahoma" w:hAnsi="Tahoma" w:cs="Tahoma"/>
          <w:bCs/>
          <w:i/>
          <w:iCs/>
          <w:sz w:val="20"/>
          <w:szCs w:val="20"/>
        </w:rPr>
        <w:t>.</w:t>
      </w:r>
    </w:p>
    <w:p w:rsidR="00440FBD" w:rsidRPr="00A20745" w:rsidRDefault="00440FBD" w:rsidP="00440FBD">
      <w:pPr>
        <w:pStyle w:val="LucaCash"/>
        <w:numPr>
          <w:ilvl w:val="0"/>
          <w:numId w:val="9"/>
        </w:numPr>
        <w:spacing w:before="80" w:line="240" w:lineRule="auto"/>
        <w:jc w:val="both"/>
        <w:rPr>
          <w:rFonts w:ascii="Tahoma" w:hAnsi="Tahoma" w:cs="Tahoma"/>
          <w:bCs/>
          <w:sz w:val="20"/>
          <w:szCs w:val="20"/>
        </w:rPr>
      </w:pPr>
      <w:r w:rsidRPr="003016B1">
        <w:rPr>
          <w:rFonts w:ascii="Tahoma" w:hAnsi="Tahoma" w:cs="Tahoma"/>
          <w:sz w:val="20"/>
          <w:szCs w:val="20"/>
          <w:lang w:val="x-none" w:eastAsia="x-none"/>
        </w:rPr>
        <w:t xml:space="preserve">Obiekty wyłączone z użytkowania </w:t>
      </w:r>
      <w:r w:rsidRPr="003016B1">
        <w:rPr>
          <w:rFonts w:ascii="Tahoma" w:hAnsi="Tahoma" w:cs="Tahoma"/>
          <w:sz w:val="20"/>
          <w:szCs w:val="20"/>
          <w:lang w:eastAsia="x-none"/>
        </w:rPr>
        <w:t xml:space="preserve">(o ile pojawią się takie w okresie ubezpieczenia) </w:t>
      </w:r>
      <w:r w:rsidRPr="003016B1">
        <w:rPr>
          <w:rFonts w:ascii="Tahoma" w:hAnsi="Tahoma" w:cs="Tahoma"/>
          <w:sz w:val="20"/>
          <w:szCs w:val="20"/>
          <w:lang w:val="x-none" w:eastAsia="x-none"/>
        </w:rPr>
        <w:t xml:space="preserve">oraz znajdujące się w nich mienie objęte </w:t>
      </w:r>
      <w:r w:rsidR="00C44E4C" w:rsidRPr="003016B1">
        <w:rPr>
          <w:rFonts w:ascii="Tahoma" w:hAnsi="Tahoma" w:cs="Tahoma"/>
          <w:sz w:val="20"/>
          <w:szCs w:val="20"/>
          <w:lang w:eastAsia="x-none"/>
        </w:rPr>
        <w:t xml:space="preserve">będą </w:t>
      </w:r>
      <w:r w:rsidRPr="003016B1">
        <w:rPr>
          <w:rFonts w:ascii="Tahoma" w:hAnsi="Tahoma" w:cs="Tahoma"/>
          <w:sz w:val="20"/>
          <w:szCs w:val="20"/>
          <w:lang w:val="x-none" w:eastAsia="x-none"/>
        </w:rPr>
        <w:t>ochroną ubezpieczeniową w zakresie przewidzianym umową ubezpieczenia, bez konieczności powiadamiania ubezpieczyciela o wyłączeniu z użytkowania pod warunkiem, że obiekty te zabezpieczone będą przed niepożądanym dostępem osób trzecich w taki sposób, by usunięcie tych zabezpieczeń wymagało użycia siły lub narzędzi. Nie dotyczy obiektów przeznac</w:t>
      </w:r>
      <w:r w:rsidRPr="00A20745">
        <w:rPr>
          <w:rFonts w:ascii="Tahoma" w:hAnsi="Tahoma" w:cs="Tahoma"/>
          <w:sz w:val="20"/>
          <w:szCs w:val="20"/>
          <w:lang w:val="x-none" w:eastAsia="x-none"/>
        </w:rPr>
        <w:t>zonych do rozbiórki.</w:t>
      </w:r>
    </w:p>
    <w:p w:rsidR="001D07F3" w:rsidRPr="00A20745" w:rsidRDefault="001D07F3" w:rsidP="001D07F3">
      <w:pPr>
        <w:pStyle w:val="LucaCash"/>
        <w:numPr>
          <w:ilvl w:val="0"/>
          <w:numId w:val="9"/>
        </w:numPr>
        <w:spacing w:before="120" w:line="240" w:lineRule="auto"/>
        <w:jc w:val="both"/>
        <w:rPr>
          <w:rFonts w:ascii="Tahoma" w:hAnsi="Tahoma" w:cs="Tahoma"/>
          <w:sz w:val="20"/>
          <w:szCs w:val="20"/>
        </w:rPr>
      </w:pPr>
      <w:r w:rsidRPr="00A20745">
        <w:rPr>
          <w:rFonts w:ascii="Tahoma" w:hAnsi="Tahoma" w:cs="Tahoma"/>
          <w:sz w:val="20"/>
          <w:szCs w:val="20"/>
        </w:rPr>
        <w:t xml:space="preserve">Mienia nieeksploatowanego w związku z przerwą wakacyjną  nie uznaje się za mienie czasowo wyłączone z użytkowania / wyłączone z użytkowania. </w:t>
      </w:r>
    </w:p>
    <w:p w:rsidR="001D07F3" w:rsidRPr="00A20745" w:rsidRDefault="001D07F3" w:rsidP="001D07F3">
      <w:pPr>
        <w:pStyle w:val="LucaCash"/>
        <w:numPr>
          <w:ilvl w:val="0"/>
          <w:numId w:val="9"/>
        </w:numPr>
        <w:spacing w:before="120" w:line="240" w:lineRule="auto"/>
        <w:jc w:val="both"/>
        <w:rPr>
          <w:rFonts w:ascii="Tahoma" w:hAnsi="Tahoma" w:cs="Tahoma"/>
          <w:sz w:val="20"/>
          <w:szCs w:val="20"/>
        </w:rPr>
      </w:pPr>
      <w:r w:rsidRPr="00A20745">
        <w:rPr>
          <w:rFonts w:ascii="Tahoma" w:hAnsi="Tahoma" w:cs="Tahoma"/>
          <w:sz w:val="20"/>
          <w:szCs w:val="20"/>
        </w:rPr>
        <w:lastRenderedPageBreak/>
        <w:t>Ubezpieczający dopuszcza uproszczoną procedurę likwidacji szkód w mieniu (bez oględzin ubezpieczyciela) dla szkód o szacunkowej wartości do 5.000 zł. wg zasad i na podstawie dokumentów uzgodnionych z ubezpieczycielem.</w:t>
      </w:r>
    </w:p>
    <w:p w:rsidR="001D07F3" w:rsidRPr="00A20745" w:rsidRDefault="001D07F3" w:rsidP="001D07F3">
      <w:pPr>
        <w:pStyle w:val="Tekstpodstawowy3"/>
        <w:numPr>
          <w:ilvl w:val="0"/>
          <w:numId w:val="9"/>
        </w:numPr>
        <w:spacing w:before="120"/>
        <w:jc w:val="both"/>
        <w:rPr>
          <w:rFonts w:ascii="Tahoma" w:hAnsi="Tahoma" w:cs="Tahoma"/>
          <w:sz w:val="20"/>
          <w:szCs w:val="20"/>
        </w:rPr>
      </w:pPr>
      <w:r w:rsidRPr="00A20745">
        <w:rPr>
          <w:rFonts w:ascii="Tahoma" w:hAnsi="Tahoma" w:cs="Tahoma"/>
          <w:sz w:val="20"/>
          <w:szCs w:val="20"/>
        </w:rPr>
        <w:t>Ubezpieczający zastrzega możliwość aktualizacji przedmiotu i sum ubezpieczenia podanych do ubezpieczenia przed każdym 12 miesięcznym okresem polisowym, a w szczególności aktualizacji sum ubezpieczenia wg wartości odtworzeniowej (w tym zamiany wartości księgowej brutto na wartość odtworzeniową i odwrotnie) oraz sum ubezpieczenia pozostałego mienia nie podlegającego rozliczeniu w ramach klauzuli automatycznego pokrycia.</w:t>
      </w:r>
    </w:p>
    <w:p w:rsidR="001D07F3" w:rsidRPr="00A20745" w:rsidRDefault="001D07F3" w:rsidP="001D07F3">
      <w:pPr>
        <w:numPr>
          <w:ilvl w:val="0"/>
          <w:numId w:val="9"/>
        </w:numPr>
        <w:spacing w:before="120"/>
        <w:jc w:val="both"/>
        <w:rPr>
          <w:rFonts w:ascii="Tahoma" w:hAnsi="Tahoma" w:cs="Tahoma"/>
          <w:sz w:val="20"/>
          <w:szCs w:val="20"/>
        </w:rPr>
      </w:pPr>
      <w:r w:rsidRPr="00A20745">
        <w:rPr>
          <w:rFonts w:ascii="Tahoma" w:hAnsi="Tahoma" w:cs="Tahoma"/>
          <w:sz w:val="20"/>
          <w:szCs w:val="20"/>
        </w:rPr>
        <w:t>Ubezpieczającemu przysługuje zniżka z tytułu niskiej szkodowości, na poniższych zasadach:</w:t>
      </w:r>
    </w:p>
    <w:p w:rsidR="001D07F3" w:rsidRPr="00A20745" w:rsidRDefault="001D07F3" w:rsidP="001D07F3">
      <w:pPr>
        <w:ind w:left="425"/>
        <w:jc w:val="both"/>
        <w:rPr>
          <w:rFonts w:ascii="Tahoma" w:hAnsi="Tahoma" w:cs="Tahoma"/>
          <w:sz w:val="20"/>
          <w:szCs w:val="20"/>
        </w:rPr>
      </w:pPr>
      <w:r w:rsidRPr="00A20745">
        <w:rPr>
          <w:rFonts w:ascii="Tahoma" w:hAnsi="Tahoma" w:cs="Tahoma"/>
          <w:sz w:val="20"/>
          <w:szCs w:val="20"/>
        </w:rPr>
        <w:t>„Ubezpieczającemu po zakończeniu rocznego okresu ubezpieczenia  przysługuje zniżka 5% w drugim, trzecim i czwartym roku obowiązywania umowy, liczona od stawek (składek) obowiązujących w umowie ubezpieczenia. Zniżka ta przysługuje pod warunkiem, że wskaźnik szkodowości liczony odrębnie dla:</w:t>
      </w:r>
    </w:p>
    <w:p w:rsidR="001D07F3" w:rsidRPr="00A20745" w:rsidRDefault="001D07F3" w:rsidP="000654D9">
      <w:pPr>
        <w:numPr>
          <w:ilvl w:val="0"/>
          <w:numId w:val="65"/>
        </w:numPr>
        <w:jc w:val="both"/>
        <w:rPr>
          <w:rFonts w:ascii="Tahoma" w:hAnsi="Tahoma" w:cs="Tahoma"/>
          <w:sz w:val="20"/>
          <w:szCs w:val="20"/>
        </w:rPr>
      </w:pPr>
      <w:r w:rsidRPr="00A20745">
        <w:rPr>
          <w:rFonts w:ascii="Tahoma" w:hAnsi="Tahoma" w:cs="Tahoma"/>
          <w:sz w:val="20"/>
          <w:szCs w:val="20"/>
        </w:rPr>
        <w:t xml:space="preserve">ubezpieczenia mienia od wszystkich ryzyk (wraz z ryzykiem kradzieży z włamaniem, rabunku, dewastacji,  kradzieży zwykłej i szyb </w:t>
      </w:r>
      <w:r w:rsidR="006F2C7A" w:rsidRPr="00A20745">
        <w:rPr>
          <w:rFonts w:ascii="Tahoma" w:hAnsi="Tahoma" w:cs="Tahoma"/>
          <w:sz w:val="20"/>
          <w:szCs w:val="20"/>
        </w:rPr>
        <w:t xml:space="preserve">i innych przedmiotów szklanych </w:t>
      </w:r>
      <w:r w:rsidRPr="00A20745">
        <w:rPr>
          <w:rFonts w:ascii="Tahoma" w:hAnsi="Tahoma" w:cs="Tahoma"/>
          <w:sz w:val="20"/>
          <w:szCs w:val="20"/>
        </w:rPr>
        <w:t>od stłuczenia),</w:t>
      </w:r>
    </w:p>
    <w:p w:rsidR="001D07F3" w:rsidRPr="00A20745" w:rsidRDefault="001D07F3" w:rsidP="000654D9">
      <w:pPr>
        <w:numPr>
          <w:ilvl w:val="0"/>
          <w:numId w:val="65"/>
        </w:numPr>
        <w:jc w:val="both"/>
        <w:rPr>
          <w:rFonts w:ascii="Tahoma" w:hAnsi="Tahoma" w:cs="Tahoma"/>
          <w:sz w:val="20"/>
          <w:szCs w:val="20"/>
        </w:rPr>
      </w:pPr>
      <w:r w:rsidRPr="00A20745">
        <w:rPr>
          <w:rFonts w:ascii="Tahoma" w:hAnsi="Tahoma" w:cs="Tahoma"/>
          <w:sz w:val="20"/>
          <w:szCs w:val="20"/>
        </w:rPr>
        <w:t>ubezpieczenia sprzętu elektronicznego od wszystkich ryzyk,</w:t>
      </w:r>
    </w:p>
    <w:p w:rsidR="001D07F3" w:rsidRPr="00A20745" w:rsidRDefault="001D07F3" w:rsidP="000654D9">
      <w:pPr>
        <w:numPr>
          <w:ilvl w:val="0"/>
          <w:numId w:val="65"/>
        </w:numPr>
        <w:jc w:val="both"/>
        <w:rPr>
          <w:rFonts w:ascii="Tahoma" w:hAnsi="Tahoma" w:cs="Tahoma"/>
          <w:bCs/>
          <w:sz w:val="20"/>
          <w:szCs w:val="20"/>
        </w:rPr>
      </w:pPr>
      <w:r w:rsidRPr="00A20745">
        <w:rPr>
          <w:rFonts w:ascii="Tahoma" w:hAnsi="Tahoma" w:cs="Tahoma"/>
          <w:bCs/>
          <w:sz w:val="20"/>
          <w:szCs w:val="20"/>
        </w:rPr>
        <w:t>ubezpieczenia maszyn i urządzeń od awarii,</w:t>
      </w:r>
    </w:p>
    <w:p w:rsidR="00A20745" w:rsidRPr="00A20745" w:rsidRDefault="00A20745" w:rsidP="000654D9">
      <w:pPr>
        <w:numPr>
          <w:ilvl w:val="0"/>
          <w:numId w:val="65"/>
        </w:numPr>
        <w:jc w:val="both"/>
        <w:rPr>
          <w:rFonts w:ascii="Tahoma" w:hAnsi="Tahoma" w:cs="Tahoma"/>
          <w:bCs/>
          <w:sz w:val="20"/>
          <w:szCs w:val="20"/>
        </w:rPr>
      </w:pPr>
      <w:r w:rsidRPr="00A20745">
        <w:rPr>
          <w:rFonts w:ascii="Tahoma" w:hAnsi="Tahoma" w:cs="Tahoma"/>
          <w:bCs/>
          <w:sz w:val="20"/>
          <w:szCs w:val="20"/>
        </w:rPr>
        <w:t xml:space="preserve">ubezpieczenia następstw nieszczęśliwych wypadków osób skazanych, </w:t>
      </w:r>
    </w:p>
    <w:p w:rsidR="001D07F3" w:rsidRPr="00A20745" w:rsidRDefault="001D07F3" w:rsidP="001D07F3">
      <w:pPr>
        <w:pStyle w:val="LucaCash"/>
        <w:spacing w:line="240" w:lineRule="auto"/>
        <w:ind w:left="454"/>
        <w:jc w:val="both"/>
        <w:rPr>
          <w:rFonts w:ascii="Tahoma" w:hAnsi="Tahoma" w:cs="Tahoma"/>
          <w:sz w:val="20"/>
          <w:szCs w:val="20"/>
        </w:rPr>
      </w:pPr>
      <w:r w:rsidRPr="00A20745">
        <w:rPr>
          <w:rFonts w:ascii="Tahoma" w:hAnsi="Tahoma" w:cs="Tahoma"/>
          <w:sz w:val="20"/>
          <w:szCs w:val="20"/>
        </w:rPr>
        <w:t>nie przekroczy 30%. Wskaźnik szkodowości to procentowy stosunek kwot wypłaconych odszkodowań i rezerw na poczet niewypłaconych odszkodowań do zainkasowanej składki.”</w:t>
      </w:r>
    </w:p>
    <w:p w:rsidR="001D07F3" w:rsidRPr="00A20745" w:rsidRDefault="001D07F3" w:rsidP="001D07F3">
      <w:pPr>
        <w:pStyle w:val="LucaCash"/>
        <w:spacing w:line="240" w:lineRule="auto"/>
        <w:ind w:left="454"/>
        <w:jc w:val="both"/>
        <w:rPr>
          <w:rFonts w:ascii="Tahoma" w:hAnsi="Tahoma" w:cs="Tahoma"/>
          <w:sz w:val="20"/>
          <w:szCs w:val="20"/>
        </w:rPr>
      </w:pPr>
      <w:r w:rsidRPr="00A20745">
        <w:rPr>
          <w:rFonts w:ascii="Tahoma" w:hAnsi="Tahoma" w:cs="Tahoma"/>
          <w:sz w:val="20"/>
          <w:szCs w:val="20"/>
        </w:rPr>
        <w:t>- Dotyczy I części zamówienia.</w:t>
      </w:r>
    </w:p>
    <w:p w:rsidR="001D07F3" w:rsidRPr="00A20745" w:rsidRDefault="005F63C1" w:rsidP="001D07F3">
      <w:pPr>
        <w:pStyle w:val="LucaCash"/>
        <w:numPr>
          <w:ilvl w:val="0"/>
          <w:numId w:val="9"/>
        </w:numPr>
        <w:spacing w:before="120" w:line="240" w:lineRule="auto"/>
        <w:jc w:val="both"/>
        <w:rPr>
          <w:rFonts w:ascii="Tahoma" w:hAnsi="Tahoma" w:cs="Tahoma"/>
          <w:sz w:val="20"/>
          <w:szCs w:val="20"/>
        </w:rPr>
      </w:pPr>
      <w:r w:rsidRPr="00A20745">
        <w:rPr>
          <w:rFonts w:ascii="Tahoma" w:hAnsi="Tahoma" w:cs="Tahoma"/>
          <w:sz w:val="20"/>
        </w:rPr>
        <w:t>Ubezpieczyciel</w:t>
      </w:r>
      <w:r w:rsidRPr="00A20745">
        <w:rPr>
          <w:rFonts w:ascii="Tahoma" w:hAnsi="Tahoma" w:cs="Tahoma"/>
          <w:bCs/>
          <w:sz w:val="20"/>
        </w:rPr>
        <w:t xml:space="preserve"> zobowiązany będzie do przedstawiania Ubezpieczającemu na jego wniosek, w terminie nie dłuższym niż 14 dni, raportów szkodowych obejmujących wszystkie ubezpieczenia objęte przedmiotem umowy. Raport szkodowy zawierać będzie co najmniej: nr szkody, datę powstania szkody, datę zgłoszenia szkody do ubezpieczyciela, przedmiot szkody, przyczynę szkody, wysokość odszkodowania, wysokość rezerw, informację o odmowie. Na wniosek ubezpieczającego ubezpieczyciel poda informację o aktualnych wysokościach sum ubezpieczenia /gwarancyjnej / limitów  odpowiedzialności uwzględniających wypłacone odszkodowania</w:t>
      </w:r>
      <w:r w:rsidR="001D07F3" w:rsidRPr="00A20745">
        <w:rPr>
          <w:rFonts w:ascii="Tahoma" w:hAnsi="Tahoma" w:cs="Tahoma"/>
          <w:sz w:val="20"/>
          <w:szCs w:val="20"/>
        </w:rPr>
        <w:t>.</w:t>
      </w:r>
    </w:p>
    <w:p w:rsidR="006F2C7A" w:rsidRPr="00A20745" w:rsidRDefault="006F2C7A" w:rsidP="006F2C7A">
      <w:pPr>
        <w:pStyle w:val="LucaCash"/>
        <w:numPr>
          <w:ilvl w:val="0"/>
          <w:numId w:val="9"/>
        </w:numPr>
        <w:spacing w:before="120" w:line="240" w:lineRule="auto"/>
        <w:jc w:val="both"/>
        <w:rPr>
          <w:rFonts w:ascii="Tahoma" w:hAnsi="Tahoma" w:cs="Tahoma"/>
          <w:sz w:val="20"/>
          <w:szCs w:val="20"/>
        </w:rPr>
      </w:pPr>
      <w:r w:rsidRPr="00A20745">
        <w:rPr>
          <w:rFonts w:ascii="Tahoma" w:hAnsi="Tahoma" w:cs="Tahoma"/>
          <w:sz w:val="20"/>
          <w:szCs w:val="20"/>
        </w:rPr>
        <w:t>Ubezpieczyciel zobowiązany będzie powiadomić ubezpieczonego (w terminie 14 dni) o każdym przypadku wpłynięcia roszczenia z tytułu ubezpieczenia odpowiedzialności cywilnej, które wpłynie bezpośrednio do ubezpieczyciela na podstawie art. 822 § 4 K.C., a po rozpatrzeniu roszczenia niezwłocznie przekazać Ubezpieczonemu kopię decyzji w sprawie.</w:t>
      </w:r>
    </w:p>
    <w:p w:rsidR="001D07F3" w:rsidRPr="00A20745" w:rsidRDefault="001D07F3" w:rsidP="001D07F3">
      <w:pPr>
        <w:pStyle w:val="LucaCash"/>
        <w:numPr>
          <w:ilvl w:val="0"/>
          <w:numId w:val="9"/>
        </w:numPr>
        <w:spacing w:before="120" w:line="240" w:lineRule="auto"/>
        <w:jc w:val="both"/>
        <w:rPr>
          <w:rFonts w:ascii="Tahoma" w:hAnsi="Tahoma" w:cs="Tahoma"/>
          <w:sz w:val="20"/>
          <w:szCs w:val="20"/>
        </w:rPr>
      </w:pPr>
      <w:r w:rsidRPr="00A20745">
        <w:rPr>
          <w:rFonts w:ascii="Tahoma" w:hAnsi="Tahoma" w:cs="Tahoma"/>
          <w:sz w:val="20"/>
          <w:szCs w:val="20"/>
        </w:rPr>
        <w:t xml:space="preserve">Ubezpieczający zastrzega w odniesieniu do ubezpieczycieli działających w formie Towarzystwa ubezpieczeń wzajemnych (TUW), iż nie przewiduje zostać członkiem TUW, w związku z czym w żadnym razie nie będzie zobowiązany do udziału w pokrywaniu straty TUW przez wnoszenie dodatkowej składki ubezpieczeniowej. Możliwość zawarcia umowy ubezpieczenia bez uzyskania </w:t>
      </w:r>
      <w:proofErr w:type="spellStart"/>
      <w:r w:rsidRPr="00A20745">
        <w:rPr>
          <w:rFonts w:ascii="Tahoma" w:hAnsi="Tahoma" w:cs="Tahoma"/>
          <w:sz w:val="20"/>
          <w:szCs w:val="20"/>
        </w:rPr>
        <w:t>członkowstwa</w:t>
      </w:r>
      <w:proofErr w:type="spellEnd"/>
      <w:r w:rsidRPr="00A20745">
        <w:rPr>
          <w:rFonts w:ascii="Tahoma" w:hAnsi="Tahoma" w:cs="Tahoma"/>
          <w:sz w:val="20"/>
          <w:szCs w:val="20"/>
        </w:rPr>
        <w:t xml:space="preserve"> w TUW musi wynikać ze statutu TUW, zgodnie z art. 111 ust. 2 </w:t>
      </w:r>
      <w:r w:rsidRPr="00A20745">
        <w:rPr>
          <w:rFonts w:ascii="Tahoma" w:eastAsia="TimesNewRoman" w:hAnsi="Tahoma" w:cs="Tahoma"/>
          <w:sz w:val="20"/>
          <w:szCs w:val="20"/>
        </w:rPr>
        <w:t>ustawy z dnia 11 września 2015 r. o działalności ubezpieczeniowej i reasekuracyjnej</w:t>
      </w:r>
      <w:r w:rsidR="00C74851" w:rsidRPr="00A20745">
        <w:rPr>
          <w:rFonts w:ascii="Tahoma" w:eastAsia="TimesNewRoman" w:hAnsi="Tahoma" w:cs="Tahoma"/>
          <w:sz w:val="20"/>
          <w:szCs w:val="20"/>
        </w:rPr>
        <w:t xml:space="preserve"> (</w:t>
      </w:r>
      <w:proofErr w:type="spellStart"/>
      <w:r w:rsidR="00C74851" w:rsidRPr="00A20745">
        <w:rPr>
          <w:rFonts w:ascii="Tahoma" w:hAnsi="Tahoma" w:cs="Tahoma"/>
          <w:bCs/>
          <w:sz w:val="20"/>
          <w:szCs w:val="20"/>
        </w:rPr>
        <w:t>t.j</w:t>
      </w:r>
      <w:proofErr w:type="spellEnd"/>
      <w:r w:rsidR="00C74851" w:rsidRPr="00A20745">
        <w:rPr>
          <w:rFonts w:ascii="Tahoma" w:hAnsi="Tahoma" w:cs="Tahoma"/>
          <w:bCs/>
          <w:sz w:val="20"/>
          <w:szCs w:val="20"/>
        </w:rPr>
        <w:t xml:space="preserve">. Dz. U. z 2019 r. poz. 381 z </w:t>
      </w:r>
      <w:proofErr w:type="spellStart"/>
      <w:r w:rsidR="00C74851" w:rsidRPr="00A20745">
        <w:rPr>
          <w:rFonts w:ascii="Tahoma" w:hAnsi="Tahoma" w:cs="Tahoma"/>
          <w:bCs/>
          <w:sz w:val="20"/>
          <w:szCs w:val="20"/>
        </w:rPr>
        <w:t>późn</w:t>
      </w:r>
      <w:proofErr w:type="spellEnd"/>
      <w:r w:rsidR="00C74851" w:rsidRPr="00A20745">
        <w:rPr>
          <w:rFonts w:ascii="Tahoma" w:hAnsi="Tahoma" w:cs="Tahoma"/>
          <w:bCs/>
          <w:sz w:val="20"/>
          <w:szCs w:val="20"/>
        </w:rPr>
        <w:t>. zm.</w:t>
      </w:r>
      <w:r w:rsidR="00C74851" w:rsidRPr="00A20745">
        <w:rPr>
          <w:rFonts w:ascii="Tahoma" w:hAnsi="Tahoma" w:cs="Tahoma"/>
          <w:sz w:val="20"/>
          <w:szCs w:val="20"/>
        </w:rPr>
        <w:t>).</w:t>
      </w:r>
    </w:p>
    <w:p w:rsidR="001D07F3" w:rsidRPr="00A20745" w:rsidRDefault="001D07F3" w:rsidP="001D07F3">
      <w:pPr>
        <w:autoSpaceDE w:val="0"/>
        <w:autoSpaceDN w:val="0"/>
        <w:adjustRightInd w:val="0"/>
        <w:ind w:left="360"/>
        <w:rPr>
          <w:rFonts w:ascii="Tahoma" w:eastAsia="TimesNewRoman" w:hAnsi="Tahoma" w:cs="Tahoma"/>
          <w:sz w:val="20"/>
          <w:szCs w:val="20"/>
        </w:rPr>
      </w:pPr>
    </w:p>
    <w:p w:rsidR="001D07F3" w:rsidRPr="00A20745" w:rsidRDefault="001D07F3" w:rsidP="001D07F3">
      <w:pPr>
        <w:pStyle w:val="LucaCash"/>
        <w:spacing w:line="240" w:lineRule="auto"/>
        <w:jc w:val="both"/>
        <w:rPr>
          <w:rFonts w:ascii="Tahoma" w:hAnsi="Tahoma" w:cs="Tahoma"/>
          <w:b/>
          <w:sz w:val="20"/>
          <w:szCs w:val="20"/>
        </w:rPr>
      </w:pPr>
    </w:p>
    <w:p w:rsidR="001D07F3" w:rsidRPr="00A20745" w:rsidRDefault="001D07F3" w:rsidP="001D07F3">
      <w:pPr>
        <w:pStyle w:val="LucaCash"/>
        <w:spacing w:line="240" w:lineRule="auto"/>
        <w:jc w:val="both"/>
        <w:rPr>
          <w:rFonts w:ascii="Tahoma" w:hAnsi="Tahoma" w:cs="Tahoma"/>
          <w:b/>
          <w:sz w:val="20"/>
          <w:szCs w:val="20"/>
        </w:rPr>
      </w:pPr>
    </w:p>
    <w:p w:rsidR="001D07F3" w:rsidRPr="00A20745" w:rsidRDefault="00705AE4" w:rsidP="001D07F3">
      <w:pPr>
        <w:pStyle w:val="LucaCash"/>
        <w:pBdr>
          <w:top w:val="single" w:sz="4" w:space="1" w:color="auto"/>
          <w:left w:val="single" w:sz="4" w:space="4" w:color="auto"/>
          <w:bottom w:val="single" w:sz="4" w:space="1" w:color="auto"/>
          <w:right w:val="single" w:sz="4" w:space="4" w:color="auto"/>
        </w:pBdr>
        <w:spacing w:line="240" w:lineRule="auto"/>
        <w:jc w:val="both"/>
        <w:rPr>
          <w:rFonts w:ascii="Tahoma" w:hAnsi="Tahoma" w:cs="Tahoma"/>
          <w:b/>
          <w:sz w:val="20"/>
          <w:szCs w:val="20"/>
        </w:rPr>
      </w:pPr>
      <w:r w:rsidRPr="00A20745">
        <w:rPr>
          <w:rFonts w:ascii="Tahoma" w:hAnsi="Tahoma" w:cs="Tahoma"/>
          <w:b/>
          <w:sz w:val="20"/>
          <w:szCs w:val="20"/>
        </w:rPr>
        <w:t>7</w:t>
      </w:r>
      <w:r w:rsidR="001D07F3" w:rsidRPr="00A20745">
        <w:rPr>
          <w:rFonts w:ascii="Tahoma" w:hAnsi="Tahoma" w:cs="Tahoma"/>
          <w:b/>
          <w:sz w:val="20"/>
          <w:szCs w:val="20"/>
        </w:rPr>
        <w:t>. TREŚĆ KLAUZUL DODATKOWYCH (obligatoryjnych i fakultatywnych).</w:t>
      </w:r>
    </w:p>
    <w:p w:rsidR="001D07F3" w:rsidRPr="00A20745" w:rsidRDefault="001D07F3" w:rsidP="001D07F3">
      <w:pPr>
        <w:pStyle w:val="LucaCash"/>
        <w:spacing w:line="240" w:lineRule="auto"/>
        <w:jc w:val="both"/>
        <w:rPr>
          <w:rFonts w:ascii="Tahoma" w:hAnsi="Tahoma" w:cs="Tahoma"/>
          <w:sz w:val="20"/>
          <w:szCs w:val="20"/>
        </w:rPr>
      </w:pPr>
    </w:p>
    <w:p w:rsidR="001D07F3" w:rsidRPr="00A20745" w:rsidRDefault="001D07F3" w:rsidP="001D07F3">
      <w:pPr>
        <w:pStyle w:val="LucaCash"/>
        <w:spacing w:line="240" w:lineRule="auto"/>
        <w:jc w:val="both"/>
        <w:rPr>
          <w:rFonts w:ascii="Tahoma" w:hAnsi="Tahoma" w:cs="Tahoma"/>
          <w:b/>
          <w:bCs/>
          <w:sz w:val="20"/>
          <w:szCs w:val="20"/>
        </w:rPr>
      </w:pPr>
      <w:r w:rsidRPr="00A20745">
        <w:rPr>
          <w:rFonts w:ascii="Tahoma" w:hAnsi="Tahoma" w:cs="Tahoma"/>
          <w:b/>
          <w:sz w:val="20"/>
          <w:szCs w:val="20"/>
        </w:rPr>
        <w:t xml:space="preserve">KLAUZULA AB 01 </w:t>
      </w:r>
      <w:r w:rsidRPr="00A20745">
        <w:rPr>
          <w:rFonts w:ascii="Tahoma" w:hAnsi="Tahoma" w:cs="Tahoma"/>
          <w:b/>
          <w:iCs/>
          <w:sz w:val="20"/>
          <w:szCs w:val="20"/>
        </w:rPr>
        <w:t>KLAUZULA</w:t>
      </w:r>
      <w:r w:rsidRPr="00A20745">
        <w:rPr>
          <w:rFonts w:ascii="Tahoma" w:hAnsi="Tahoma" w:cs="Tahoma"/>
          <w:b/>
          <w:bCs/>
          <w:sz w:val="20"/>
          <w:szCs w:val="20"/>
        </w:rPr>
        <w:t xml:space="preserve"> AUTOMATYCZNEGO POKRYCIA I AUTOMATYCZNEGO ZMNIEJSZENIA SUMY UBEZPIECZENIA</w:t>
      </w:r>
    </w:p>
    <w:p w:rsidR="001D07F3" w:rsidRPr="00A20745" w:rsidRDefault="001D07F3" w:rsidP="001D07F3">
      <w:pPr>
        <w:jc w:val="both"/>
        <w:rPr>
          <w:rFonts w:ascii="Tahoma" w:hAnsi="Tahoma" w:cs="Tahoma"/>
          <w:sz w:val="20"/>
          <w:szCs w:val="20"/>
        </w:rPr>
      </w:pPr>
      <w:r w:rsidRPr="00A20745">
        <w:rPr>
          <w:rFonts w:ascii="Tahoma" w:hAnsi="Tahoma" w:cs="Tahoma"/>
          <w:sz w:val="20"/>
          <w:szCs w:val="20"/>
        </w:rPr>
        <w:t>Ubezpieczyciel zwiększając odpowiednio sumę ubezpieczenia, obejmuje automatyczną ochroną ubezpieczeniową, bez konieczności wcześniejszej deklaracji:</w:t>
      </w:r>
    </w:p>
    <w:p w:rsidR="001D07F3" w:rsidRPr="00A20745" w:rsidRDefault="001D07F3" w:rsidP="001D07F3">
      <w:pPr>
        <w:numPr>
          <w:ilvl w:val="0"/>
          <w:numId w:val="4"/>
        </w:numPr>
        <w:ind w:left="426"/>
        <w:jc w:val="both"/>
        <w:rPr>
          <w:rFonts w:ascii="Tahoma" w:hAnsi="Tahoma" w:cs="Tahoma"/>
          <w:sz w:val="20"/>
          <w:szCs w:val="20"/>
        </w:rPr>
      </w:pPr>
      <w:r w:rsidRPr="00A20745">
        <w:rPr>
          <w:rFonts w:ascii="Tahoma" w:hAnsi="Tahoma" w:cs="Tahoma"/>
          <w:sz w:val="20"/>
          <w:szCs w:val="20"/>
        </w:rPr>
        <w:t>nowo nabyte mienie:</w:t>
      </w:r>
    </w:p>
    <w:p w:rsidR="001D07F3" w:rsidRPr="00A20745" w:rsidRDefault="001D07F3" w:rsidP="001D07F3">
      <w:pPr>
        <w:numPr>
          <w:ilvl w:val="0"/>
          <w:numId w:val="3"/>
        </w:numPr>
        <w:ind w:left="709"/>
        <w:jc w:val="both"/>
        <w:rPr>
          <w:rFonts w:ascii="Tahoma" w:hAnsi="Tahoma" w:cs="Tahoma"/>
          <w:sz w:val="20"/>
          <w:szCs w:val="20"/>
        </w:rPr>
      </w:pPr>
      <w:r w:rsidRPr="00A20745">
        <w:rPr>
          <w:rFonts w:ascii="Tahoma" w:hAnsi="Tahoma" w:cs="Tahoma"/>
          <w:sz w:val="20"/>
          <w:szCs w:val="20"/>
        </w:rPr>
        <w:t>w okresie pomiędzy datą przyjętą do ustalenia sumy ubezpieczenia przy zawarciu umowy ubezpieczenia a końcem pierwszego półrocza trwania tej umowy (przyjmując, że datą tą jest 31 grudnia),</w:t>
      </w:r>
    </w:p>
    <w:p w:rsidR="001D07F3" w:rsidRPr="00A20745" w:rsidRDefault="001D07F3" w:rsidP="001D07F3">
      <w:pPr>
        <w:numPr>
          <w:ilvl w:val="0"/>
          <w:numId w:val="3"/>
        </w:numPr>
        <w:ind w:left="709"/>
        <w:jc w:val="both"/>
        <w:rPr>
          <w:rFonts w:ascii="Tahoma" w:hAnsi="Tahoma" w:cs="Tahoma"/>
          <w:sz w:val="20"/>
          <w:szCs w:val="20"/>
        </w:rPr>
      </w:pPr>
      <w:r w:rsidRPr="00A20745">
        <w:rPr>
          <w:rFonts w:ascii="Tahoma" w:hAnsi="Tahoma" w:cs="Tahoma"/>
          <w:sz w:val="20"/>
          <w:szCs w:val="20"/>
        </w:rPr>
        <w:t>w okresie następnego półrocza trwania umowy ubezpieczenia (licząc od 01 stycznia).</w:t>
      </w:r>
    </w:p>
    <w:p w:rsidR="001D07F3" w:rsidRPr="00A20745" w:rsidRDefault="001D07F3" w:rsidP="001D07F3">
      <w:pPr>
        <w:numPr>
          <w:ilvl w:val="0"/>
          <w:numId w:val="4"/>
        </w:numPr>
        <w:ind w:left="426"/>
        <w:jc w:val="both"/>
        <w:rPr>
          <w:rFonts w:ascii="Tahoma" w:hAnsi="Tahoma" w:cs="Tahoma"/>
          <w:sz w:val="20"/>
          <w:szCs w:val="20"/>
        </w:rPr>
      </w:pPr>
      <w:r w:rsidRPr="00A20745">
        <w:rPr>
          <w:rFonts w:ascii="Tahoma" w:hAnsi="Tahoma" w:cs="Tahoma"/>
          <w:sz w:val="20"/>
          <w:szCs w:val="20"/>
        </w:rPr>
        <w:lastRenderedPageBreak/>
        <w:t>już ubezpieczone mienie - w części odpowiadającej wzrostowi wartości tego mienia wynikającemu z:</w:t>
      </w:r>
    </w:p>
    <w:p w:rsidR="001D07F3" w:rsidRPr="00A20745" w:rsidRDefault="001D07F3" w:rsidP="001D07F3">
      <w:pPr>
        <w:numPr>
          <w:ilvl w:val="1"/>
          <w:numId w:val="4"/>
        </w:numPr>
        <w:tabs>
          <w:tab w:val="clear" w:pos="1424"/>
          <w:tab w:val="num" w:pos="720"/>
        </w:tabs>
        <w:ind w:left="709" w:hanging="283"/>
        <w:jc w:val="both"/>
        <w:rPr>
          <w:rFonts w:ascii="Tahoma" w:hAnsi="Tahoma" w:cs="Tahoma"/>
          <w:sz w:val="20"/>
          <w:szCs w:val="20"/>
        </w:rPr>
      </w:pPr>
      <w:r w:rsidRPr="00A20745">
        <w:rPr>
          <w:rFonts w:ascii="Tahoma" w:hAnsi="Tahoma" w:cs="Tahoma"/>
          <w:sz w:val="20"/>
          <w:szCs w:val="20"/>
        </w:rPr>
        <w:t>ulepszenia (modernizacji, remontu, itp.),</w:t>
      </w:r>
    </w:p>
    <w:p w:rsidR="001D07F3" w:rsidRPr="00A20745" w:rsidRDefault="001D07F3" w:rsidP="001D07F3">
      <w:pPr>
        <w:numPr>
          <w:ilvl w:val="1"/>
          <w:numId w:val="4"/>
        </w:numPr>
        <w:tabs>
          <w:tab w:val="clear" w:pos="1424"/>
          <w:tab w:val="num" w:pos="720"/>
        </w:tabs>
        <w:spacing w:after="120"/>
        <w:ind w:left="709" w:hanging="284"/>
        <w:jc w:val="both"/>
        <w:rPr>
          <w:rFonts w:ascii="Tahoma" w:hAnsi="Tahoma" w:cs="Tahoma"/>
          <w:sz w:val="20"/>
          <w:szCs w:val="20"/>
        </w:rPr>
      </w:pPr>
      <w:r w:rsidRPr="00A20745">
        <w:rPr>
          <w:rFonts w:ascii="Tahoma" w:hAnsi="Tahoma" w:cs="Tahoma"/>
          <w:sz w:val="20"/>
          <w:szCs w:val="20"/>
        </w:rPr>
        <w:t>ustalonego prawem obowiązku przeszacowania wartości.</w:t>
      </w:r>
    </w:p>
    <w:p w:rsidR="00C74851" w:rsidRPr="00A20745" w:rsidRDefault="001D07F3" w:rsidP="001D07F3">
      <w:pPr>
        <w:pStyle w:val="LucaCash"/>
        <w:spacing w:line="240" w:lineRule="auto"/>
        <w:jc w:val="both"/>
        <w:rPr>
          <w:rFonts w:ascii="Tahoma" w:hAnsi="Tahoma" w:cs="Tahoma"/>
          <w:sz w:val="20"/>
          <w:szCs w:val="20"/>
        </w:rPr>
      </w:pPr>
      <w:r w:rsidRPr="00A20745">
        <w:rPr>
          <w:rFonts w:ascii="Tahoma" w:hAnsi="Tahoma" w:cs="Tahoma"/>
          <w:sz w:val="20"/>
          <w:szCs w:val="20"/>
        </w:rPr>
        <w:t xml:space="preserve">Odpowiedzialność ubezpieczyciela rozpoczyna się z chwilą zwiększenia sumy ubezpieczenia. Suma ubezpieczenia ulega zwiększeniu z chwilą przejścia na Ubezpieczającego/ ubezpieczonego  ryzyka związanego z odpowiednio posiadaniem i/lub wzrostem wartości mienia. Odpowiedzialność ubezpieczyciela w stosunku do automatycznie - na mocy niniejszej klauzuli - ubezpieczonego mienia, ograniczona jest do kwoty odpowiadającej 20% (liczonej łącznie dla ubezpieczenia od wszystkich ryzyk oraz sprzętu elektronicznego od wszystkich ryzyk) łącznej i aktualnej (na dzień zgłoszenia) sumy ubezpieczenia mienia, do którego niniejsza klauzula ma zastosowanie. Jeżeli łączna wartość ubezpieczeniowa nabytego mienia przekracza przyjęty w klauzuli limit, mienie to na wniosek ubezpieczającego zostanie ubezpieczone na ogólnych zasadach określonych w niniejszej umowie ubezpieczenia. Ubezpieczający zgłosi ubezpieczycielowi kwotę, o jaką w każdym okresie została zwiększona suma oraz – jeżeli taki obowiązek wynika z innych postanowień umowy ubezpieczenia – wyspecyfikuje nowo nabyte, ulepszone lub przeszacowane mienie. Zgłoszenie będzie dokonywane w terminie do </w:t>
      </w:r>
      <w:r w:rsidRPr="00A20745">
        <w:rPr>
          <w:rFonts w:ascii="Tahoma" w:hAnsi="Tahoma" w:cs="Tahoma"/>
          <w:bCs/>
          <w:sz w:val="20"/>
          <w:szCs w:val="20"/>
        </w:rPr>
        <w:t>60</w:t>
      </w:r>
      <w:r w:rsidRPr="00A20745">
        <w:rPr>
          <w:rFonts w:ascii="Tahoma" w:hAnsi="Tahoma" w:cs="Tahoma"/>
          <w:sz w:val="20"/>
          <w:szCs w:val="20"/>
        </w:rPr>
        <w:t xml:space="preserve"> dni </w:t>
      </w:r>
      <w:r w:rsidR="00C74851" w:rsidRPr="00A20745">
        <w:rPr>
          <w:rFonts w:ascii="Tahoma" w:hAnsi="Tahoma" w:cs="Tahoma"/>
          <w:sz w:val="20"/>
          <w:szCs w:val="20"/>
        </w:rPr>
        <w:t>po zakończeniu  każdego półrocza okresu ubezpieczenia</w:t>
      </w:r>
      <w:r w:rsidRPr="00A20745">
        <w:rPr>
          <w:rFonts w:ascii="Tahoma" w:hAnsi="Tahoma" w:cs="Tahoma"/>
          <w:sz w:val="20"/>
          <w:szCs w:val="20"/>
        </w:rPr>
        <w:t>.</w:t>
      </w:r>
    </w:p>
    <w:p w:rsidR="00C74851" w:rsidRPr="00A20745" w:rsidRDefault="00C74851" w:rsidP="001D07F3">
      <w:pPr>
        <w:pStyle w:val="LucaCash"/>
        <w:spacing w:line="240" w:lineRule="auto"/>
        <w:jc w:val="both"/>
        <w:rPr>
          <w:rFonts w:ascii="Tahoma" w:hAnsi="Tahoma" w:cs="Tahoma"/>
          <w:sz w:val="20"/>
          <w:szCs w:val="20"/>
        </w:rPr>
      </w:pPr>
      <w:r w:rsidRPr="00A20745">
        <w:rPr>
          <w:rFonts w:ascii="Tahoma" w:hAnsi="Tahoma" w:cs="Tahoma"/>
          <w:sz w:val="20"/>
          <w:szCs w:val="20"/>
        </w:rPr>
        <w:t>Za udzielenie określonej w klauzuli ochrony należy się składka wg stawki ustalonej w umowie ubezpieczenia, z wyjątkiem ochrony za to półrocze okresu ubezpieczenia, za które dokonano zgłoszenia, gdzie składkę ustala się wg połowy tej stawki.</w:t>
      </w:r>
    </w:p>
    <w:p w:rsidR="001D07F3" w:rsidRPr="00A20745" w:rsidRDefault="001D07F3" w:rsidP="001D07F3">
      <w:pPr>
        <w:pStyle w:val="LucaCash"/>
        <w:spacing w:line="240" w:lineRule="auto"/>
        <w:jc w:val="both"/>
        <w:rPr>
          <w:rFonts w:ascii="Tahoma" w:hAnsi="Tahoma" w:cs="Tahoma"/>
          <w:sz w:val="20"/>
          <w:szCs w:val="20"/>
        </w:rPr>
      </w:pPr>
      <w:r w:rsidRPr="00A20745">
        <w:rPr>
          <w:rFonts w:ascii="Tahoma" w:hAnsi="Tahoma" w:cs="Tahoma"/>
          <w:sz w:val="20"/>
          <w:szCs w:val="20"/>
        </w:rPr>
        <w:t>W przypadku, gdy wzrost wartości mienia nie przekroczy 5% łącznej (liczonej łącznie dla ubezpieczenia mienia od wszystkich ryzyk oraz sprzętu elektronicznego od wszystkich ryzyk) i aktualnej sumy ubezpieczenia składka nie będzie naliczana.</w:t>
      </w:r>
    </w:p>
    <w:p w:rsidR="001D07F3" w:rsidRPr="00A20745" w:rsidRDefault="001D07F3" w:rsidP="001D07F3">
      <w:pPr>
        <w:pStyle w:val="LucaCash"/>
        <w:spacing w:line="240" w:lineRule="auto"/>
        <w:jc w:val="both"/>
        <w:rPr>
          <w:rFonts w:ascii="Tahoma" w:hAnsi="Tahoma" w:cs="Tahoma"/>
          <w:sz w:val="20"/>
          <w:szCs w:val="20"/>
        </w:rPr>
      </w:pPr>
      <w:r w:rsidRPr="00A20745">
        <w:rPr>
          <w:rFonts w:ascii="Tahoma" w:hAnsi="Tahoma" w:cs="Tahoma"/>
          <w:sz w:val="20"/>
          <w:szCs w:val="20"/>
        </w:rPr>
        <w:t xml:space="preserve">W przypadku, gdy w okresie pomiędzy datą przyjętą do ustalenia sumy ubezpieczenia przy zawarciu umowy ubezpieczenia a końcem okresu ubezpieczenia, suma ubezpieczenia ulegnie zmniejszeniu wskutek zbycia lub likwidacji mienia (nie dotyczy przewłaszczenia na zabezpieczenie lub zastawu), Ubezpieczającemu przysługuje zwrot </w:t>
      </w:r>
      <w:r w:rsidRPr="00A20745">
        <w:rPr>
          <w:rFonts w:ascii="Tahoma" w:hAnsi="Tahoma" w:cs="Tahoma"/>
          <w:bCs/>
          <w:sz w:val="20"/>
          <w:szCs w:val="20"/>
        </w:rPr>
        <w:t>całości</w:t>
      </w:r>
      <w:r w:rsidRPr="00A20745">
        <w:rPr>
          <w:rFonts w:ascii="Tahoma" w:hAnsi="Tahoma" w:cs="Tahoma"/>
          <w:sz w:val="20"/>
          <w:szCs w:val="20"/>
        </w:rPr>
        <w:t xml:space="preserve"> składki </w:t>
      </w:r>
      <w:r w:rsidRPr="00A20745">
        <w:rPr>
          <w:rFonts w:ascii="Tahoma" w:hAnsi="Tahoma" w:cs="Tahoma"/>
          <w:bCs/>
          <w:sz w:val="20"/>
          <w:szCs w:val="20"/>
        </w:rPr>
        <w:t>należnej</w:t>
      </w:r>
      <w:r w:rsidRPr="00A20745">
        <w:rPr>
          <w:rFonts w:ascii="Tahoma" w:hAnsi="Tahoma" w:cs="Tahoma"/>
          <w:sz w:val="20"/>
          <w:szCs w:val="20"/>
        </w:rPr>
        <w:t xml:space="preserve"> za okres niewykorzystanej ochrony ubezpieczeniowej </w:t>
      </w:r>
      <w:r w:rsidRPr="00A20745">
        <w:rPr>
          <w:rFonts w:ascii="Tahoma" w:hAnsi="Tahoma" w:cs="Tahoma"/>
          <w:bCs/>
          <w:sz w:val="20"/>
          <w:szCs w:val="20"/>
        </w:rPr>
        <w:t>na zasadach analogicznych</w:t>
      </w:r>
      <w:r w:rsidRPr="00A20745">
        <w:rPr>
          <w:rFonts w:ascii="Tahoma" w:hAnsi="Tahoma" w:cs="Tahoma"/>
          <w:sz w:val="20"/>
          <w:szCs w:val="20"/>
        </w:rPr>
        <w:t>.</w:t>
      </w:r>
    </w:p>
    <w:p w:rsidR="001D07F3" w:rsidRPr="00A20745" w:rsidRDefault="001D07F3" w:rsidP="001D07F3">
      <w:pPr>
        <w:pStyle w:val="Tekstpodstawowy3"/>
        <w:spacing w:before="120"/>
        <w:jc w:val="both"/>
        <w:rPr>
          <w:rFonts w:ascii="Tahoma" w:hAnsi="Tahoma" w:cs="Tahoma"/>
          <w:bCs/>
          <w:sz w:val="20"/>
          <w:szCs w:val="20"/>
        </w:rPr>
      </w:pPr>
      <w:r w:rsidRPr="00A20745">
        <w:rPr>
          <w:rFonts w:ascii="Tahoma" w:hAnsi="Tahoma" w:cs="Tahoma"/>
          <w:sz w:val="20"/>
          <w:szCs w:val="20"/>
        </w:rPr>
        <w:t>Dla potrzeb niniejszej klauzuli automatycznego pokrycia uznaje się, że z chwilą podpisania protokołu zdawczo-odbiorczego lub po uzyskaniu faktury ryzyko związane z posiadaniem i/lub wzrostem wartości mienia przechodzi na ubezpieczającego</w:t>
      </w:r>
      <w:r w:rsidRPr="00A20745">
        <w:rPr>
          <w:rFonts w:ascii="Tahoma" w:hAnsi="Tahoma" w:cs="Tahoma"/>
          <w:bCs/>
          <w:i/>
          <w:iCs/>
          <w:sz w:val="20"/>
          <w:szCs w:val="20"/>
        </w:rPr>
        <w:t>.</w:t>
      </w:r>
    </w:p>
    <w:p w:rsidR="001D07F3" w:rsidRPr="00A20745" w:rsidRDefault="001D07F3" w:rsidP="001D07F3">
      <w:pPr>
        <w:pStyle w:val="LucaCash"/>
        <w:spacing w:line="240" w:lineRule="auto"/>
        <w:jc w:val="both"/>
        <w:rPr>
          <w:rFonts w:ascii="Tahoma" w:hAnsi="Tahoma" w:cs="Tahoma"/>
          <w:sz w:val="20"/>
          <w:szCs w:val="20"/>
        </w:rPr>
      </w:pPr>
      <w:r w:rsidRPr="00A20745">
        <w:rPr>
          <w:rFonts w:ascii="Tahoma" w:hAnsi="Tahoma" w:cs="Tahoma"/>
          <w:bCs/>
          <w:sz w:val="20"/>
          <w:szCs w:val="20"/>
        </w:rPr>
        <w:t>Przez nabycie należy rozumieć również przyjęcie w posiadanie a przez zbycie utratę posiadania</w:t>
      </w:r>
      <w:r w:rsidRPr="00A20745">
        <w:rPr>
          <w:rFonts w:ascii="Tahoma" w:hAnsi="Tahoma" w:cs="Tahoma"/>
          <w:sz w:val="20"/>
          <w:szCs w:val="20"/>
        </w:rPr>
        <w:t>.</w:t>
      </w:r>
    </w:p>
    <w:p w:rsidR="001D07F3" w:rsidRPr="00A20745" w:rsidRDefault="001D07F3" w:rsidP="001D07F3">
      <w:pPr>
        <w:pStyle w:val="LucaCash"/>
        <w:spacing w:line="240" w:lineRule="auto"/>
        <w:jc w:val="both"/>
        <w:rPr>
          <w:rFonts w:ascii="Tahoma" w:hAnsi="Tahoma" w:cs="Tahoma"/>
          <w:b/>
          <w:sz w:val="20"/>
          <w:szCs w:val="20"/>
        </w:rPr>
      </w:pPr>
    </w:p>
    <w:p w:rsidR="001D07F3" w:rsidRPr="00A20745" w:rsidRDefault="001D07F3" w:rsidP="001D07F3">
      <w:pPr>
        <w:pStyle w:val="LucaCash"/>
        <w:spacing w:line="240" w:lineRule="auto"/>
        <w:jc w:val="both"/>
        <w:rPr>
          <w:rFonts w:ascii="Tahoma" w:hAnsi="Tahoma" w:cs="Tahoma"/>
          <w:b/>
          <w:sz w:val="20"/>
          <w:szCs w:val="20"/>
        </w:rPr>
      </w:pPr>
      <w:r w:rsidRPr="00A20745">
        <w:rPr>
          <w:rFonts w:ascii="Tahoma" w:hAnsi="Tahoma" w:cs="Tahoma"/>
          <w:b/>
          <w:sz w:val="20"/>
          <w:szCs w:val="20"/>
        </w:rPr>
        <w:t xml:space="preserve">KLAUZULA AB 03 </w:t>
      </w:r>
      <w:r w:rsidRPr="00A20745">
        <w:rPr>
          <w:rFonts w:ascii="Tahoma" w:hAnsi="Tahoma" w:cs="Tahoma"/>
          <w:b/>
          <w:iCs/>
          <w:sz w:val="20"/>
          <w:szCs w:val="20"/>
        </w:rPr>
        <w:t>KLAUZULA</w:t>
      </w:r>
      <w:r w:rsidRPr="00A20745">
        <w:rPr>
          <w:rFonts w:ascii="Tahoma" w:hAnsi="Tahoma" w:cs="Tahoma"/>
          <w:b/>
          <w:bCs/>
          <w:sz w:val="20"/>
          <w:szCs w:val="20"/>
        </w:rPr>
        <w:t xml:space="preserve"> </w:t>
      </w:r>
      <w:r w:rsidRPr="00A20745">
        <w:rPr>
          <w:rFonts w:ascii="Tahoma" w:hAnsi="Tahoma" w:cs="Tahoma"/>
          <w:b/>
          <w:sz w:val="20"/>
          <w:szCs w:val="20"/>
        </w:rPr>
        <w:t>REPREZENTANTÓW (do ubezpieczenia mienia)</w:t>
      </w:r>
    </w:p>
    <w:p w:rsidR="001D07F3" w:rsidRPr="00A20745" w:rsidRDefault="001D07F3" w:rsidP="001D07F3">
      <w:pPr>
        <w:pStyle w:val="LucaCash"/>
        <w:spacing w:line="240" w:lineRule="auto"/>
        <w:jc w:val="both"/>
        <w:rPr>
          <w:rFonts w:ascii="Tahoma" w:hAnsi="Tahoma" w:cs="Tahoma"/>
          <w:sz w:val="20"/>
          <w:szCs w:val="20"/>
        </w:rPr>
      </w:pPr>
      <w:r w:rsidRPr="00A20745">
        <w:rPr>
          <w:rFonts w:ascii="Tahoma" w:hAnsi="Tahoma" w:cs="Tahoma"/>
          <w:sz w:val="20"/>
          <w:szCs w:val="20"/>
        </w:rPr>
        <w:t>Ubezpieczyciel nie odpowiada za szkody wyrządzone umyślnie lub wskutek rażącego niedbalstwa Ubezpieczającego oraz osób, za które ponosi odpowiedzialność, przy czym przez wymienione tu osoby rozumie się wyłącznie osoby: Starostę Powiatu, Zastępcy Starosty oraz Sekretarza i Skarbnika.</w:t>
      </w:r>
    </w:p>
    <w:p w:rsidR="001D07F3" w:rsidRPr="00A20745" w:rsidRDefault="001D07F3" w:rsidP="001D07F3">
      <w:pPr>
        <w:pStyle w:val="LucaCash"/>
        <w:spacing w:line="240" w:lineRule="auto"/>
        <w:jc w:val="both"/>
        <w:rPr>
          <w:rFonts w:ascii="Tahoma" w:hAnsi="Tahoma" w:cs="Tahoma"/>
          <w:sz w:val="20"/>
          <w:szCs w:val="20"/>
        </w:rPr>
      </w:pPr>
    </w:p>
    <w:p w:rsidR="001D07F3" w:rsidRPr="00A20745" w:rsidRDefault="001D07F3" w:rsidP="001D07F3">
      <w:pPr>
        <w:pStyle w:val="LucaCash"/>
        <w:spacing w:line="240" w:lineRule="auto"/>
        <w:rPr>
          <w:rFonts w:ascii="Tahoma" w:hAnsi="Tahoma" w:cs="Tahoma"/>
          <w:b/>
          <w:sz w:val="20"/>
          <w:szCs w:val="20"/>
        </w:rPr>
      </w:pPr>
      <w:r w:rsidRPr="00A20745">
        <w:rPr>
          <w:rFonts w:ascii="Tahoma" w:hAnsi="Tahoma" w:cs="Tahoma"/>
          <w:b/>
          <w:sz w:val="20"/>
          <w:szCs w:val="20"/>
        </w:rPr>
        <w:t xml:space="preserve">KLAUZULA AB 03 </w:t>
      </w:r>
      <w:r w:rsidRPr="00A20745">
        <w:rPr>
          <w:rFonts w:ascii="Tahoma" w:hAnsi="Tahoma" w:cs="Tahoma"/>
          <w:b/>
          <w:iCs/>
          <w:sz w:val="20"/>
          <w:szCs w:val="20"/>
        </w:rPr>
        <w:t>KLAUZULA</w:t>
      </w:r>
      <w:r w:rsidRPr="00A20745">
        <w:rPr>
          <w:rFonts w:ascii="Tahoma" w:hAnsi="Tahoma" w:cs="Tahoma"/>
          <w:b/>
          <w:bCs/>
          <w:sz w:val="20"/>
          <w:szCs w:val="20"/>
        </w:rPr>
        <w:t xml:space="preserve"> </w:t>
      </w:r>
      <w:r w:rsidRPr="00A20745">
        <w:rPr>
          <w:rFonts w:ascii="Tahoma" w:hAnsi="Tahoma" w:cs="Tahoma"/>
          <w:b/>
          <w:sz w:val="20"/>
          <w:szCs w:val="20"/>
        </w:rPr>
        <w:t>REPREZENTANTÓW (do ubezpieczenia odpowiedzialności cywilnej)</w:t>
      </w:r>
    </w:p>
    <w:p w:rsidR="001D07F3" w:rsidRPr="00A20745" w:rsidRDefault="001D07F3" w:rsidP="001D07F3">
      <w:pPr>
        <w:pStyle w:val="LucaCash"/>
        <w:spacing w:line="240" w:lineRule="auto"/>
        <w:jc w:val="both"/>
        <w:rPr>
          <w:rFonts w:ascii="Tahoma" w:hAnsi="Tahoma" w:cs="Tahoma"/>
          <w:sz w:val="20"/>
          <w:szCs w:val="20"/>
        </w:rPr>
      </w:pPr>
      <w:r w:rsidRPr="00A20745">
        <w:rPr>
          <w:rFonts w:ascii="Tahoma" w:hAnsi="Tahoma" w:cs="Tahoma"/>
          <w:sz w:val="20"/>
          <w:szCs w:val="20"/>
        </w:rPr>
        <w:t>Ubezpieczyciel nie odpowiada za szkody wyrządzone umyślnie przez Ubezpieczającego oraz osoby, za które ponosi odpowiedzialność, przy czym przez wymienione tu osoby rozumie się wyłącznie osoby: Starostę Powiatu, Zastępcy Starosty oraz Sekretarza i Skarbnika.</w:t>
      </w:r>
    </w:p>
    <w:p w:rsidR="001D07F3" w:rsidRPr="00A20745" w:rsidRDefault="001D07F3" w:rsidP="001D07F3">
      <w:pPr>
        <w:pStyle w:val="LucaCash"/>
        <w:spacing w:line="240" w:lineRule="auto"/>
        <w:jc w:val="both"/>
        <w:rPr>
          <w:rFonts w:ascii="Tahoma" w:hAnsi="Tahoma" w:cs="Tahoma"/>
          <w:b/>
          <w:sz w:val="20"/>
          <w:szCs w:val="20"/>
        </w:rPr>
      </w:pPr>
    </w:p>
    <w:p w:rsidR="001D07F3" w:rsidRPr="00A20745" w:rsidRDefault="001D07F3" w:rsidP="001D07F3">
      <w:pPr>
        <w:pStyle w:val="Nagwek2"/>
        <w:rPr>
          <w:rFonts w:ascii="Tahoma" w:hAnsi="Tahoma" w:cs="Tahoma"/>
          <w:iCs/>
          <w:sz w:val="20"/>
        </w:rPr>
      </w:pPr>
      <w:r w:rsidRPr="00A20745">
        <w:rPr>
          <w:rFonts w:ascii="Tahoma" w:hAnsi="Tahoma" w:cs="Tahoma"/>
          <w:iCs/>
          <w:sz w:val="20"/>
        </w:rPr>
        <w:t>KLAUZULA AB 04 KLAUZULA POŁĄCZENIA</w:t>
      </w:r>
    </w:p>
    <w:p w:rsidR="001D07F3" w:rsidRPr="00A20745" w:rsidRDefault="001D07F3" w:rsidP="001D07F3">
      <w:pPr>
        <w:pStyle w:val="LucaCash"/>
        <w:spacing w:line="240" w:lineRule="auto"/>
        <w:jc w:val="both"/>
        <w:rPr>
          <w:rFonts w:ascii="Tahoma" w:hAnsi="Tahoma" w:cs="Tahoma"/>
          <w:b/>
          <w:sz w:val="20"/>
          <w:szCs w:val="20"/>
        </w:rPr>
      </w:pPr>
      <w:r w:rsidRPr="00A20745">
        <w:rPr>
          <w:rFonts w:ascii="Tahoma" w:hAnsi="Tahoma" w:cs="Tahoma"/>
          <w:sz w:val="20"/>
          <w:szCs w:val="20"/>
        </w:rPr>
        <w:t>W przypadku wykupienia Ubezpieczonego przez inny podmiot lub połączenia z innym podmiotem, nowy właściciel lub nowopowstały podmiot wchodzi we wszystkie prawa i obowiązki wynikające z niniejszej umowy ubezpieczenia. Jednakże stronom przysługuje prawo wypowiedzenia umowy za 30-dniowym wypowiedzeniem w terminie 2 miesięcy od daty zmiany stosunków własności, za zwrotem składki za niewykorzystany okres ochrony ubezpieczeniowej.</w:t>
      </w:r>
    </w:p>
    <w:p w:rsidR="001D07F3" w:rsidRPr="00A20745" w:rsidRDefault="001D07F3" w:rsidP="001D07F3">
      <w:pPr>
        <w:pStyle w:val="LucaCash"/>
        <w:spacing w:line="240" w:lineRule="auto"/>
        <w:jc w:val="both"/>
        <w:rPr>
          <w:rFonts w:ascii="Tahoma" w:hAnsi="Tahoma" w:cs="Tahoma"/>
          <w:b/>
          <w:sz w:val="20"/>
          <w:szCs w:val="20"/>
        </w:rPr>
      </w:pPr>
    </w:p>
    <w:p w:rsidR="00EC50C5" w:rsidRPr="00A20745" w:rsidRDefault="00EC50C5" w:rsidP="00EC50C5">
      <w:pPr>
        <w:keepNext/>
        <w:outlineLvl w:val="1"/>
        <w:rPr>
          <w:rFonts w:ascii="Tahoma" w:hAnsi="Tahoma" w:cs="Tahoma"/>
          <w:b/>
          <w:iCs/>
          <w:sz w:val="20"/>
          <w:szCs w:val="20"/>
        </w:rPr>
      </w:pPr>
      <w:r w:rsidRPr="00A20745">
        <w:rPr>
          <w:rFonts w:ascii="Tahoma" w:hAnsi="Tahoma" w:cs="Tahoma"/>
          <w:b/>
          <w:iCs/>
          <w:sz w:val="20"/>
          <w:szCs w:val="20"/>
        </w:rPr>
        <w:t>KLAUZULA AB 04A KLAUZULA PRZEKSZTAŁCENIA</w:t>
      </w:r>
    </w:p>
    <w:p w:rsidR="00EC50C5" w:rsidRPr="00A20745" w:rsidRDefault="00EC50C5" w:rsidP="00EC50C5">
      <w:pPr>
        <w:jc w:val="both"/>
        <w:rPr>
          <w:rFonts w:ascii="Tahoma" w:hAnsi="Tahoma" w:cs="Tahoma"/>
          <w:sz w:val="20"/>
          <w:szCs w:val="20"/>
        </w:rPr>
      </w:pPr>
      <w:r w:rsidRPr="00A20745">
        <w:rPr>
          <w:rFonts w:ascii="Tahoma" w:hAnsi="Tahoma" w:cs="Tahoma"/>
          <w:sz w:val="20"/>
          <w:szCs w:val="20"/>
        </w:rPr>
        <w:t>Jeżeli:</w:t>
      </w:r>
    </w:p>
    <w:p w:rsidR="00EC50C5" w:rsidRPr="00A20745" w:rsidRDefault="00EC50C5" w:rsidP="000654D9">
      <w:pPr>
        <w:numPr>
          <w:ilvl w:val="0"/>
          <w:numId w:val="76"/>
        </w:numPr>
        <w:contextualSpacing/>
        <w:jc w:val="both"/>
        <w:rPr>
          <w:rFonts w:ascii="Tahoma" w:hAnsi="Tahoma" w:cs="Tahoma"/>
          <w:sz w:val="20"/>
          <w:szCs w:val="20"/>
        </w:rPr>
      </w:pPr>
      <w:r w:rsidRPr="00A20745">
        <w:rPr>
          <w:rFonts w:ascii="Tahoma" w:hAnsi="Tahoma" w:cs="Tahoma"/>
          <w:sz w:val="20"/>
          <w:szCs w:val="20"/>
        </w:rPr>
        <w:t>dotychczas ubezpieczona jednostka organizacyjna nie posiadająca osobowości prawnej zostaje przekształcona w osobę prawną lub</w:t>
      </w:r>
    </w:p>
    <w:p w:rsidR="00EC50C5" w:rsidRPr="00A20745" w:rsidRDefault="00EC50C5" w:rsidP="000654D9">
      <w:pPr>
        <w:numPr>
          <w:ilvl w:val="0"/>
          <w:numId w:val="76"/>
        </w:numPr>
        <w:contextualSpacing/>
        <w:jc w:val="both"/>
        <w:rPr>
          <w:rFonts w:ascii="Tahoma" w:hAnsi="Tahoma" w:cs="Tahoma"/>
          <w:sz w:val="20"/>
          <w:szCs w:val="20"/>
        </w:rPr>
      </w:pPr>
      <w:r w:rsidRPr="00A20745">
        <w:rPr>
          <w:rFonts w:ascii="Tahoma" w:hAnsi="Tahoma" w:cs="Tahoma"/>
          <w:sz w:val="20"/>
          <w:szCs w:val="20"/>
        </w:rPr>
        <w:lastRenderedPageBreak/>
        <w:t>w oparciu o dotychczas ubezpieczone mienie zostaje utworzona nowa jednostka organizacyjna nie posiadająca osobowości prawnej lub osoba prawna,</w:t>
      </w:r>
    </w:p>
    <w:p w:rsidR="00EC50C5" w:rsidRPr="00A20745" w:rsidRDefault="00EC50C5" w:rsidP="00EC50C5">
      <w:pPr>
        <w:jc w:val="both"/>
        <w:rPr>
          <w:rFonts w:ascii="Tahoma" w:hAnsi="Tahoma" w:cs="Tahoma"/>
          <w:sz w:val="20"/>
          <w:szCs w:val="20"/>
        </w:rPr>
      </w:pPr>
      <w:r w:rsidRPr="00A20745">
        <w:rPr>
          <w:rFonts w:ascii="Tahoma" w:hAnsi="Tahoma" w:cs="Tahoma"/>
          <w:sz w:val="20"/>
          <w:szCs w:val="20"/>
        </w:rPr>
        <w:t xml:space="preserve">ochrona ubezpieczeniowa trwa nadal i rozciąga się na powstałe w ten sposób podmioty, pod warunkiem, że właścicielem nowych osób prawnych lub jednostek nie posiadających osobowości prawnej </w:t>
      </w:r>
    </w:p>
    <w:p w:rsidR="00EC50C5" w:rsidRPr="00A20745" w:rsidRDefault="00EC50C5" w:rsidP="00EC50C5">
      <w:pPr>
        <w:jc w:val="both"/>
        <w:rPr>
          <w:rFonts w:ascii="Tahoma" w:hAnsi="Tahoma" w:cs="Tahoma"/>
          <w:sz w:val="20"/>
          <w:szCs w:val="20"/>
        </w:rPr>
      </w:pPr>
      <w:r w:rsidRPr="00A20745">
        <w:rPr>
          <w:rFonts w:ascii="Tahoma" w:hAnsi="Tahoma" w:cs="Tahoma"/>
          <w:sz w:val="20"/>
          <w:szCs w:val="20"/>
        </w:rPr>
        <w:t xml:space="preserve">a) pozostaje dotychczasowy ubezpieczony, albo </w:t>
      </w:r>
    </w:p>
    <w:p w:rsidR="00EC50C5" w:rsidRPr="00A20745" w:rsidRDefault="00EC50C5" w:rsidP="00EC50C5">
      <w:pPr>
        <w:pStyle w:val="LucaCash"/>
        <w:spacing w:line="240" w:lineRule="auto"/>
        <w:jc w:val="both"/>
        <w:rPr>
          <w:rFonts w:ascii="Tahoma" w:hAnsi="Tahoma" w:cs="Tahoma"/>
          <w:sz w:val="20"/>
          <w:szCs w:val="20"/>
        </w:rPr>
      </w:pPr>
      <w:r w:rsidRPr="00A20745">
        <w:rPr>
          <w:rFonts w:ascii="Tahoma" w:hAnsi="Tahoma" w:cs="Tahoma"/>
          <w:sz w:val="20"/>
          <w:szCs w:val="20"/>
        </w:rPr>
        <w:t>b) staje się osoba prawna lub jednostka organizacyjna nie posiadająca osobowości prawnej należące do dotychczasowego ubezpieczonego.</w:t>
      </w:r>
    </w:p>
    <w:p w:rsidR="00EC50C5" w:rsidRPr="00A20745" w:rsidRDefault="00EC50C5" w:rsidP="00EC50C5">
      <w:pPr>
        <w:pStyle w:val="LucaCash"/>
        <w:spacing w:line="240" w:lineRule="auto"/>
        <w:jc w:val="both"/>
        <w:rPr>
          <w:rFonts w:ascii="Tahoma" w:hAnsi="Tahoma" w:cs="Tahoma"/>
          <w:b/>
          <w:sz w:val="20"/>
          <w:szCs w:val="20"/>
        </w:rPr>
      </w:pPr>
    </w:p>
    <w:p w:rsidR="001D07F3" w:rsidRPr="00A20745" w:rsidRDefault="001D07F3" w:rsidP="001D07F3">
      <w:pPr>
        <w:pStyle w:val="LucaCash"/>
        <w:spacing w:line="240" w:lineRule="auto"/>
        <w:jc w:val="both"/>
        <w:rPr>
          <w:rFonts w:ascii="Tahoma" w:hAnsi="Tahoma" w:cs="Tahoma"/>
          <w:b/>
          <w:sz w:val="20"/>
          <w:szCs w:val="20"/>
        </w:rPr>
      </w:pPr>
      <w:r w:rsidRPr="00A20745">
        <w:rPr>
          <w:rFonts w:ascii="Tahoma" w:hAnsi="Tahoma" w:cs="Tahoma"/>
          <w:b/>
          <w:sz w:val="20"/>
          <w:szCs w:val="20"/>
        </w:rPr>
        <w:t>KLAUZULA AB 06 KLAUZULA PROLONGATY ZAPŁATY SKŁADKI</w:t>
      </w:r>
    </w:p>
    <w:p w:rsidR="001D07F3" w:rsidRPr="00A20745" w:rsidRDefault="001D07F3" w:rsidP="001D07F3">
      <w:pPr>
        <w:pStyle w:val="LucaCash"/>
        <w:spacing w:line="240" w:lineRule="auto"/>
        <w:jc w:val="both"/>
        <w:rPr>
          <w:rFonts w:ascii="Tahoma" w:hAnsi="Tahoma" w:cs="Tahoma"/>
          <w:sz w:val="20"/>
          <w:szCs w:val="20"/>
        </w:rPr>
      </w:pPr>
      <w:r w:rsidRPr="00A20745">
        <w:rPr>
          <w:rFonts w:ascii="Tahoma" w:hAnsi="Tahoma" w:cs="Tahoma"/>
          <w:sz w:val="20"/>
          <w:szCs w:val="20"/>
        </w:rPr>
        <w:t xml:space="preserve">Ubezpieczyciel zrzeka się przysługującego mu prawa wypowiedzenia umowy ze skutkiem natychmiastowym w przypadku braku opłaty składki ubezpieczeniowej lub raty składki w terminie jej płatności. Wypowiedzenie to jest możliwe pod warunkiem pisemnego wezwania Ubezpieczającego przez Zakład Ubezpieczeń do zapłaty i nie otrzymania składki w terminie 14 dni o ile do dnia poprzedniego włącznie nie nastąpiło obciążenie rachunku bankowego ubezpieczającego. </w:t>
      </w:r>
    </w:p>
    <w:p w:rsidR="001D07F3" w:rsidRPr="00A20745" w:rsidRDefault="001D07F3" w:rsidP="001D07F3">
      <w:pPr>
        <w:pStyle w:val="LucaCash"/>
        <w:spacing w:line="240" w:lineRule="auto"/>
        <w:jc w:val="both"/>
        <w:rPr>
          <w:rFonts w:ascii="Tahoma" w:hAnsi="Tahoma" w:cs="Tahoma"/>
          <w:sz w:val="20"/>
          <w:szCs w:val="20"/>
        </w:rPr>
      </w:pPr>
    </w:p>
    <w:p w:rsidR="001D07F3" w:rsidRPr="00A20745" w:rsidRDefault="001D07F3" w:rsidP="001D07F3">
      <w:pPr>
        <w:pStyle w:val="LucaCash"/>
        <w:spacing w:line="240" w:lineRule="auto"/>
        <w:rPr>
          <w:rFonts w:ascii="Tahoma" w:hAnsi="Tahoma" w:cs="Tahoma"/>
          <w:sz w:val="20"/>
          <w:szCs w:val="20"/>
        </w:rPr>
      </w:pPr>
      <w:r w:rsidRPr="00A20745">
        <w:rPr>
          <w:rFonts w:ascii="Tahoma" w:hAnsi="Tahoma" w:cs="Tahoma"/>
          <w:b/>
          <w:sz w:val="20"/>
          <w:szCs w:val="20"/>
        </w:rPr>
        <w:t>KLAUZULA AB 08 KLAUZULA PRO RATA TEMPORIS</w:t>
      </w:r>
    </w:p>
    <w:p w:rsidR="001D07F3" w:rsidRPr="00A20745" w:rsidRDefault="001D07F3" w:rsidP="001D07F3">
      <w:pPr>
        <w:pStyle w:val="LucaCash"/>
        <w:spacing w:line="240" w:lineRule="auto"/>
        <w:jc w:val="both"/>
        <w:rPr>
          <w:rFonts w:ascii="Tahoma" w:hAnsi="Tahoma" w:cs="Tahoma"/>
          <w:sz w:val="20"/>
          <w:szCs w:val="20"/>
        </w:rPr>
      </w:pPr>
      <w:r w:rsidRPr="00A20745">
        <w:rPr>
          <w:rFonts w:ascii="Tahoma" w:hAnsi="Tahoma" w:cs="Tahoma"/>
          <w:sz w:val="20"/>
          <w:szCs w:val="20"/>
        </w:rPr>
        <w:t>Wszelkie rozliczenia wynikające z niniejszej umowy ubezpieczenia a w szczególności związane z dopłatą składek oraz zwrotem składek  dokonywane będą w systemie pro rata za każdy dzień ochrony ubezpieczeniowej, z zastrzeżeniem pierwszeństwa wynikającego z postanowień klauzuli automatycznego pokrycia.</w:t>
      </w:r>
    </w:p>
    <w:p w:rsidR="001D07F3" w:rsidRPr="00A20745" w:rsidRDefault="001D07F3" w:rsidP="001D07F3">
      <w:pPr>
        <w:pStyle w:val="NormalnyWeb"/>
        <w:spacing w:before="0" w:after="0"/>
        <w:rPr>
          <w:rFonts w:ascii="Tahoma" w:hAnsi="Tahoma" w:cs="Tahoma"/>
          <w:b/>
        </w:rPr>
      </w:pPr>
    </w:p>
    <w:p w:rsidR="001D07F3" w:rsidRPr="00A20745" w:rsidRDefault="001D07F3" w:rsidP="001D07F3">
      <w:pPr>
        <w:pStyle w:val="NormalnyWeb"/>
        <w:spacing w:before="0" w:after="0"/>
        <w:rPr>
          <w:rFonts w:ascii="Tahoma" w:hAnsi="Tahoma" w:cs="Tahoma"/>
          <w:b/>
        </w:rPr>
      </w:pPr>
      <w:r w:rsidRPr="00A20745">
        <w:rPr>
          <w:rFonts w:ascii="Tahoma" w:hAnsi="Tahoma" w:cs="Tahoma"/>
          <w:b/>
        </w:rPr>
        <w:t xml:space="preserve">KLAUZULA AB 09 </w:t>
      </w:r>
      <w:r w:rsidRPr="00A20745">
        <w:rPr>
          <w:rFonts w:ascii="Tahoma" w:hAnsi="Tahoma" w:cs="Tahoma"/>
          <w:b/>
          <w:iCs/>
        </w:rPr>
        <w:t>KLAUZULA</w:t>
      </w:r>
      <w:r w:rsidRPr="00A20745">
        <w:rPr>
          <w:rFonts w:ascii="Tahoma" w:hAnsi="Tahoma" w:cs="Tahoma"/>
          <w:b/>
          <w:bCs/>
        </w:rPr>
        <w:t xml:space="preserve"> </w:t>
      </w:r>
      <w:r w:rsidRPr="00A20745">
        <w:rPr>
          <w:rFonts w:ascii="Tahoma" w:hAnsi="Tahoma" w:cs="Tahoma"/>
          <w:b/>
        </w:rPr>
        <w:t>AUTOMATYCZNEGO UZUPEŁNIENIA SUMY UBEZPIECZENIA</w:t>
      </w:r>
    </w:p>
    <w:p w:rsidR="001D07F3" w:rsidRPr="00A20745" w:rsidRDefault="001D07F3" w:rsidP="001D07F3">
      <w:pPr>
        <w:pStyle w:val="LucaCash"/>
        <w:spacing w:line="240" w:lineRule="auto"/>
        <w:jc w:val="both"/>
        <w:rPr>
          <w:rFonts w:ascii="Tahoma" w:hAnsi="Tahoma" w:cs="Tahoma"/>
          <w:sz w:val="20"/>
          <w:szCs w:val="20"/>
        </w:rPr>
      </w:pPr>
      <w:r w:rsidRPr="00A20745">
        <w:rPr>
          <w:rFonts w:ascii="Tahoma" w:hAnsi="Tahoma" w:cs="Tahoma"/>
          <w:sz w:val="20"/>
          <w:szCs w:val="20"/>
        </w:rPr>
        <w:t>Ubezpieczyciel automatycznie przywróci sumę ubezpieczenia w przypadku jej zmniejszenia wynikającego z zastosowania konsumpcji sumy ubezpieczenia po wypłacie odszkodowań do poziomu sprzed szkody. Ubezpieczający zobowiązany będzie do dopłaty stosownej składki, wynikającej z automatycznego uzupełnienia sumy ubezpieczenia.</w:t>
      </w:r>
    </w:p>
    <w:p w:rsidR="001D07F3" w:rsidRPr="00A20745" w:rsidRDefault="001D07F3" w:rsidP="001D07F3">
      <w:pPr>
        <w:pStyle w:val="LucaCash"/>
        <w:spacing w:line="240" w:lineRule="auto"/>
        <w:jc w:val="both"/>
        <w:rPr>
          <w:rFonts w:ascii="Tahoma" w:hAnsi="Tahoma" w:cs="Tahoma"/>
          <w:sz w:val="20"/>
          <w:szCs w:val="20"/>
        </w:rPr>
      </w:pPr>
    </w:p>
    <w:p w:rsidR="001D07F3" w:rsidRPr="00A20745" w:rsidRDefault="001D07F3" w:rsidP="001D07F3">
      <w:pPr>
        <w:rPr>
          <w:rFonts w:ascii="Tahoma" w:hAnsi="Tahoma" w:cs="Tahoma"/>
          <w:b/>
          <w:sz w:val="20"/>
          <w:szCs w:val="20"/>
        </w:rPr>
      </w:pPr>
      <w:r w:rsidRPr="00A20745">
        <w:rPr>
          <w:rFonts w:ascii="Tahoma" w:hAnsi="Tahoma" w:cs="Tahoma"/>
          <w:b/>
          <w:sz w:val="20"/>
          <w:szCs w:val="20"/>
        </w:rPr>
        <w:t>KLAUZULA AB 10 KLAUZULA AKCJI RATUNKOWEJ</w:t>
      </w:r>
    </w:p>
    <w:p w:rsidR="001D07F3" w:rsidRPr="00A20745" w:rsidRDefault="001D07F3" w:rsidP="001D07F3">
      <w:pPr>
        <w:pStyle w:val="Tekstpodstawowy21"/>
        <w:rPr>
          <w:rFonts w:ascii="Tahoma" w:hAnsi="Tahoma" w:cs="Tahoma"/>
          <w:bCs/>
          <w:sz w:val="20"/>
          <w:szCs w:val="20"/>
        </w:rPr>
      </w:pPr>
      <w:r w:rsidRPr="00A20745">
        <w:rPr>
          <w:rFonts w:ascii="Tahoma" w:hAnsi="Tahoma" w:cs="Tahoma"/>
          <w:bCs/>
          <w:sz w:val="20"/>
          <w:szCs w:val="20"/>
        </w:rPr>
        <w:t>W granicach sumy ubezpieczenia liczonej łącznie dla całego mienia objętego tą samą umową od tego samego ryzyka, Ubezpieczyciel zapłaci za szkody polegające na zniszczeniu mienia wskutek akcji ratunkowej prowadzonej w związku z zaistniałymi zdarzeniami losowymi objętymi umową ubezpieczenia.</w:t>
      </w:r>
    </w:p>
    <w:p w:rsidR="001D07F3" w:rsidRPr="00A20745" w:rsidRDefault="001D07F3" w:rsidP="001D07F3">
      <w:pPr>
        <w:pStyle w:val="Tekstpodstawowy21"/>
        <w:rPr>
          <w:rFonts w:ascii="Tahoma" w:hAnsi="Tahoma" w:cs="Tahoma"/>
          <w:sz w:val="20"/>
          <w:szCs w:val="20"/>
        </w:rPr>
      </w:pPr>
    </w:p>
    <w:p w:rsidR="001D07F3" w:rsidRPr="00A20745" w:rsidRDefault="001D07F3" w:rsidP="001D07F3">
      <w:pPr>
        <w:pStyle w:val="Nagwek1"/>
        <w:jc w:val="both"/>
        <w:rPr>
          <w:rFonts w:ascii="Tahoma" w:hAnsi="Tahoma" w:cs="Tahoma"/>
          <w:sz w:val="20"/>
        </w:rPr>
      </w:pPr>
      <w:r w:rsidRPr="00A20745">
        <w:rPr>
          <w:rFonts w:ascii="Tahoma" w:hAnsi="Tahoma" w:cs="Tahoma"/>
          <w:sz w:val="20"/>
        </w:rPr>
        <w:t>KLAUZULA AB 11 KLAUZULA KOSZTÓW ZABEZPIECZENIA PRZED SZKODĄ</w:t>
      </w:r>
    </w:p>
    <w:p w:rsidR="001D07F3" w:rsidRPr="00A20745" w:rsidRDefault="001D07F3" w:rsidP="001D07F3">
      <w:pPr>
        <w:pStyle w:val="Tekstpodstawowywcity"/>
        <w:ind w:left="0"/>
        <w:jc w:val="both"/>
        <w:rPr>
          <w:rFonts w:ascii="Tahoma" w:hAnsi="Tahoma" w:cs="Tahoma"/>
          <w:b w:val="0"/>
          <w:bCs/>
          <w:sz w:val="20"/>
        </w:rPr>
      </w:pPr>
      <w:r w:rsidRPr="00A20745">
        <w:rPr>
          <w:rFonts w:ascii="Tahoma" w:hAnsi="Tahoma" w:cs="Tahoma"/>
          <w:b w:val="0"/>
          <w:bCs/>
          <w:sz w:val="20"/>
        </w:rPr>
        <w:t>Bez względu na to, czy szkoda w ubezpieczonym mieniu zaistniała ubezpieczyciel pokrywa poniesione przez ubezpieczającego lub podmioty działające na jego zlecenia celowe, choćby nieskuteczne, koszty zabezpieczenia bezpośrednio zagrożonego mienia przed szkodą.</w:t>
      </w:r>
    </w:p>
    <w:p w:rsidR="001D07F3" w:rsidRPr="00A20745" w:rsidRDefault="001D07F3" w:rsidP="001D07F3">
      <w:pPr>
        <w:pStyle w:val="Tekstpodstawowy21"/>
        <w:rPr>
          <w:rFonts w:ascii="Tahoma" w:hAnsi="Tahoma" w:cs="Tahoma"/>
          <w:b/>
          <w:sz w:val="20"/>
          <w:szCs w:val="20"/>
        </w:rPr>
      </w:pPr>
    </w:p>
    <w:p w:rsidR="001D07F3" w:rsidRPr="00A20745" w:rsidRDefault="001D07F3" w:rsidP="001D07F3">
      <w:pPr>
        <w:pStyle w:val="Tekstpodstawowy"/>
        <w:jc w:val="both"/>
        <w:rPr>
          <w:rFonts w:ascii="Tahoma" w:hAnsi="Tahoma" w:cs="Tahoma"/>
          <w:sz w:val="20"/>
        </w:rPr>
      </w:pPr>
      <w:r w:rsidRPr="00A20745">
        <w:rPr>
          <w:rFonts w:ascii="Tahoma" w:hAnsi="Tahoma" w:cs="Tahoma"/>
          <w:sz w:val="20"/>
        </w:rPr>
        <w:t xml:space="preserve">KLAUZULA AB12 </w:t>
      </w:r>
      <w:r w:rsidRPr="00A20745">
        <w:rPr>
          <w:rFonts w:ascii="Tahoma" w:hAnsi="Tahoma" w:cs="Tahoma"/>
          <w:iCs/>
          <w:sz w:val="20"/>
        </w:rPr>
        <w:t>KLAUZULA</w:t>
      </w:r>
      <w:r w:rsidRPr="00A20745">
        <w:rPr>
          <w:rFonts w:ascii="Tahoma" w:hAnsi="Tahoma" w:cs="Tahoma"/>
          <w:b w:val="0"/>
          <w:bCs/>
          <w:sz w:val="20"/>
        </w:rPr>
        <w:t xml:space="preserve"> </w:t>
      </w:r>
      <w:r w:rsidRPr="00A20745">
        <w:rPr>
          <w:rFonts w:ascii="Tahoma" w:hAnsi="Tahoma" w:cs="Tahoma"/>
          <w:sz w:val="20"/>
        </w:rPr>
        <w:t>DOTYCZĄCA ROZSTRZYGANIA SPORÓW</w:t>
      </w:r>
    </w:p>
    <w:p w:rsidR="001D07F3" w:rsidRPr="00A20745" w:rsidRDefault="001D07F3" w:rsidP="001D07F3">
      <w:pPr>
        <w:pStyle w:val="Tekstpodstawowy"/>
        <w:jc w:val="both"/>
        <w:rPr>
          <w:rFonts w:ascii="Tahoma" w:hAnsi="Tahoma" w:cs="Tahoma"/>
          <w:b w:val="0"/>
          <w:sz w:val="20"/>
        </w:rPr>
      </w:pPr>
      <w:r w:rsidRPr="00A20745">
        <w:rPr>
          <w:rFonts w:ascii="Tahoma" w:hAnsi="Tahoma" w:cs="Tahoma"/>
          <w:b w:val="0"/>
          <w:sz w:val="20"/>
        </w:rPr>
        <w:t>Powództwo o roszczenia wynikające z umów ubezpieczenia wytacza się:</w:t>
      </w:r>
    </w:p>
    <w:p w:rsidR="001D07F3" w:rsidRPr="00A20745" w:rsidRDefault="001D07F3" w:rsidP="000654D9">
      <w:pPr>
        <w:pStyle w:val="Tekstpodstawowy"/>
        <w:numPr>
          <w:ilvl w:val="0"/>
          <w:numId w:val="11"/>
        </w:numPr>
        <w:tabs>
          <w:tab w:val="clear" w:pos="720"/>
          <w:tab w:val="num" w:pos="284"/>
        </w:tabs>
        <w:suppressAutoHyphens/>
        <w:ind w:left="284" w:hanging="284"/>
        <w:jc w:val="both"/>
        <w:rPr>
          <w:rFonts w:ascii="Tahoma" w:hAnsi="Tahoma" w:cs="Tahoma"/>
          <w:b w:val="0"/>
          <w:bCs/>
          <w:sz w:val="20"/>
        </w:rPr>
      </w:pPr>
      <w:r w:rsidRPr="00A20745">
        <w:rPr>
          <w:rFonts w:ascii="Tahoma" w:hAnsi="Tahoma" w:cs="Tahoma"/>
          <w:b w:val="0"/>
          <w:sz w:val="20"/>
        </w:rPr>
        <w:t>ubezpieczyciel - przed sąd właściwy dla miejsca zamieszkania lub siedziby ubezpieczającego, ubezpieczonego, uposażonego lub uprawnionego z umowy ubezpieczenia,</w:t>
      </w:r>
    </w:p>
    <w:p w:rsidR="001D07F3" w:rsidRPr="00A20745" w:rsidRDefault="001D07F3" w:rsidP="000654D9">
      <w:pPr>
        <w:pStyle w:val="Tekstpodstawowy21"/>
        <w:numPr>
          <w:ilvl w:val="0"/>
          <w:numId w:val="11"/>
        </w:numPr>
        <w:tabs>
          <w:tab w:val="clear" w:pos="720"/>
          <w:tab w:val="num" w:pos="284"/>
        </w:tabs>
        <w:ind w:left="284" w:hanging="284"/>
        <w:rPr>
          <w:rFonts w:ascii="Tahoma" w:hAnsi="Tahoma" w:cs="Tahoma"/>
          <w:bCs/>
          <w:sz w:val="20"/>
          <w:szCs w:val="20"/>
        </w:rPr>
      </w:pPr>
      <w:r w:rsidRPr="00A20745">
        <w:rPr>
          <w:rFonts w:ascii="Tahoma" w:hAnsi="Tahoma" w:cs="Tahoma"/>
          <w:sz w:val="20"/>
          <w:szCs w:val="20"/>
        </w:rPr>
        <w:t>ubezpieczający, ubezpieczony, uposażony lub uprawniony z umowy ubezpieczenia - przed sąd właściwy według przepisów o właściwości ogólnej albo przed sąd właściwy dla miejsca zamieszkania lub siedziby ubezpieczającego, ubezpieczonego, uposażonego lub uprawnionego z umowy ubezpieczenia.</w:t>
      </w:r>
    </w:p>
    <w:p w:rsidR="001D07F3" w:rsidRPr="00A20745" w:rsidRDefault="001D07F3" w:rsidP="001D07F3">
      <w:pPr>
        <w:pStyle w:val="Tekstpodstawowy21"/>
        <w:rPr>
          <w:rFonts w:ascii="Tahoma" w:hAnsi="Tahoma" w:cs="Tahoma"/>
          <w:b/>
          <w:bCs/>
          <w:sz w:val="20"/>
          <w:szCs w:val="20"/>
        </w:rPr>
      </w:pPr>
    </w:p>
    <w:p w:rsidR="001D07F3" w:rsidRPr="00A20745" w:rsidRDefault="001D07F3" w:rsidP="001D07F3">
      <w:pPr>
        <w:pStyle w:val="Tekstpodstawowy21"/>
        <w:rPr>
          <w:rFonts w:ascii="Tahoma" w:hAnsi="Tahoma" w:cs="Tahoma"/>
          <w:sz w:val="20"/>
          <w:szCs w:val="20"/>
        </w:rPr>
      </w:pPr>
      <w:r w:rsidRPr="00A20745">
        <w:rPr>
          <w:rFonts w:ascii="Tahoma" w:hAnsi="Tahoma" w:cs="Tahoma"/>
          <w:b/>
          <w:bCs/>
          <w:sz w:val="20"/>
          <w:szCs w:val="20"/>
        </w:rPr>
        <w:t>KLAUZULA AB 13 KLAUZULA STEMPLA BANKOWEGO</w:t>
      </w:r>
    </w:p>
    <w:p w:rsidR="001D07F3" w:rsidRPr="00A20745" w:rsidRDefault="001D07F3" w:rsidP="001D07F3">
      <w:pPr>
        <w:jc w:val="both"/>
        <w:rPr>
          <w:rFonts w:ascii="Tahoma" w:hAnsi="Tahoma" w:cs="Tahoma"/>
          <w:sz w:val="20"/>
          <w:szCs w:val="20"/>
        </w:rPr>
      </w:pPr>
      <w:r w:rsidRPr="00A20745">
        <w:rPr>
          <w:rFonts w:ascii="Tahoma" w:hAnsi="Tahoma" w:cs="Tahoma"/>
          <w:sz w:val="20"/>
          <w:szCs w:val="20"/>
        </w:rPr>
        <w:t>Za datę prawidłowego opłacenia składki ubezpieczeniowej uznaje się datę (dzień) dokonania zlecenia przelewu lub złożenia polecenia zapłaty przez Ubezpieczającego, o ile w momencie ich realizacji na rachunku Ubezpieczającego była dostępna niezbędna ilość środków płatniczych.</w:t>
      </w:r>
    </w:p>
    <w:p w:rsidR="001D07F3" w:rsidRPr="00A20745" w:rsidRDefault="001D07F3" w:rsidP="001D07F3">
      <w:pPr>
        <w:pStyle w:val="LucaCash"/>
        <w:spacing w:line="240" w:lineRule="auto"/>
        <w:rPr>
          <w:rFonts w:ascii="Tahoma" w:hAnsi="Tahoma" w:cs="Tahoma"/>
          <w:b/>
          <w:bCs/>
          <w:sz w:val="20"/>
          <w:szCs w:val="20"/>
        </w:rPr>
      </w:pPr>
    </w:p>
    <w:p w:rsidR="001D07F3" w:rsidRPr="00A20745" w:rsidRDefault="001D07F3" w:rsidP="001D07F3">
      <w:pPr>
        <w:pStyle w:val="LucaCash"/>
        <w:spacing w:line="240" w:lineRule="auto"/>
        <w:rPr>
          <w:rFonts w:ascii="Tahoma" w:hAnsi="Tahoma" w:cs="Tahoma"/>
          <w:b/>
          <w:bCs/>
          <w:sz w:val="20"/>
          <w:szCs w:val="20"/>
        </w:rPr>
      </w:pPr>
      <w:r w:rsidRPr="00A20745">
        <w:rPr>
          <w:rFonts w:ascii="Tahoma" w:hAnsi="Tahoma" w:cs="Tahoma"/>
          <w:b/>
          <w:bCs/>
          <w:sz w:val="20"/>
          <w:szCs w:val="20"/>
        </w:rPr>
        <w:t>KLAUZULA AB 18 KLAUZULA WYPŁATY ODSZKODOWANIA</w:t>
      </w:r>
    </w:p>
    <w:p w:rsidR="001D07F3" w:rsidRPr="00A20745" w:rsidRDefault="001D07F3" w:rsidP="001D07F3">
      <w:pPr>
        <w:pStyle w:val="Tekstpodstawowy21"/>
        <w:rPr>
          <w:rFonts w:ascii="Tahoma" w:hAnsi="Tahoma" w:cs="Tahoma"/>
          <w:b/>
          <w:sz w:val="20"/>
          <w:szCs w:val="20"/>
        </w:rPr>
      </w:pPr>
      <w:r w:rsidRPr="00A20745">
        <w:rPr>
          <w:rFonts w:ascii="Tahoma" w:hAnsi="Tahoma" w:cs="Tahoma"/>
          <w:sz w:val="20"/>
          <w:szCs w:val="20"/>
        </w:rPr>
        <w:t>Z uwagi na to, że w umowie ubezpieczenia – jako wartość ubezpieczeniową - zastosowano wartość księgową brutto, odszkodowanie nie będzie pomniejszane ani o faktyczne (rzeczywiste, techniczne, itp.) zużycie ani o jakąkolwiek kwotę związaną z odpisami amortyzacyjnymi.</w:t>
      </w:r>
    </w:p>
    <w:p w:rsidR="001D07F3" w:rsidRPr="00A20745" w:rsidRDefault="001D07F3" w:rsidP="001D07F3">
      <w:pPr>
        <w:pStyle w:val="Tekstpodstawowy21"/>
        <w:rPr>
          <w:rFonts w:ascii="Tahoma" w:hAnsi="Tahoma" w:cs="Tahoma"/>
          <w:b/>
          <w:sz w:val="20"/>
          <w:szCs w:val="20"/>
        </w:rPr>
      </w:pPr>
    </w:p>
    <w:p w:rsidR="001D07F3" w:rsidRPr="00A20745" w:rsidRDefault="001D07F3" w:rsidP="001D07F3">
      <w:pPr>
        <w:pStyle w:val="Tekstpodstawowy31"/>
        <w:rPr>
          <w:rFonts w:ascii="Tahoma" w:hAnsi="Tahoma" w:cs="Tahoma"/>
          <w:sz w:val="20"/>
        </w:rPr>
      </w:pPr>
      <w:r w:rsidRPr="00A20745">
        <w:rPr>
          <w:rFonts w:ascii="Tahoma" w:hAnsi="Tahoma" w:cs="Tahoma"/>
          <w:b/>
          <w:sz w:val="20"/>
        </w:rPr>
        <w:lastRenderedPageBreak/>
        <w:t>KLAUZULA AB 19 KLAUZULA ZNIESIENIA ODPOWIEDZIALNOŚCI W GRANICACH WARTOŚCI RZECZYWISTEJ</w:t>
      </w:r>
    </w:p>
    <w:p w:rsidR="001D07F3" w:rsidRPr="00A20745" w:rsidRDefault="001D07F3" w:rsidP="001D07F3">
      <w:pPr>
        <w:pStyle w:val="Tekstpodstawowy21"/>
        <w:rPr>
          <w:rFonts w:ascii="Tahoma" w:hAnsi="Tahoma" w:cs="Tahoma"/>
          <w:b/>
          <w:sz w:val="20"/>
          <w:szCs w:val="20"/>
        </w:rPr>
      </w:pPr>
      <w:r w:rsidRPr="00A20745">
        <w:rPr>
          <w:rFonts w:ascii="Tahoma" w:hAnsi="Tahoma" w:cs="Tahoma"/>
          <w:sz w:val="20"/>
          <w:szCs w:val="20"/>
        </w:rPr>
        <w:t>Na podstawie niniejszej klauzuli dodatkowej postanawia się, że odszkodowania wypłacane na podstawie niniejszej umowy będą wypłacane bez potrącenia faktycznego zużycia, do wysokości sumy ubezpieczenia danej maszyny lub urządzenia zgodnie z warunkami ubezpieczenia.</w:t>
      </w:r>
    </w:p>
    <w:p w:rsidR="001D07F3" w:rsidRPr="00A20745" w:rsidRDefault="001D07F3" w:rsidP="001D07F3">
      <w:pPr>
        <w:pStyle w:val="LucaCash"/>
        <w:spacing w:line="240" w:lineRule="auto"/>
        <w:jc w:val="both"/>
        <w:rPr>
          <w:rFonts w:ascii="Tahoma" w:hAnsi="Tahoma" w:cs="Tahoma"/>
          <w:b/>
          <w:sz w:val="20"/>
          <w:szCs w:val="20"/>
        </w:rPr>
      </w:pPr>
    </w:p>
    <w:p w:rsidR="001D07F3" w:rsidRPr="00A20745" w:rsidRDefault="001D07F3" w:rsidP="001D07F3">
      <w:pPr>
        <w:pStyle w:val="LucaCash"/>
        <w:spacing w:line="240" w:lineRule="auto"/>
        <w:jc w:val="both"/>
        <w:rPr>
          <w:rFonts w:ascii="Tahoma" w:hAnsi="Tahoma" w:cs="Tahoma"/>
          <w:b/>
          <w:sz w:val="20"/>
          <w:szCs w:val="20"/>
        </w:rPr>
      </w:pPr>
      <w:r w:rsidRPr="00A20745">
        <w:rPr>
          <w:rFonts w:ascii="Tahoma" w:hAnsi="Tahoma" w:cs="Tahoma"/>
          <w:b/>
          <w:sz w:val="20"/>
          <w:szCs w:val="20"/>
        </w:rPr>
        <w:t xml:space="preserve">KLAUZULA AB 20 </w:t>
      </w:r>
      <w:r w:rsidRPr="00A20745">
        <w:rPr>
          <w:rFonts w:ascii="Tahoma" w:hAnsi="Tahoma" w:cs="Tahoma"/>
          <w:b/>
          <w:iCs/>
          <w:sz w:val="20"/>
          <w:szCs w:val="20"/>
        </w:rPr>
        <w:t>KLAUZULA</w:t>
      </w:r>
      <w:r w:rsidRPr="00A20745">
        <w:rPr>
          <w:rFonts w:ascii="Tahoma" w:hAnsi="Tahoma" w:cs="Tahoma"/>
          <w:b/>
          <w:sz w:val="20"/>
          <w:szCs w:val="20"/>
        </w:rPr>
        <w:t xml:space="preserve"> IDENTYCZNEJ  WARTOŚCI  UBEZPIECZENIOWEJ  </w:t>
      </w:r>
    </w:p>
    <w:p w:rsidR="001D07F3" w:rsidRPr="00A20745" w:rsidRDefault="001D07F3" w:rsidP="001D07F3">
      <w:pPr>
        <w:pStyle w:val="Tekstpodstawowy21"/>
        <w:rPr>
          <w:rFonts w:ascii="Tahoma" w:hAnsi="Tahoma" w:cs="Tahoma"/>
          <w:bCs/>
          <w:sz w:val="20"/>
          <w:szCs w:val="20"/>
        </w:rPr>
      </w:pPr>
      <w:r w:rsidRPr="00A20745">
        <w:rPr>
          <w:rFonts w:ascii="Tahoma" w:hAnsi="Tahoma" w:cs="Tahoma"/>
          <w:sz w:val="20"/>
          <w:szCs w:val="20"/>
        </w:rPr>
        <w:t>Jeśli inne postanowienia umowy ubezpieczenia, w tym określone w postanowieniach dodatkowych (klauzulach, itp.), nie zapewnią ubezpieczonemu wyższych świadczeń niż uzyskane na podstawie niniejszej klauzuli, niedoubezpieczenie zachodzi tylko wówczas, gdy suma ubezpieczenia określona w umowie ubezpieczenia jest niższa w dniu szkody od wartości ubezpieczeniowej przyjętej do ustalenia tej sumy.</w:t>
      </w:r>
    </w:p>
    <w:p w:rsidR="001D07F3" w:rsidRPr="00A20745" w:rsidRDefault="001D07F3" w:rsidP="001D07F3">
      <w:pPr>
        <w:pStyle w:val="LucaCash"/>
        <w:spacing w:line="240" w:lineRule="auto"/>
        <w:jc w:val="both"/>
        <w:rPr>
          <w:rFonts w:ascii="Tahoma" w:hAnsi="Tahoma" w:cs="Tahoma"/>
          <w:b/>
          <w:sz w:val="20"/>
          <w:szCs w:val="20"/>
        </w:rPr>
      </w:pPr>
    </w:p>
    <w:p w:rsidR="001D07F3" w:rsidRPr="00A20745" w:rsidRDefault="001D07F3" w:rsidP="001D07F3">
      <w:pPr>
        <w:pStyle w:val="LucaCash"/>
        <w:spacing w:line="240" w:lineRule="auto"/>
        <w:jc w:val="both"/>
        <w:rPr>
          <w:rFonts w:ascii="Tahoma" w:hAnsi="Tahoma" w:cs="Tahoma"/>
          <w:b/>
          <w:sz w:val="20"/>
          <w:szCs w:val="20"/>
        </w:rPr>
      </w:pPr>
      <w:r w:rsidRPr="00A20745">
        <w:rPr>
          <w:rFonts w:ascii="Tahoma" w:hAnsi="Tahoma" w:cs="Tahoma"/>
          <w:b/>
          <w:sz w:val="20"/>
          <w:szCs w:val="20"/>
        </w:rPr>
        <w:t>KLAUZULA AB 21 KLAUZULA ODPOWIEDZIALNOŚCI</w:t>
      </w:r>
    </w:p>
    <w:p w:rsidR="001D07F3" w:rsidRPr="00A20745" w:rsidRDefault="001D07F3" w:rsidP="001D07F3">
      <w:pPr>
        <w:pStyle w:val="LucaCash"/>
        <w:spacing w:line="240" w:lineRule="auto"/>
        <w:jc w:val="both"/>
        <w:rPr>
          <w:rFonts w:ascii="Tahoma" w:hAnsi="Tahoma" w:cs="Tahoma"/>
          <w:sz w:val="20"/>
          <w:szCs w:val="20"/>
        </w:rPr>
      </w:pPr>
      <w:r w:rsidRPr="00A20745">
        <w:rPr>
          <w:rFonts w:ascii="Tahoma" w:hAnsi="Tahoma" w:cs="Tahoma"/>
          <w:sz w:val="20"/>
          <w:szCs w:val="20"/>
        </w:rPr>
        <w:t>Początek okresu odpowiedzialności ubezpieczyciela jest tożsamy z początkiem okresu ubezpieczenia.</w:t>
      </w:r>
    </w:p>
    <w:p w:rsidR="001D07F3" w:rsidRPr="00A20745" w:rsidRDefault="001D07F3" w:rsidP="001D07F3">
      <w:pPr>
        <w:pStyle w:val="LucaCash"/>
        <w:spacing w:line="240" w:lineRule="auto"/>
        <w:jc w:val="both"/>
        <w:rPr>
          <w:rFonts w:ascii="Tahoma" w:hAnsi="Tahoma" w:cs="Tahoma"/>
          <w:sz w:val="20"/>
          <w:szCs w:val="20"/>
        </w:rPr>
      </w:pPr>
    </w:p>
    <w:p w:rsidR="001D07F3" w:rsidRPr="00A20745" w:rsidRDefault="001D07F3" w:rsidP="001D07F3">
      <w:pPr>
        <w:pStyle w:val="Nagwek2"/>
        <w:jc w:val="both"/>
        <w:rPr>
          <w:rFonts w:ascii="Tahoma" w:hAnsi="Tahoma" w:cs="Tahoma"/>
          <w:sz w:val="20"/>
        </w:rPr>
      </w:pPr>
      <w:r w:rsidRPr="00A20745">
        <w:rPr>
          <w:rFonts w:ascii="Tahoma" w:hAnsi="Tahoma" w:cs="Tahoma"/>
          <w:iCs/>
          <w:sz w:val="20"/>
        </w:rPr>
        <w:t>KLAUZULA AB 22 KLAUZULA ZWROTU CZĘŚCI SKŁADKI</w:t>
      </w:r>
    </w:p>
    <w:p w:rsidR="001D07F3" w:rsidRPr="00A20745" w:rsidRDefault="001D07F3" w:rsidP="001D07F3">
      <w:pPr>
        <w:pStyle w:val="NormalnyArial"/>
        <w:spacing w:line="240" w:lineRule="auto"/>
        <w:ind w:left="0"/>
        <w:jc w:val="both"/>
        <w:rPr>
          <w:rFonts w:ascii="Tahoma" w:hAnsi="Tahoma" w:cs="Tahoma"/>
          <w:sz w:val="20"/>
          <w:szCs w:val="20"/>
        </w:rPr>
      </w:pPr>
      <w:r w:rsidRPr="00A20745">
        <w:rPr>
          <w:rFonts w:ascii="Tahoma" w:hAnsi="Tahoma" w:cs="Tahoma"/>
          <w:sz w:val="20"/>
          <w:szCs w:val="20"/>
        </w:rPr>
        <w:t xml:space="preserve">Ubezpieczającemu po zakończeniu rocznego okresu ubezpieczenia przysługuje zwrot składki za niską szkodowość (łączna wysokość wypłaconych odszkodowań oraz rezerw na poczet niewypłaconych </w:t>
      </w:r>
      <w:proofErr w:type="spellStart"/>
      <w:r w:rsidRPr="00A20745">
        <w:rPr>
          <w:rFonts w:ascii="Tahoma" w:hAnsi="Tahoma" w:cs="Tahoma"/>
          <w:sz w:val="20"/>
          <w:szCs w:val="20"/>
        </w:rPr>
        <w:t>odszkod</w:t>
      </w:r>
      <w:r w:rsidRPr="00A20745">
        <w:rPr>
          <w:rFonts w:ascii="Tahoma" w:hAnsi="Tahoma" w:cs="Tahoma"/>
          <w:sz w:val="20"/>
          <w:szCs w:val="20"/>
          <w:lang w:val="pl-PL"/>
        </w:rPr>
        <w:t>o</w:t>
      </w:r>
      <w:r w:rsidRPr="00A20745">
        <w:rPr>
          <w:rFonts w:ascii="Tahoma" w:hAnsi="Tahoma" w:cs="Tahoma"/>
          <w:sz w:val="20"/>
          <w:szCs w:val="20"/>
        </w:rPr>
        <w:t>wań</w:t>
      </w:r>
      <w:proofErr w:type="spellEnd"/>
      <w:r w:rsidRPr="00A20745">
        <w:rPr>
          <w:rFonts w:ascii="Tahoma" w:hAnsi="Tahoma" w:cs="Tahoma"/>
          <w:sz w:val="20"/>
          <w:szCs w:val="20"/>
        </w:rPr>
        <w:t>) w tym okresie. Ubezpieczyciel dokona zwrotu składki w terminie 30 dni od daty zakończenia rocznego okresu ubezpieczenia. Strony ubezpieczenia postanawiają, ze zwrot składki za dany roczny okres ubezpieczenia będzie wynosił 10 % zapłaconej przez ubezpieczającego składki, o ile wskaźnik szkodowości w tym okresie nie przekroczy poziomu 30%.</w:t>
      </w:r>
    </w:p>
    <w:p w:rsidR="001D07F3" w:rsidRPr="00A20745" w:rsidRDefault="001D07F3" w:rsidP="001D07F3">
      <w:pPr>
        <w:pStyle w:val="NormalnyArial"/>
        <w:spacing w:line="240" w:lineRule="auto"/>
        <w:ind w:left="0"/>
        <w:jc w:val="both"/>
        <w:rPr>
          <w:rFonts w:ascii="Tahoma" w:hAnsi="Tahoma" w:cs="Tahoma"/>
          <w:sz w:val="20"/>
          <w:szCs w:val="20"/>
        </w:rPr>
      </w:pPr>
      <w:r w:rsidRPr="00A20745">
        <w:rPr>
          <w:rFonts w:ascii="Tahoma" w:hAnsi="Tahoma" w:cs="Tahoma"/>
          <w:sz w:val="20"/>
          <w:szCs w:val="20"/>
        </w:rPr>
        <w:t>(</w:t>
      </w:r>
      <w:r w:rsidRPr="00A20745">
        <w:rPr>
          <w:rFonts w:ascii="Tahoma" w:hAnsi="Tahoma" w:cs="Tahoma"/>
          <w:i/>
          <w:sz w:val="20"/>
          <w:szCs w:val="20"/>
        </w:rPr>
        <w:t>Wskaźnik szkodowości - procentowy stosunek kwot wypłaconych odszkodowań i rezerw na poczet niewypłaconych odszkodowań do zainkasowanej składki).</w:t>
      </w:r>
    </w:p>
    <w:p w:rsidR="001D07F3" w:rsidRPr="00A20745" w:rsidRDefault="001D07F3" w:rsidP="001D07F3">
      <w:pPr>
        <w:pStyle w:val="LucaCash"/>
        <w:spacing w:line="240" w:lineRule="auto"/>
        <w:jc w:val="both"/>
        <w:rPr>
          <w:rFonts w:ascii="Tahoma" w:hAnsi="Tahoma" w:cs="Tahoma"/>
          <w:b/>
          <w:sz w:val="20"/>
          <w:szCs w:val="20"/>
        </w:rPr>
      </w:pPr>
    </w:p>
    <w:p w:rsidR="001D07F3" w:rsidRPr="00A20745" w:rsidRDefault="001D07F3" w:rsidP="001D07F3">
      <w:pPr>
        <w:pStyle w:val="LucaCash"/>
        <w:spacing w:line="240" w:lineRule="auto"/>
        <w:jc w:val="both"/>
        <w:rPr>
          <w:rFonts w:ascii="Tahoma" w:hAnsi="Tahoma" w:cs="Tahoma"/>
          <w:sz w:val="20"/>
          <w:szCs w:val="20"/>
        </w:rPr>
      </w:pPr>
      <w:r w:rsidRPr="00A20745">
        <w:rPr>
          <w:rFonts w:ascii="Tahoma" w:hAnsi="Tahoma" w:cs="Tahoma"/>
          <w:b/>
          <w:sz w:val="20"/>
          <w:szCs w:val="20"/>
        </w:rPr>
        <w:t xml:space="preserve">KLAUZULA AB 23 </w:t>
      </w:r>
      <w:r w:rsidRPr="00A20745">
        <w:rPr>
          <w:rFonts w:ascii="Tahoma" w:hAnsi="Tahoma" w:cs="Tahoma"/>
          <w:b/>
          <w:iCs/>
          <w:sz w:val="20"/>
          <w:szCs w:val="20"/>
        </w:rPr>
        <w:t>KLAUZULA</w:t>
      </w:r>
      <w:r w:rsidRPr="00A20745">
        <w:rPr>
          <w:rFonts w:ascii="Tahoma" w:hAnsi="Tahoma" w:cs="Tahoma"/>
          <w:b/>
          <w:sz w:val="20"/>
          <w:szCs w:val="20"/>
        </w:rPr>
        <w:t xml:space="preserve"> ZGŁASZANIA SZKÓD</w:t>
      </w:r>
    </w:p>
    <w:p w:rsidR="001D07F3" w:rsidRPr="00A20745" w:rsidRDefault="001D07F3" w:rsidP="001D07F3">
      <w:pPr>
        <w:pStyle w:val="LucaCash"/>
        <w:spacing w:line="240" w:lineRule="auto"/>
        <w:jc w:val="both"/>
        <w:rPr>
          <w:rFonts w:ascii="Tahoma" w:hAnsi="Tahoma" w:cs="Tahoma"/>
          <w:sz w:val="20"/>
          <w:szCs w:val="20"/>
        </w:rPr>
      </w:pPr>
      <w:r w:rsidRPr="00A20745">
        <w:rPr>
          <w:rFonts w:ascii="Tahoma" w:hAnsi="Tahoma" w:cs="Tahoma"/>
          <w:sz w:val="20"/>
          <w:szCs w:val="20"/>
        </w:rPr>
        <w:t>W przypadku wystąpienia szkód objętych ochroną w ramach niniejszej umowy ubezpieczenia Ubezpieczający ma obowiązek dokonać zgłoszenia szkody do ubezpieczyciela niezwłocznie, nie później jednak niż w ciągu 7 dni roboczych od daty powstania szkody lub podjęcia o niej wiadomości.</w:t>
      </w:r>
    </w:p>
    <w:p w:rsidR="001D07F3" w:rsidRPr="00A20745" w:rsidRDefault="001D07F3" w:rsidP="001D07F3">
      <w:pPr>
        <w:pStyle w:val="Tekstpodstawowy"/>
        <w:jc w:val="left"/>
        <w:rPr>
          <w:rFonts w:ascii="Tahoma" w:hAnsi="Tahoma" w:cs="Tahoma"/>
          <w:sz w:val="20"/>
        </w:rPr>
      </w:pPr>
    </w:p>
    <w:p w:rsidR="001D07F3" w:rsidRPr="00A20745" w:rsidRDefault="001D07F3" w:rsidP="001D07F3">
      <w:pPr>
        <w:pStyle w:val="Nagwek2"/>
        <w:rPr>
          <w:rFonts w:ascii="Tahoma" w:hAnsi="Tahoma" w:cs="Tahoma"/>
          <w:i/>
          <w:iCs/>
          <w:sz w:val="20"/>
        </w:rPr>
      </w:pPr>
      <w:r w:rsidRPr="00A20745">
        <w:rPr>
          <w:rFonts w:ascii="Tahoma" w:hAnsi="Tahoma" w:cs="Tahoma"/>
          <w:sz w:val="20"/>
        </w:rPr>
        <w:t xml:space="preserve">KLAUZULA AB 24 </w:t>
      </w:r>
      <w:r w:rsidRPr="00A20745">
        <w:rPr>
          <w:rFonts w:ascii="Tahoma" w:hAnsi="Tahoma" w:cs="Tahoma"/>
          <w:iCs/>
          <w:sz w:val="20"/>
        </w:rPr>
        <w:t>KLAUZULA</w:t>
      </w:r>
      <w:r w:rsidRPr="00A20745">
        <w:rPr>
          <w:rFonts w:ascii="Tahoma" w:hAnsi="Tahoma" w:cs="Tahoma"/>
          <w:sz w:val="20"/>
        </w:rPr>
        <w:t xml:space="preserve"> POKRYCIA DODATKOWYCH KOSZTÓW PRZESYŁEK EKSPRESOWYCH I NADGODZIN</w:t>
      </w:r>
    </w:p>
    <w:p w:rsidR="001D07F3" w:rsidRPr="00A20745" w:rsidRDefault="001D07F3" w:rsidP="001D07F3">
      <w:pPr>
        <w:pStyle w:val="NormalnyArial"/>
        <w:spacing w:line="240" w:lineRule="auto"/>
        <w:ind w:left="0"/>
        <w:jc w:val="both"/>
        <w:rPr>
          <w:rFonts w:ascii="Tahoma" w:hAnsi="Tahoma" w:cs="Tahoma"/>
          <w:sz w:val="20"/>
          <w:szCs w:val="20"/>
        </w:rPr>
      </w:pPr>
      <w:r w:rsidRPr="00A20745">
        <w:rPr>
          <w:rFonts w:ascii="Tahoma" w:hAnsi="Tahoma" w:cs="Tahoma"/>
          <w:sz w:val="20"/>
          <w:szCs w:val="20"/>
        </w:rPr>
        <w:t>Ubezpieczyciel pokryje koszty poniesione przez Ubezpieczającego</w:t>
      </w:r>
      <w:r w:rsidR="00513D82" w:rsidRPr="00A20745">
        <w:rPr>
          <w:rFonts w:ascii="Tahoma" w:hAnsi="Tahoma" w:cs="Tahoma"/>
          <w:sz w:val="20"/>
          <w:szCs w:val="20"/>
          <w:lang w:val="pl-PL"/>
        </w:rPr>
        <w:t xml:space="preserve"> </w:t>
      </w:r>
      <w:r w:rsidRPr="00A20745">
        <w:rPr>
          <w:rFonts w:ascii="Tahoma" w:hAnsi="Tahoma" w:cs="Tahoma"/>
          <w:sz w:val="20"/>
          <w:szCs w:val="20"/>
        </w:rPr>
        <w:t>/</w:t>
      </w:r>
      <w:r w:rsidR="00513D82" w:rsidRPr="00A20745">
        <w:rPr>
          <w:rFonts w:ascii="Tahoma" w:hAnsi="Tahoma" w:cs="Tahoma"/>
          <w:sz w:val="20"/>
          <w:szCs w:val="20"/>
          <w:lang w:val="pl-PL"/>
        </w:rPr>
        <w:t xml:space="preserve"> U</w:t>
      </w:r>
      <w:proofErr w:type="spellStart"/>
      <w:r w:rsidRPr="00A20745">
        <w:rPr>
          <w:rFonts w:ascii="Tahoma" w:hAnsi="Tahoma" w:cs="Tahoma"/>
          <w:sz w:val="20"/>
          <w:szCs w:val="20"/>
        </w:rPr>
        <w:t>bezpieczonego</w:t>
      </w:r>
      <w:proofErr w:type="spellEnd"/>
      <w:r w:rsidRPr="00A20745">
        <w:rPr>
          <w:rFonts w:ascii="Tahoma" w:hAnsi="Tahoma" w:cs="Tahoma"/>
          <w:sz w:val="20"/>
          <w:szCs w:val="20"/>
        </w:rPr>
        <w:t xml:space="preserve"> z tytułu pracy w godzinach nadliczbowych, nocnych lub w dni ustawowo wolne od pracy oraz koszty frachtu ekspresowego, pod warunkiem że koszty zostaną poniesione w następstwie szkody podlegającej odszkodowaniu na podstawie zawartej umowy ubezpieczenia. </w:t>
      </w:r>
    </w:p>
    <w:p w:rsidR="001D07F3" w:rsidRPr="00A20745" w:rsidRDefault="001D07F3" w:rsidP="001D07F3">
      <w:pPr>
        <w:pStyle w:val="Tekstpodstawowy"/>
        <w:jc w:val="both"/>
        <w:rPr>
          <w:rFonts w:ascii="Tahoma" w:hAnsi="Tahoma" w:cs="Tahoma"/>
          <w:b w:val="0"/>
          <w:sz w:val="20"/>
        </w:rPr>
      </w:pPr>
      <w:r w:rsidRPr="00A20745">
        <w:rPr>
          <w:rFonts w:ascii="Tahoma" w:hAnsi="Tahoma" w:cs="Tahoma"/>
          <w:b w:val="0"/>
          <w:sz w:val="20"/>
        </w:rPr>
        <w:t xml:space="preserve">Górna granica odpowiedzialności Ubezpieczyciela: </w:t>
      </w:r>
      <w:r w:rsidR="0022038E" w:rsidRPr="00A20745">
        <w:rPr>
          <w:rFonts w:ascii="Tahoma" w:hAnsi="Tahoma" w:cs="Tahoma"/>
          <w:sz w:val="20"/>
        </w:rPr>
        <w:t>2</w:t>
      </w:r>
      <w:r w:rsidRPr="00A20745">
        <w:rPr>
          <w:rFonts w:ascii="Tahoma" w:hAnsi="Tahoma" w:cs="Tahoma"/>
          <w:sz w:val="20"/>
        </w:rPr>
        <w:t>0%</w:t>
      </w:r>
      <w:r w:rsidRPr="00A20745">
        <w:rPr>
          <w:rFonts w:ascii="Tahoma" w:hAnsi="Tahoma" w:cs="Tahoma"/>
          <w:b w:val="0"/>
          <w:sz w:val="20"/>
        </w:rPr>
        <w:t xml:space="preserve"> wielkości szkody.</w:t>
      </w:r>
    </w:p>
    <w:p w:rsidR="001D07F3" w:rsidRPr="00A20745" w:rsidRDefault="001D07F3" w:rsidP="001D07F3">
      <w:pPr>
        <w:pStyle w:val="Tekstpodstawowy"/>
        <w:jc w:val="both"/>
        <w:rPr>
          <w:rFonts w:ascii="Tahoma" w:hAnsi="Tahoma" w:cs="Tahoma"/>
          <w:sz w:val="20"/>
        </w:rPr>
      </w:pPr>
    </w:p>
    <w:p w:rsidR="001D07F3" w:rsidRPr="00A20745" w:rsidRDefault="001D07F3" w:rsidP="001D07F3">
      <w:pPr>
        <w:pStyle w:val="Tekstpodstawowy"/>
        <w:jc w:val="both"/>
        <w:rPr>
          <w:rFonts w:ascii="Tahoma" w:hAnsi="Tahoma" w:cs="Tahoma"/>
          <w:b w:val="0"/>
          <w:sz w:val="20"/>
        </w:rPr>
      </w:pPr>
      <w:r w:rsidRPr="00A20745">
        <w:rPr>
          <w:rFonts w:ascii="Tahoma" w:hAnsi="Tahoma" w:cs="Tahoma"/>
          <w:sz w:val="20"/>
        </w:rPr>
        <w:t xml:space="preserve">KLAUZULA AB 30 </w:t>
      </w:r>
      <w:r w:rsidRPr="00A20745">
        <w:rPr>
          <w:rFonts w:ascii="Tahoma" w:hAnsi="Tahoma" w:cs="Tahoma"/>
          <w:iCs/>
          <w:sz w:val="20"/>
        </w:rPr>
        <w:t>KLAUZULA</w:t>
      </w:r>
      <w:r w:rsidRPr="00A20745">
        <w:rPr>
          <w:rFonts w:ascii="Tahoma" w:hAnsi="Tahoma" w:cs="Tahoma"/>
          <w:sz w:val="20"/>
        </w:rPr>
        <w:t xml:space="preserve"> AKCEPTACJI RYZYKA</w:t>
      </w:r>
    </w:p>
    <w:p w:rsidR="001D07F3" w:rsidRPr="00A20745" w:rsidRDefault="001D07F3" w:rsidP="001D07F3">
      <w:pPr>
        <w:pStyle w:val="LucaCash"/>
        <w:spacing w:line="240" w:lineRule="auto"/>
        <w:jc w:val="both"/>
        <w:rPr>
          <w:rFonts w:ascii="Tahoma" w:hAnsi="Tahoma" w:cs="Tahoma"/>
          <w:sz w:val="20"/>
          <w:szCs w:val="20"/>
        </w:rPr>
      </w:pPr>
      <w:r w:rsidRPr="00A20745">
        <w:rPr>
          <w:rFonts w:ascii="Tahoma" w:hAnsi="Tahoma" w:cs="Tahoma"/>
          <w:sz w:val="20"/>
          <w:szCs w:val="20"/>
        </w:rPr>
        <w:t>Ubezpieczyciel oświadcza, iż znane mu były fakty niezbędne do oszacowania ryzyka w momencie zawierania niniejszej umowy, o ile nie zostały one podstępnie zatajone przez Ubezpieczającego.</w:t>
      </w:r>
    </w:p>
    <w:p w:rsidR="001D07F3" w:rsidRPr="00A20745" w:rsidRDefault="001D07F3" w:rsidP="001D07F3">
      <w:pPr>
        <w:pStyle w:val="LucaCash"/>
        <w:spacing w:line="240" w:lineRule="auto"/>
        <w:rPr>
          <w:rFonts w:ascii="Tahoma" w:hAnsi="Tahoma" w:cs="Tahoma"/>
          <w:b/>
          <w:sz w:val="20"/>
          <w:szCs w:val="20"/>
        </w:rPr>
      </w:pPr>
    </w:p>
    <w:p w:rsidR="001D07F3" w:rsidRPr="00A20745" w:rsidRDefault="001D07F3" w:rsidP="001D07F3">
      <w:pPr>
        <w:pStyle w:val="LucaCash"/>
        <w:spacing w:line="240" w:lineRule="auto"/>
        <w:rPr>
          <w:rFonts w:ascii="Tahoma" w:hAnsi="Tahoma" w:cs="Tahoma"/>
          <w:b/>
          <w:sz w:val="20"/>
          <w:szCs w:val="20"/>
        </w:rPr>
      </w:pPr>
      <w:r w:rsidRPr="00A20745">
        <w:rPr>
          <w:rFonts w:ascii="Tahoma" w:hAnsi="Tahoma" w:cs="Tahoma"/>
          <w:b/>
          <w:sz w:val="20"/>
          <w:szCs w:val="20"/>
        </w:rPr>
        <w:t>KLAUZULA AKCEPTACJI ZABEZPIECZEŃ przeciwpożarowych</w:t>
      </w:r>
    </w:p>
    <w:p w:rsidR="001D07F3" w:rsidRPr="00A20745" w:rsidRDefault="001D07F3" w:rsidP="001D07F3">
      <w:pPr>
        <w:pStyle w:val="Tekstpodstawowy2"/>
        <w:jc w:val="both"/>
        <w:rPr>
          <w:rFonts w:ascii="Tahoma" w:hAnsi="Tahoma" w:cs="Tahoma"/>
          <w:sz w:val="20"/>
        </w:rPr>
      </w:pPr>
      <w:r w:rsidRPr="00A20745">
        <w:rPr>
          <w:rFonts w:ascii="Tahoma" w:hAnsi="Tahoma" w:cs="Tahoma"/>
          <w:sz w:val="20"/>
        </w:rPr>
        <w:t xml:space="preserve">Mienie zostało przyjęte do ubezpieczenia zgodnie z posiadanym stanem zabezpieczeń przeciwpożarowych. Stan i ilość posiadanych zabezpieczeń jest znany Ubezpieczycielowi i uznany za wystarczający. Ubezpieczyciel nie może się powołać przy szkodzie na zapisy dotyczące wymaganych zabezpieczeń w </w:t>
      </w:r>
      <w:r w:rsidRPr="00A20745">
        <w:rPr>
          <w:rFonts w:ascii="Tahoma" w:hAnsi="Tahoma" w:cs="Tahoma"/>
          <w:bCs/>
          <w:sz w:val="20"/>
        </w:rPr>
        <w:t>ogólnych warunków ubezpieczenia bądź innych wzorc</w:t>
      </w:r>
      <w:r w:rsidRPr="00A20745">
        <w:rPr>
          <w:rFonts w:ascii="Tahoma" w:hAnsi="Tahoma" w:cs="Tahoma"/>
          <w:bCs/>
          <w:sz w:val="20"/>
          <w:lang w:val="pl-PL"/>
        </w:rPr>
        <w:t>ach</w:t>
      </w:r>
      <w:r w:rsidRPr="00A20745">
        <w:rPr>
          <w:rFonts w:ascii="Tahoma" w:hAnsi="Tahoma" w:cs="Tahoma"/>
          <w:bCs/>
          <w:sz w:val="20"/>
        </w:rPr>
        <w:t xml:space="preserve"> umów</w:t>
      </w:r>
      <w:r w:rsidRPr="00A20745">
        <w:rPr>
          <w:rFonts w:ascii="Tahoma" w:hAnsi="Tahoma" w:cs="Tahoma"/>
          <w:sz w:val="20"/>
        </w:rPr>
        <w:t>.</w:t>
      </w:r>
    </w:p>
    <w:p w:rsidR="001D07F3" w:rsidRPr="00A20745" w:rsidRDefault="001D07F3" w:rsidP="001D07F3">
      <w:pPr>
        <w:pStyle w:val="LucaCash"/>
        <w:spacing w:line="240" w:lineRule="auto"/>
        <w:rPr>
          <w:rFonts w:ascii="Tahoma" w:hAnsi="Tahoma" w:cs="Tahoma"/>
          <w:b/>
          <w:sz w:val="20"/>
          <w:szCs w:val="20"/>
        </w:rPr>
      </w:pPr>
    </w:p>
    <w:p w:rsidR="001D07F3" w:rsidRPr="00A20745" w:rsidRDefault="001D07F3" w:rsidP="001D07F3">
      <w:pPr>
        <w:pStyle w:val="LucaCash"/>
        <w:spacing w:line="240" w:lineRule="auto"/>
        <w:rPr>
          <w:rFonts w:ascii="Tahoma" w:hAnsi="Tahoma" w:cs="Tahoma"/>
          <w:b/>
          <w:sz w:val="20"/>
          <w:szCs w:val="20"/>
        </w:rPr>
      </w:pPr>
      <w:r w:rsidRPr="00A20745">
        <w:rPr>
          <w:rFonts w:ascii="Tahoma" w:hAnsi="Tahoma" w:cs="Tahoma"/>
          <w:b/>
          <w:sz w:val="20"/>
          <w:szCs w:val="20"/>
        </w:rPr>
        <w:t xml:space="preserve">KLAUZULA AKCEPTACJI ZABEZPIECZEŃ </w:t>
      </w:r>
      <w:proofErr w:type="spellStart"/>
      <w:r w:rsidRPr="00A20745">
        <w:rPr>
          <w:rFonts w:ascii="Tahoma" w:hAnsi="Tahoma" w:cs="Tahoma"/>
          <w:b/>
          <w:sz w:val="20"/>
          <w:szCs w:val="20"/>
        </w:rPr>
        <w:t>przeciwkradzieżowych</w:t>
      </w:r>
      <w:proofErr w:type="spellEnd"/>
    </w:p>
    <w:p w:rsidR="001D07F3" w:rsidRPr="00A20745" w:rsidRDefault="001D07F3" w:rsidP="001D07F3">
      <w:pPr>
        <w:pStyle w:val="Tekstpodstawowy2"/>
        <w:jc w:val="both"/>
        <w:rPr>
          <w:rFonts w:ascii="Tahoma" w:hAnsi="Tahoma" w:cs="Tahoma"/>
          <w:sz w:val="20"/>
        </w:rPr>
      </w:pPr>
      <w:r w:rsidRPr="00A20745">
        <w:rPr>
          <w:rFonts w:ascii="Tahoma" w:hAnsi="Tahoma" w:cs="Tahoma"/>
          <w:sz w:val="20"/>
        </w:rPr>
        <w:t xml:space="preserve">Mienie zostało przyjęte do ubezpieczenia zgodnie z posiadanym stanem zabezpieczeń </w:t>
      </w:r>
      <w:proofErr w:type="spellStart"/>
      <w:r w:rsidRPr="00A20745">
        <w:rPr>
          <w:rFonts w:ascii="Tahoma" w:hAnsi="Tahoma" w:cs="Tahoma"/>
          <w:sz w:val="20"/>
        </w:rPr>
        <w:t>przeciwkradzieżowych</w:t>
      </w:r>
      <w:proofErr w:type="spellEnd"/>
      <w:r w:rsidRPr="00A20745">
        <w:rPr>
          <w:rFonts w:ascii="Tahoma" w:hAnsi="Tahoma" w:cs="Tahoma"/>
          <w:sz w:val="20"/>
        </w:rPr>
        <w:t xml:space="preserve">. Stan i ilość posiadanych zabezpieczeń jest znany Ubezpieczycielowi i uznany za wystarczający. Ubezpieczyciel nie może się powołać przy szkodzie na zapisy dotyczące wymaganych zabezpieczeń w </w:t>
      </w:r>
      <w:r w:rsidRPr="00A20745">
        <w:rPr>
          <w:rFonts w:ascii="Tahoma" w:hAnsi="Tahoma" w:cs="Tahoma"/>
          <w:bCs/>
          <w:sz w:val="20"/>
        </w:rPr>
        <w:t>ogólnych warunków ubezpieczenia bądź innych wzorc</w:t>
      </w:r>
      <w:r w:rsidRPr="00A20745">
        <w:rPr>
          <w:rFonts w:ascii="Tahoma" w:hAnsi="Tahoma" w:cs="Tahoma"/>
          <w:bCs/>
          <w:sz w:val="20"/>
          <w:lang w:val="pl-PL"/>
        </w:rPr>
        <w:t>ach</w:t>
      </w:r>
      <w:r w:rsidRPr="00A20745">
        <w:rPr>
          <w:rFonts w:ascii="Tahoma" w:hAnsi="Tahoma" w:cs="Tahoma"/>
          <w:bCs/>
          <w:sz w:val="20"/>
        </w:rPr>
        <w:t xml:space="preserve"> umów</w:t>
      </w:r>
      <w:r w:rsidRPr="00A20745">
        <w:rPr>
          <w:rFonts w:ascii="Tahoma" w:hAnsi="Tahoma" w:cs="Tahoma"/>
          <w:sz w:val="20"/>
        </w:rPr>
        <w:t>.</w:t>
      </w:r>
    </w:p>
    <w:p w:rsidR="001D07F3" w:rsidRPr="00A20745" w:rsidRDefault="001D07F3" w:rsidP="001D07F3">
      <w:pPr>
        <w:jc w:val="both"/>
        <w:rPr>
          <w:rFonts w:ascii="Tahoma" w:hAnsi="Tahoma" w:cs="Tahoma"/>
          <w:sz w:val="20"/>
          <w:szCs w:val="20"/>
        </w:rPr>
      </w:pPr>
    </w:p>
    <w:p w:rsidR="001D07F3" w:rsidRPr="00A20745" w:rsidRDefault="001D07F3" w:rsidP="001D07F3">
      <w:pPr>
        <w:pStyle w:val="Tekstpodstawowy3"/>
        <w:spacing w:after="0"/>
        <w:rPr>
          <w:rFonts w:ascii="Tahoma" w:hAnsi="Tahoma" w:cs="Tahoma"/>
          <w:b/>
          <w:sz w:val="20"/>
          <w:szCs w:val="20"/>
        </w:rPr>
      </w:pPr>
      <w:r w:rsidRPr="00A20745">
        <w:rPr>
          <w:rFonts w:ascii="Tahoma" w:hAnsi="Tahoma" w:cs="Tahoma"/>
          <w:b/>
          <w:sz w:val="20"/>
          <w:szCs w:val="20"/>
        </w:rPr>
        <w:t>KLAUZULA WYPŁATY ZALICZKI</w:t>
      </w:r>
    </w:p>
    <w:p w:rsidR="001D07F3" w:rsidRPr="00A20745" w:rsidRDefault="001D07F3" w:rsidP="001D07F3">
      <w:pPr>
        <w:pStyle w:val="Tekstpodstawowy3"/>
        <w:spacing w:after="0"/>
        <w:jc w:val="both"/>
        <w:rPr>
          <w:rFonts w:ascii="Tahoma" w:hAnsi="Tahoma" w:cs="Tahoma"/>
          <w:sz w:val="20"/>
          <w:szCs w:val="20"/>
        </w:rPr>
      </w:pPr>
      <w:r w:rsidRPr="00A20745">
        <w:rPr>
          <w:rFonts w:ascii="Tahoma" w:hAnsi="Tahoma" w:cs="Tahoma"/>
          <w:sz w:val="20"/>
          <w:szCs w:val="20"/>
        </w:rPr>
        <w:t xml:space="preserve">Ubezpieczyciel w przypadku wystąpienia szkody objętej ochroną ubezpieczeniową wypłaci ubezpieczonemu zaliczkę na poczet odszkodowania w wysokości 50% szacunkowych kosztów szkody </w:t>
      </w:r>
      <w:r w:rsidRPr="00A20745">
        <w:rPr>
          <w:rFonts w:ascii="Tahoma" w:hAnsi="Tahoma" w:cs="Tahoma"/>
          <w:sz w:val="20"/>
          <w:szCs w:val="20"/>
        </w:rPr>
        <w:lastRenderedPageBreak/>
        <w:t>w terminie 14 dni od daty złożenia przez ubezpieczonego stosownego wniosku wraz z wyliczeniem wielkości szkody.</w:t>
      </w:r>
    </w:p>
    <w:p w:rsidR="001D07F3" w:rsidRPr="00A20745" w:rsidRDefault="001D07F3" w:rsidP="001D07F3">
      <w:pPr>
        <w:pStyle w:val="NormalnyWeb"/>
        <w:shd w:val="clear" w:color="auto" w:fill="FFFFFF"/>
        <w:spacing w:before="0" w:after="0"/>
        <w:rPr>
          <w:rFonts w:ascii="Tahoma" w:hAnsi="Tahoma" w:cs="Tahoma"/>
        </w:rPr>
      </w:pPr>
    </w:p>
    <w:p w:rsidR="001D07F3" w:rsidRPr="00A20745" w:rsidRDefault="001D07F3" w:rsidP="001D07F3">
      <w:pPr>
        <w:pStyle w:val="Tekstpodstawowy3"/>
        <w:spacing w:after="0"/>
        <w:rPr>
          <w:rFonts w:ascii="Tahoma" w:hAnsi="Tahoma" w:cs="Tahoma"/>
          <w:b/>
          <w:sz w:val="20"/>
          <w:szCs w:val="20"/>
        </w:rPr>
      </w:pPr>
      <w:r w:rsidRPr="00A20745">
        <w:rPr>
          <w:rFonts w:ascii="Tahoma" w:hAnsi="Tahoma" w:cs="Tahoma"/>
          <w:b/>
          <w:sz w:val="20"/>
          <w:szCs w:val="20"/>
        </w:rPr>
        <w:t>KLAUZULA LEEWAY</w:t>
      </w:r>
    </w:p>
    <w:p w:rsidR="001D07F3" w:rsidRPr="00A20745" w:rsidRDefault="001D07F3" w:rsidP="001D07F3">
      <w:pPr>
        <w:pStyle w:val="Tekstpodstawowy3"/>
        <w:jc w:val="both"/>
        <w:rPr>
          <w:rFonts w:ascii="Tahoma" w:hAnsi="Tahoma" w:cs="Tahoma"/>
          <w:sz w:val="20"/>
          <w:szCs w:val="20"/>
        </w:rPr>
      </w:pPr>
      <w:r w:rsidRPr="00A20745">
        <w:rPr>
          <w:rFonts w:ascii="Tahoma" w:hAnsi="Tahoma" w:cs="Tahoma"/>
          <w:sz w:val="20"/>
          <w:szCs w:val="20"/>
        </w:rPr>
        <w:t>Jeśli inne postanowienia umowy ubezpieczenia, w tym określone w postanowieniach dodatkowych (klauzulach, itp.), nie zapewnią ubezpieczonemu wyższych świadczeń niż uzyskane na podstawie niniejszej klauzuli, nie ma zastosowania instytucja niedoubezpieczenia i zasada proporcji w przypadku gdy wysokość szkody nie przekracza 30% sumy ubezpieczenia przedmiotu dotkniętego szkodą lub jeżeli wartość przedmiotu ubezpieczenia w dniu szkody nie przekracza 130% sumy ubezpieczenia tego przedmiotu.</w:t>
      </w:r>
    </w:p>
    <w:p w:rsidR="001D07F3" w:rsidRPr="00A20745" w:rsidRDefault="001D07F3" w:rsidP="001D07F3">
      <w:pPr>
        <w:pStyle w:val="Tekstpodstawowy3"/>
        <w:spacing w:after="0"/>
        <w:rPr>
          <w:rFonts w:ascii="Tahoma" w:hAnsi="Tahoma" w:cs="Tahoma"/>
          <w:b/>
          <w:sz w:val="20"/>
          <w:szCs w:val="20"/>
        </w:rPr>
      </w:pPr>
      <w:r w:rsidRPr="00A20745">
        <w:rPr>
          <w:rFonts w:ascii="Tahoma" w:hAnsi="Tahoma" w:cs="Tahoma"/>
          <w:b/>
          <w:sz w:val="20"/>
          <w:szCs w:val="20"/>
        </w:rPr>
        <w:t>KLAUZULA WARUNKÓW I TARYF</w:t>
      </w:r>
    </w:p>
    <w:p w:rsidR="001D07F3" w:rsidRPr="00A20745" w:rsidRDefault="001D07F3" w:rsidP="001D07F3">
      <w:pPr>
        <w:pStyle w:val="Tekstpodstawowy3"/>
        <w:spacing w:after="0"/>
        <w:jc w:val="both"/>
        <w:rPr>
          <w:rFonts w:ascii="Tahoma" w:hAnsi="Tahoma" w:cs="Tahoma"/>
          <w:sz w:val="20"/>
          <w:szCs w:val="20"/>
        </w:rPr>
      </w:pPr>
      <w:r w:rsidRPr="00A20745">
        <w:rPr>
          <w:rFonts w:ascii="Tahoma" w:hAnsi="Tahoma" w:cs="Tahoma"/>
          <w:sz w:val="20"/>
          <w:szCs w:val="20"/>
        </w:rPr>
        <w:t xml:space="preserve">W przypadku </w:t>
      </w:r>
      <w:proofErr w:type="spellStart"/>
      <w:r w:rsidRPr="00A20745">
        <w:rPr>
          <w:rFonts w:ascii="Tahoma" w:hAnsi="Tahoma" w:cs="Tahoma"/>
          <w:sz w:val="20"/>
          <w:szCs w:val="20"/>
        </w:rPr>
        <w:t>doubezpieczania</w:t>
      </w:r>
      <w:proofErr w:type="spellEnd"/>
      <w:r w:rsidRPr="00A20745">
        <w:rPr>
          <w:rFonts w:ascii="Tahoma" w:hAnsi="Tahoma" w:cs="Tahoma"/>
          <w:sz w:val="20"/>
          <w:szCs w:val="20"/>
        </w:rPr>
        <w:t>, uzupełniania, podwyższania sumy ubezpieczenia (gwarancyjnej) - poza klauzulą automatycznego pokrycia - w okresie ubezpieczenia w ramach niniejszej umowy stosowane będą warunki umowy oraz stawki ubezpieczeniowe obowiązujące w niniejszej umowie.</w:t>
      </w:r>
    </w:p>
    <w:p w:rsidR="001D07F3" w:rsidRPr="00A20745" w:rsidRDefault="001D07F3" w:rsidP="001D07F3">
      <w:pPr>
        <w:pStyle w:val="Tekstpodstawowy3"/>
        <w:rPr>
          <w:rFonts w:ascii="Tahoma" w:hAnsi="Tahoma" w:cs="Tahoma"/>
          <w:sz w:val="20"/>
          <w:szCs w:val="20"/>
        </w:rPr>
      </w:pPr>
    </w:p>
    <w:p w:rsidR="001D07F3" w:rsidRPr="00A20745" w:rsidRDefault="001D07F3" w:rsidP="001D07F3">
      <w:pPr>
        <w:pStyle w:val="Tekstpodstawowy3"/>
        <w:spacing w:after="0"/>
        <w:rPr>
          <w:rFonts w:ascii="Tahoma" w:hAnsi="Tahoma" w:cs="Tahoma"/>
          <w:b/>
          <w:sz w:val="20"/>
          <w:szCs w:val="20"/>
        </w:rPr>
      </w:pPr>
      <w:r w:rsidRPr="00A20745">
        <w:rPr>
          <w:rFonts w:ascii="Tahoma" w:hAnsi="Tahoma" w:cs="Tahoma"/>
          <w:b/>
          <w:sz w:val="20"/>
          <w:szCs w:val="20"/>
        </w:rPr>
        <w:t>KLAUZULA SZYBKIEJ LIKWIDACJI SZKODY</w:t>
      </w:r>
    </w:p>
    <w:p w:rsidR="001D07F3" w:rsidRPr="00A20745" w:rsidRDefault="001D07F3" w:rsidP="001D07F3">
      <w:pPr>
        <w:pStyle w:val="Tekstpodstawowy3"/>
        <w:spacing w:after="0"/>
        <w:jc w:val="both"/>
        <w:rPr>
          <w:rFonts w:ascii="Tahoma" w:hAnsi="Tahoma" w:cs="Tahoma"/>
          <w:sz w:val="20"/>
          <w:szCs w:val="20"/>
        </w:rPr>
      </w:pPr>
      <w:r w:rsidRPr="00A20745">
        <w:rPr>
          <w:rFonts w:ascii="Tahoma" w:hAnsi="Tahoma" w:cs="Tahoma"/>
          <w:sz w:val="20"/>
          <w:szCs w:val="20"/>
        </w:rPr>
        <w:t xml:space="preserve">W przypadku szkód wymagających natychmiastowej naprawy w celu zachowania ciągłości wykonywania zadań </w:t>
      </w:r>
      <w:r w:rsidRPr="00A20745">
        <w:rPr>
          <w:rFonts w:ascii="Tahoma" w:hAnsi="Tahoma" w:cs="Tahoma"/>
          <w:sz w:val="20"/>
          <w:szCs w:val="20"/>
          <w:lang w:val="pl-PL"/>
        </w:rPr>
        <w:t xml:space="preserve">/ </w:t>
      </w:r>
      <w:r w:rsidRPr="00A20745">
        <w:rPr>
          <w:rFonts w:ascii="Tahoma" w:hAnsi="Tahoma" w:cs="Tahoma"/>
          <w:sz w:val="20"/>
          <w:szCs w:val="20"/>
        </w:rPr>
        <w:t>świadczenia usług dopuszcza się możliwość bezzwłocznego dokonania naprawy, tj. bezpośrednio po szkodzie przez odpowiednio przeszkolone ekipy naprawcze Ubezpieczającego</w:t>
      </w:r>
      <w:r w:rsidR="00513D82" w:rsidRPr="00A20745">
        <w:rPr>
          <w:rFonts w:ascii="Tahoma" w:hAnsi="Tahoma" w:cs="Tahoma"/>
          <w:sz w:val="20"/>
          <w:szCs w:val="20"/>
          <w:lang w:val="pl-PL"/>
        </w:rPr>
        <w:t xml:space="preserve"> </w:t>
      </w:r>
      <w:r w:rsidR="00513D82" w:rsidRPr="00A20745">
        <w:rPr>
          <w:rFonts w:ascii="Tahoma" w:hAnsi="Tahoma" w:cs="Tahoma"/>
          <w:sz w:val="20"/>
          <w:szCs w:val="20"/>
        </w:rPr>
        <w:t>/ Ubezpieczonego</w:t>
      </w:r>
      <w:r w:rsidRPr="00A20745">
        <w:rPr>
          <w:rFonts w:ascii="Tahoma" w:hAnsi="Tahoma" w:cs="Tahoma"/>
          <w:sz w:val="20"/>
          <w:szCs w:val="20"/>
        </w:rPr>
        <w:t xml:space="preserve"> bądź przez wyspecjalizowane firmy zewnętrzne działające na jego zlecenie. W przypadku tego rodzaju szkód, poza dokumentami wymaganymi zgodnie z warunkami ubezpieczenia, Ubezpieczający </w:t>
      </w:r>
      <w:r w:rsidR="00513D82" w:rsidRPr="00A20745">
        <w:rPr>
          <w:rFonts w:ascii="Tahoma" w:hAnsi="Tahoma" w:cs="Tahoma"/>
          <w:sz w:val="20"/>
          <w:szCs w:val="20"/>
        </w:rPr>
        <w:t xml:space="preserve">/ Ubezpieczony </w:t>
      </w:r>
      <w:r w:rsidRPr="00A20745">
        <w:rPr>
          <w:rFonts w:ascii="Tahoma" w:hAnsi="Tahoma" w:cs="Tahoma"/>
          <w:sz w:val="20"/>
          <w:szCs w:val="20"/>
        </w:rPr>
        <w:t>zobowiązany jest do sporządzenia i przedłożenia ubezpieczycielowi dokumentacji zdjęciowej z miejsca szkody oraz zachowania do dyspozycji Ubezpieczyciela elementów uszkodzonych podlegających wymianie.</w:t>
      </w:r>
    </w:p>
    <w:p w:rsidR="001D07F3" w:rsidRPr="00A20745" w:rsidRDefault="001D07F3" w:rsidP="001D07F3">
      <w:pPr>
        <w:pStyle w:val="Tekstpodstawowy3"/>
        <w:rPr>
          <w:rFonts w:ascii="Tahoma" w:hAnsi="Tahoma" w:cs="Tahoma"/>
          <w:sz w:val="20"/>
          <w:szCs w:val="20"/>
        </w:rPr>
      </w:pPr>
    </w:p>
    <w:p w:rsidR="001D07F3" w:rsidRPr="00A20745" w:rsidRDefault="001D07F3" w:rsidP="001D07F3">
      <w:pPr>
        <w:pStyle w:val="Tekstpodstawowy3"/>
        <w:spacing w:after="0"/>
        <w:jc w:val="both"/>
        <w:rPr>
          <w:rFonts w:ascii="Tahoma" w:hAnsi="Tahoma" w:cs="Tahoma"/>
          <w:b/>
          <w:sz w:val="20"/>
          <w:szCs w:val="20"/>
          <w:lang w:val="pl-PL"/>
        </w:rPr>
      </w:pPr>
      <w:r w:rsidRPr="00A20745">
        <w:rPr>
          <w:rFonts w:ascii="Tahoma" w:hAnsi="Tahoma" w:cs="Tahoma"/>
          <w:b/>
          <w:sz w:val="20"/>
          <w:szCs w:val="20"/>
          <w:lang w:val="pl-PL"/>
        </w:rPr>
        <w:t xml:space="preserve">KLAUZULA DOROZUMIANEJ OCHRONY DLA KOSZTÓW PROCESU W BRAKU OŚWIADCZENIA UBEZPIECZYCIELA </w:t>
      </w:r>
    </w:p>
    <w:p w:rsidR="001D07F3" w:rsidRPr="00A20745" w:rsidRDefault="001D07F3" w:rsidP="001D07F3">
      <w:pPr>
        <w:pStyle w:val="Tekstpodstawowy3"/>
        <w:spacing w:after="0"/>
        <w:jc w:val="both"/>
        <w:rPr>
          <w:rFonts w:ascii="Tahoma" w:hAnsi="Tahoma" w:cs="Tahoma"/>
          <w:sz w:val="20"/>
          <w:szCs w:val="20"/>
          <w:lang w:val="pl-PL"/>
        </w:rPr>
      </w:pPr>
      <w:r w:rsidRPr="00A20745">
        <w:rPr>
          <w:rFonts w:ascii="Tahoma" w:hAnsi="Tahoma" w:cs="Tahoma"/>
          <w:sz w:val="20"/>
          <w:szCs w:val="20"/>
          <w:lang w:val="pl-PL"/>
        </w:rPr>
        <w:t>Jeżeli w odniesieniu do kosztów procesu, w tym obrony sądowej, kosztów postępowania pojednawczego, arbitrażowego i mediacyjnego oraz kosztów wynagrodzenia biegłych Ubezpieczyciel nie zajmie stanowiska w ciągu 14 dni od złożenia wniosku w tym zakresie przez Ubezpieczającego/Ubezpieczonego, przyjmuje się, że wyraził zgodę na ich poniesienie i sfinansowanie. Rozumie się także, iż ubezpieczyciel udzielił zgody na powyższe, jeżeli przystąpił do procesu jako interwenient.</w:t>
      </w:r>
    </w:p>
    <w:p w:rsidR="001D07F3" w:rsidRPr="00A20745" w:rsidRDefault="001D07F3" w:rsidP="001D07F3">
      <w:pPr>
        <w:pStyle w:val="Tekstpodstawowy3"/>
        <w:spacing w:after="0"/>
        <w:rPr>
          <w:rFonts w:ascii="Tahoma" w:hAnsi="Tahoma" w:cs="Tahoma"/>
          <w:b/>
          <w:sz w:val="20"/>
          <w:szCs w:val="20"/>
          <w:lang w:val="pl-PL"/>
        </w:rPr>
      </w:pPr>
    </w:p>
    <w:p w:rsidR="001D07F3" w:rsidRPr="00A20745" w:rsidRDefault="001D07F3" w:rsidP="001D07F3">
      <w:pPr>
        <w:pStyle w:val="Tekstpodstawowy3"/>
        <w:spacing w:after="0"/>
        <w:rPr>
          <w:rFonts w:ascii="Tahoma" w:hAnsi="Tahoma" w:cs="Tahoma"/>
          <w:b/>
          <w:sz w:val="20"/>
          <w:szCs w:val="20"/>
        </w:rPr>
      </w:pPr>
      <w:r w:rsidRPr="00A20745">
        <w:rPr>
          <w:rFonts w:ascii="Tahoma" w:hAnsi="Tahoma" w:cs="Tahoma"/>
          <w:b/>
          <w:sz w:val="20"/>
          <w:szCs w:val="20"/>
        </w:rPr>
        <w:t>KLAUZULA REGRESOWA</w:t>
      </w:r>
    </w:p>
    <w:p w:rsidR="001D07F3" w:rsidRPr="00A20745" w:rsidRDefault="001D07F3" w:rsidP="001D07F3">
      <w:pPr>
        <w:jc w:val="both"/>
        <w:rPr>
          <w:rFonts w:ascii="Tahoma" w:hAnsi="Tahoma" w:cs="Tahoma"/>
          <w:sz w:val="20"/>
          <w:szCs w:val="20"/>
        </w:rPr>
      </w:pPr>
      <w:r w:rsidRPr="00A20745">
        <w:rPr>
          <w:rFonts w:ascii="Tahoma" w:hAnsi="Tahoma" w:cs="Tahoma"/>
          <w:sz w:val="20"/>
          <w:szCs w:val="20"/>
        </w:rPr>
        <w:t>Nie przechodzą na Ubezpieczyciela roszczenia przeciwko odpowiedzialnej za szkodę osobie fizycznej:</w:t>
      </w:r>
    </w:p>
    <w:p w:rsidR="001D07F3" w:rsidRPr="00A20745" w:rsidRDefault="001D07F3" w:rsidP="000654D9">
      <w:pPr>
        <w:numPr>
          <w:ilvl w:val="0"/>
          <w:numId w:val="68"/>
        </w:numPr>
        <w:jc w:val="both"/>
        <w:rPr>
          <w:rFonts w:ascii="Tahoma" w:hAnsi="Tahoma" w:cs="Tahoma"/>
          <w:sz w:val="20"/>
          <w:szCs w:val="20"/>
        </w:rPr>
      </w:pPr>
      <w:r w:rsidRPr="00A20745">
        <w:rPr>
          <w:rFonts w:ascii="Tahoma" w:hAnsi="Tahoma" w:cs="Tahoma"/>
          <w:sz w:val="20"/>
          <w:szCs w:val="20"/>
        </w:rPr>
        <w:t>która jest pracownikiem w rozumieniu przepisów kodeksu pracy,</w:t>
      </w:r>
    </w:p>
    <w:p w:rsidR="001D07F3" w:rsidRPr="00A20745" w:rsidRDefault="001D07F3" w:rsidP="000654D9">
      <w:pPr>
        <w:numPr>
          <w:ilvl w:val="0"/>
          <w:numId w:val="68"/>
        </w:numPr>
        <w:jc w:val="both"/>
        <w:rPr>
          <w:rFonts w:ascii="Tahoma" w:hAnsi="Tahoma" w:cs="Tahoma"/>
          <w:sz w:val="20"/>
          <w:szCs w:val="20"/>
        </w:rPr>
      </w:pPr>
      <w:r w:rsidRPr="00A20745">
        <w:rPr>
          <w:rFonts w:ascii="Tahoma" w:hAnsi="Tahoma" w:cs="Tahoma"/>
          <w:sz w:val="20"/>
          <w:szCs w:val="20"/>
        </w:rPr>
        <w:t>zatrudnionej przez Ubezpieczającego i/lub Ubezpieczonego na podstawie innej umowy cywilnoprawnej (umowy zlecenia, umowy o dzieło, itp.), chyba, że osoba ta wyrządziła szkodę umyślnie,</w:t>
      </w:r>
    </w:p>
    <w:p w:rsidR="001D07F3" w:rsidRPr="00A20745" w:rsidRDefault="001D07F3" w:rsidP="000654D9">
      <w:pPr>
        <w:numPr>
          <w:ilvl w:val="0"/>
          <w:numId w:val="68"/>
        </w:numPr>
        <w:jc w:val="both"/>
        <w:rPr>
          <w:rFonts w:ascii="Tahoma" w:hAnsi="Tahoma" w:cs="Tahoma"/>
          <w:sz w:val="20"/>
          <w:szCs w:val="20"/>
        </w:rPr>
      </w:pPr>
      <w:r w:rsidRPr="00A20745">
        <w:rPr>
          <w:rFonts w:ascii="Tahoma" w:hAnsi="Tahoma" w:cs="Tahoma"/>
          <w:sz w:val="20"/>
          <w:szCs w:val="20"/>
        </w:rPr>
        <w:t>którą zatrudnia inna osoba, lecz zgodnie z prawem wynajmuje Ubezpieczającego i/lub Ubezpieczonego  (pracownik tymczasowy),</w:t>
      </w:r>
    </w:p>
    <w:p w:rsidR="001D07F3" w:rsidRPr="00A20745" w:rsidRDefault="001D07F3" w:rsidP="000654D9">
      <w:pPr>
        <w:numPr>
          <w:ilvl w:val="0"/>
          <w:numId w:val="68"/>
        </w:numPr>
        <w:jc w:val="both"/>
        <w:rPr>
          <w:rFonts w:ascii="Tahoma" w:hAnsi="Tahoma" w:cs="Tahoma"/>
          <w:sz w:val="20"/>
          <w:szCs w:val="20"/>
        </w:rPr>
      </w:pPr>
      <w:r w:rsidRPr="00A20745">
        <w:rPr>
          <w:rFonts w:ascii="Tahoma" w:hAnsi="Tahoma" w:cs="Tahoma"/>
          <w:sz w:val="20"/>
          <w:szCs w:val="20"/>
        </w:rPr>
        <w:t>zatrudnionej u Ubezpieczającego i/lub Ubezpieczonego, której inny pracodawca udzielił urlopu bezpłatnego w celu wykonywania pracy u Ubezpieczającego i/lub Ubezpieczonego przez okres ustalony w zawartym w tej sprawie porozumieniu między ww. pracodawcą a Ubezpieczającym i/lub Ubezpieczonym,</w:t>
      </w:r>
    </w:p>
    <w:p w:rsidR="001D07F3" w:rsidRPr="00A20745" w:rsidRDefault="001D07F3" w:rsidP="000654D9">
      <w:pPr>
        <w:numPr>
          <w:ilvl w:val="0"/>
          <w:numId w:val="68"/>
        </w:numPr>
        <w:jc w:val="both"/>
        <w:rPr>
          <w:rFonts w:ascii="Tahoma" w:hAnsi="Tahoma" w:cs="Tahoma"/>
          <w:sz w:val="20"/>
          <w:szCs w:val="20"/>
        </w:rPr>
      </w:pPr>
      <w:r w:rsidRPr="00A20745">
        <w:rPr>
          <w:rFonts w:ascii="Tahoma" w:hAnsi="Tahoma" w:cs="Tahoma"/>
          <w:sz w:val="20"/>
          <w:szCs w:val="20"/>
        </w:rPr>
        <w:t>prowadzącej działalność gospodarczą wyłącznie na rzecz Ubezpieczającego/Ubezpieczonego lub za pisemna zgodą na rzecz innego wyraźnie wskazanego podmiotu (samozatrudnienie), chyba, że osoba ta wyrządziła szkodę umyślnie,</w:t>
      </w:r>
    </w:p>
    <w:p w:rsidR="001D07F3" w:rsidRPr="00A20745" w:rsidRDefault="001D07F3" w:rsidP="000654D9">
      <w:pPr>
        <w:numPr>
          <w:ilvl w:val="0"/>
          <w:numId w:val="68"/>
        </w:numPr>
        <w:jc w:val="both"/>
        <w:rPr>
          <w:rFonts w:ascii="Tahoma" w:hAnsi="Tahoma" w:cs="Tahoma"/>
          <w:sz w:val="20"/>
          <w:szCs w:val="20"/>
        </w:rPr>
      </w:pPr>
      <w:r w:rsidRPr="00A20745">
        <w:rPr>
          <w:rFonts w:ascii="Tahoma" w:hAnsi="Tahoma" w:cs="Tahoma"/>
          <w:sz w:val="20"/>
          <w:szCs w:val="20"/>
        </w:rPr>
        <w:t xml:space="preserve">stażystów, praktykantów, wolontariuszy, którym powierzono wykonywanie zadań u Ubezpieczającego i/lub Ubezpieczonego, </w:t>
      </w:r>
    </w:p>
    <w:p w:rsidR="001D07F3" w:rsidRPr="00A20745" w:rsidRDefault="001D07F3" w:rsidP="000654D9">
      <w:pPr>
        <w:numPr>
          <w:ilvl w:val="0"/>
          <w:numId w:val="68"/>
        </w:numPr>
        <w:jc w:val="both"/>
        <w:rPr>
          <w:rFonts w:ascii="Tahoma" w:hAnsi="Tahoma" w:cs="Tahoma"/>
          <w:sz w:val="20"/>
          <w:szCs w:val="20"/>
        </w:rPr>
      </w:pPr>
      <w:r w:rsidRPr="00A20745">
        <w:rPr>
          <w:rFonts w:ascii="Tahoma" w:hAnsi="Tahoma" w:cs="Tahoma"/>
          <w:sz w:val="20"/>
          <w:szCs w:val="20"/>
        </w:rPr>
        <w:t>osoby skierowane do wykonywania prac społecznie użytecznych na podstawie orzeczenia sądu,</w:t>
      </w:r>
    </w:p>
    <w:p w:rsidR="001D07F3" w:rsidRPr="00A20745" w:rsidRDefault="001D07F3" w:rsidP="000654D9">
      <w:pPr>
        <w:numPr>
          <w:ilvl w:val="0"/>
          <w:numId w:val="68"/>
        </w:numPr>
        <w:jc w:val="both"/>
        <w:rPr>
          <w:rFonts w:ascii="Tahoma" w:hAnsi="Tahoma" w:cs="Tahoma"/>
          <w:sz w:val="20"/>
          <w:szCs w:val="20"/>
        </w:rPr>
      </w:pPr>
      <w:r w:rsidRPr="00A20745">
        <w:rPr>
          <w:rFonts w:ascii="Tahoma" w:hAnsi="Tahoma" w:cs="Tahoma"/>
          <w:sz w:val="20"/>
          <w:szCs w:val="20"/>
        </w:rPr>
        <w:t>będącej podmiotem powiązanym kapitałowo lub organizacyjnie z Ubezpieczającym i/lub Ubezpieczonym.</w:t>
      </w:r>
    </w:p>
    <w:p w:rsidR="001D07F3" w:rsidRPr="00A20745" w:rsidRDefault="001D07F3" w:rsidP="001D07F3">
      <w:pPr>
        <w:jc w:val="both"/>
        <w:rPr>
          <w:rFonts w:ascii="Tahoma" w:hAnsi="Tahoma" w:cs="Tahoma"/>
          <w:sz w:val="20"/>
          <w:szCs w:val="20"/>
        </w:rPr>
      </w:pPr>
    </w:p>
    <w:p w:rsidR="001D07F3" w:rsidRPr="00A20745" w:rsidRDefault="001D07F3" w:rsidP="001D07F3">
      <w:pPr>
        <w:pStyle w:val="LucaCash"/>
        <w:spacing w:line="240" w:lineRule="auto"/>
        <w:jc w:val="both"/>
        <w:rPr>
          <w:rFonts w:ascii="Tahoma" w:hAnsi="Tahoma" w:cs="Tahoma"/>
          <w:sz w:val="20"/>
          <w:szCs w:val="20"/>
        </w:rPr>
      </w:pPr>
      <w:r w:rsidRPr="00A20745">
        <w:rPr>
          <w:rFonts w:ascii="Tahoma" w:hAnsi="Tahoma" w:cs="Tahoma"/>
          <w:b/>
          <w:sz w:val="20"/>
          <w:szCs w:val="20"/>
        </w:rPr>
        <w:t>KLAUZULA UBEZPIECZENIA AKTÓW TERRORYZMU</w:t>
      </w:r>
    </w:p>
    <w:p w:rsidR="001D07F3" w:rsidRPr="00A20745" w:rsidRDefault="001D07F3" w:rsidP="001D07F3">
      <w:pPr>
        <w:pStyle w:val="LucaCash"/>
        <w:spacing w:line="240" w:lineRule="auto"/>
        <w:jc w:val="both"/>
        <w:rPr>
          <w:rFonts w:ascii="Tahoma" w:hAnsi="Tahoma" w:cs="Tahoma"/>
          <w:sz w:val="20"/>
          <w:szCs w:val="20"/>
        </w:rPr>
      </w:pPr>
      <w:r w:rsidRPr="00A20745">
        <w:rPr>
          <w:rFonts w:ascii="Tahoma" w:hAnsi="Tahoma" w:cs="Tahoma"/>
          <w:sz w:val="20"/>
          <w:szCs w:val="20"/>
        </w:rPr>
        <w:lastRenderedPageBreak/>
        <w:t>Zakres ochrony ubezpieczeniowej zostaje rozszerzony o szkody powstałe wskutek aktów terroryzmu. Przez akty terroryzmu rozumie się nielegalne akcje organizowane z pobudek ideologicznych, religijnych, politycznych lub społecznych, indywidualne lub grupowe, skierowane przeciwko osobom lub obiektom w celu wywarcia wpływu na organy władzy, wprowadzenia chaosu, zastraszenia ludności lub dezorganizacji życia publicznego przy użyciu przemocy bądź groźby użycia przemocy. Z zakresu ochrony wyłączone są szkody spowodowane skażeniem biologicznym lub chemicznym, a także atakiem elektronicznym, w tym działaniem wirusów komputerowych.</w:t>
      </w:r>
    </w:p>
    <w:p w:rsidR="001D07F3" w:rsidRPr="00A20745" w:rsidRDefault="001D07F3" w:rsidP="001D07F3">
      <w:pPr>
        <w:jc w:val="both"/>
        <w:rPr>
          <w:rFonts w:ascii="Tahoma" w:hAnsi="Tahoma" w:cs="Tahoma"/>
          <w:sz w:val="20"/>
          <w:szCs w:val="20"/>
        </w:rPr>
      </w:pPr>
      <w:r w:rsidRPr="00A20745">
        <w:rPr>
          <w:rFonts w:ascii="Tahoma" w:hAnsi="Tahoma" w:cs="Tahoma"/>
          <w:sz w:val="20"/>
          <w:szCs w:val="20"/>
        </w:rPr>
        <w:t xml:space="preserve">Limit odpowiedzialności  - </w:t>
      </w:r>
      <w:r w:rsidRPr="00A20745">
        <w:rPr>
          <w:rFonts w:ascii="Tahoma" w:hAnsi="Tahoma" w:cs="Tahoma"/>
          <w:b/>
          <w:sz w:val="20"/>
          <w:szCs w:val="20"/>
        </w:rPr>
        <w:t>3.000.000,00 zł</w:t>
      </w:r>
      <w:r w:rsidRPr="00A20745">
        <w:rPr>
          <w:rFonts w:ascii="Tahoma" w:hAnsi="Tahoma" w:cs="Tahoma"/>
          <w:sz w:val="20"/>
          <w:szCs w:val="20"/>
        </w:rPr>
        <w:t xml:space="preserve"> na jedno i wszystkie zdarzenia.</w:t>
      </w:r>
    </w:p>
    <w:p w:rsidR="001D07F3" w:rsidRPr="00A20745" w:rsidRDefault="001D07F3" w:rsidP="001D07F3">
      <w:pPr>
        <w:jc w:val="both"/>
        <w:rPr>
          <w:rFonts w:ascii="Tahoma" w:hAnsi="Tahoma" w:cs="Tahoma"/>
          <w:b/>
          <w:sz w:val="20"/>
          <w:szCs w:val="20"/>
        </w:rPr>
      </w:pPr>
    </w:p>
    <w:p w:rsidR="001D07F3" w:rsidRPr="00A20745" w:rsidRDefault="001D07F3" w:rsidP="001D07F3">
      <w:pPr>
        <w:jc w:val="both"/>
        <w:rPr>
          <w:rFonts w:ascii="Tahoma" w:hAnsi="Tahoma" w:cs="Tahoma"/>
          <w:b/>
          <w:sz w:val="20"/>
          <w:szCs w:val="20"/>
        </w:rPr>
      </w:pPr>
      <w:r w:rsidRPr="00A20745">
        <w:rPr>
          <w:rFonts w:ascii="Tahoma" w:hAnsi="Tahoma" w:cs="Tahoma"/>
          <w:b/>
          <w:sz w:val="20"/>
          <w:szCs w:val="20"/>
        </w:rPr>
        <w:t>KLAUZULA UBEZPIECZENIA STRAJKÓW, ZAMIESZEK I  ROZRUCHÓW</w:t>
      </w:r>
    </w:p>
    <w:p w:rsidR="001D07F3" w:rsidRPr="00A20745" w:rsidRDefault="001D07F3" w:rsidP="001D07F3">
      <w:pPr>
        <w:jc w:val="both"/>
        <w:rPr>
          <w:rFonts w:ascii="Tahoma" w:hAnsi="Tahoma" w:cs="Tahoma"/>
          <w:bCs/>
          <w:sz w:val="20"/>
          <w:szCs w:val="20"/>
        </w:rPr>
      </w:pPr>
      <w:r w:rsidRPr="00A20745">
        <w:rPr>
          <w:rFonts w:ascii="Tahoma" w:hAnsi="Tahoma" w:cs="Tahoma"/>
          <w:sz w:val="20"/>
          <w:szCs w:val="20"/>
        </w:rPr>
        <w:t xml:space="preserve">Zakres ochrony ubezpieczeniowej zostaje rozszerzony o szkody powstałe w ubezpieczonym mieniu wskutek strajków, zamieszek lub rozruchów. Z zakresu ochrony wyłączone są szkody wynikające ze stałej lub przejściowej utraty kontroli nad mieniem wskutek jego  konfiskaty, zarekwirowania lub zajęcia przez prawomocne władze. Limit odpowiedzialności </w:t>
      </w:r>
      <w:r w:rsidRPr="00A20745">
        <w:rPr>
          <w:rFonts w:ascii="Tahoma" w:hAnsi="Tahoma" w:cs="Tahoma"/>
          <w:b/>
          <w:sz w:val="20"/>
          <w:szCs w:val="20"/>
        </w:rPr>
        <w:t>1.000.000,00 zł</w:t>
      </w:r>
      <w:r w:rsidRPr="00A20745">
        <w:rPr>
          <w:rFonts w:ascii="Tahoma" w:hAnsi="Tahoma" w:cs="Tahoma"/>
          <w:bCs/>
          <w:sz w:val="20"/>
          <w:szCs w:val="20"/>
        </w:rPr>
        <w:t>.</w:t>
      </w:r>
    </w:p>
    <w:p w:rsidR="001D07F3" w:rsidRPr="00A20745" w:rsidRDefault="00BE5075" w:rsidP="00BE5075">
      <w:pPr>
        <w:tabs>
          <w:tab w:val="left" w:pos="6819"/>
        </w:tabs>
        <w:jc w:val="both"/>
        <w:rPr>
          <w:rFonts w:ascii="Tahoma" w:hAnsi="Tahoma" w:cs="Tahoma"/>
          <w:b/>
          <w:sz w:val="20"/>
          <w:szCs w:val="20"/>
        </w:rPr>
      </w:pPr>
      <w:r w:rsidRPr="00A20745">
        <w:rPr>
          <w:rFonts w:ascii="Tahoma" w:hAnsi="Tahoma" w:cs="Tahoma"/>
          <w:b/>
          <w:sz w:val="20"/>
          <w:szCs w:val="20"/>
        </w:rPr>
        <w:tab/>
      </w:r>
    </w:p>
    <w:p w:rsidR="001D07F3" w:rsidRPr="00A20745" w:rsidRDefault="001D07F3" w:rsidP="001D07F3">
      <w:pPr>
        <w:jc w:val="both"/>
        <w:rPr>
          <w:rFonts w:ascii="Tahoma" w:hAnsi="Tahoma" w:cs="Tahoma"/>
          <w:b/>
          <w:sz w:val="20"/>
          <w:szCs w:val="20"/>
        </w:rPr>
      </w:pPr>
      <w:r w:rsidRPr="00A20745">
        <w:rPr>
          <w:rFonts w:ascii="Tahoma" w:hAnsi="Tahoma" w:cs="Tahoma"/>
          <w:b/>
          <w:sz w:val="20"/>
          <w:szCs w:val="20"/>
        </w:rPr>
        <w:t>KLAUZULA KOSZTÓW EWAKUACJI</w:t>
      </w:r>
    </w:p>
    <w:p w:rsidR="001D07F3" w:rsidRPr="00A20745" w:rsidRDefault="001D07F3" w:rsidP="001D07F3">
      <w:pPr>
        <w:jc w:val="both"/>
        <w:rPr>
          <w:rFonts w:ascii="Tahoma" w:hAnsi="Tahoma" w:cs="Tahoma"/>
          <w:sz w:val="20"/>
          <w:szCs w:val="20"/>
        </w:rPr>
      </w:pPr>
      <w:r w:rsidRPr="00A20745">
        <w:rPr>
          <w:rFonts w:ascii="Tahoma" w:hAnsi="Tahoma" w:cs="Tahoma"/>
          <w:sz w:val="20"/>
          <w:szCs w:val="20"/>
        </w:rPr>
        <w:t xml:space="preserve">Ubezpieczyciel </w:t>
      </w:r>
      <w:r w:rsidRPr="00A20745">
        <w:rPr>
          <w:rFonts w:ascii="Tahoma" w:hAnsi="Tahoma" w:cs="Tahoma"/>
          <w:bCs/>
          <w:sz w:val="20"/>
          <w:szCs w:val="20"/>
        </w:rPr>
        <w:t xml:space="preserve">pokrywa </w:t>
      </w:r>
      <w:r w:rsidRPr="00A20745">
        <w:rPr>
          <w:rFonts w:ascii="Tahoma" w:hAnsi="Tahoma" w:cs="Tahoma"/>
          <w:sz w:val="20"/>
          <w:szCs w:val="20"/>
        </w:rPr>
        <w:t xml:space="preserve">koszty ewakuacji osób oraz wartościowego sprzętu poniesione </w:t>
      </w:r>
      <w:r w:rsidRPr="00A20745">
        <w:rPr>
          <w:rFonts w:ascii="Tahoma" w:hAnsi="Tahoma" w:cs="Tahoma"/>
          <w:bCs/>
          <w:sz w:val="20"/>
          <w:szCs w:val="20"/>
        </w:rPr>
        <w:t>przez ubezpieczającego lub podmioty działające na jego zlecenie</w:t>
      </w:r>
      <w:r w:rsidRPr="00A20745">
        <w:rPr>
          <w:rFonts w:ascii="Tahoma" w:hAnsi="Tahoma" w:cs="Tahoma"/>
          <w:sz w:val="20"/>
          <w:szCs w:val="20"/>
        </w:rPr>
        <w:t xml:space="preserve"> w związku z realnym zagrożeniem aktem terrorystycznym (np. informacja o podło</w:t>
      </w:r>
      <w:r w:rsidRPr="00A20745">
        <w:rPr>
          <w:rFonts w:ascii="Tahoma" w:eastAsia="TimesNewRoman" w:hAnsi="Tahoma" w:cs="Tahoma"/>
          <w:sz w:val="20"/>
          <w:szCs w:val="20"/>
        </w:rPr>
        <w:t>ż</w:t>
      </w:r>
      <w:r w:rsidRPr="00A20745">
        <w:rPr>
          <w:rFonts w:ascii="Tahoma" w:hAnsi="Tahoma" w:cs="Tahoma"/>
          <w:sz w:val="20"/>
          <w:szCs w:val="20"/>
        </w:rPr>
        <w:t>eniu ładunku wybuchowego) bądź innym realnym zagrożeniem wymagającym ewakuacji – limit odpowiedzialności</w:t>
      </w:r>
      <w:r w:rsidRPr="00A20745">
        <w:rPr>
          <w:rFonts w:ascii="Tahoma" w:hAnsi="Tahoma" w:cs="Tahoma"/>
          <w:b/>
          <w:sz w:val="20"/>
          <w:szCs w:val="20"/>
        </w:rPr>
        <w:t xml:space="preserve"> 100.000,00 zł</w:t>
      </w:r>
      <w:r w:rsidRPr="00A20745">
        <w:rPr>
          <w:rFonts w:ascii="Tahoma" w:hAnsi="Tahoma" w:cs="Tahoma"/>
          <w:sz w:val="20"/>
          <w:szCs w:val="20"/>
        </w:rPr>
        <w:t xml:space="preserve"> na jedno i wszystkie zdarzenia.</w:t>
      </w:r>
    </w:p>
    <w:p w:rsidR="001D07F3" w:rsidRPr="00A20745" w:rsidRDefault="001D07F3" w:rsidP="001D07F3">
      <w:pPr>
        <w:autoSpaceDE w:val="0"/>
        <w:autoSpaceDN w:val="0"/>
        <w:adjustRightInd w:val="0"/>
        <w:rPr>
          <w:rFonts w:ascii="Tahoma" w:hAnsi="Tahoma" w:cs="Tahoma"/>
          <w:sz w:val="20"/>
          <w:szCs w:val="20"/>
        </w:rPr>
      </w:pPr>
      <w:r w:rsidRPr="00A20745">
        <w:rPr>
          <w:rFonts w:ascii="Tahoma" w:hAnsi="Tahoma" w:cs="Tahoma"/>
          <w:sz w:val="20"/>
          <w:szCs w:val="20"/>
        </w:rPr>
        <w:t>Za koszty ewakuacji uważa się koszty związane z:</w:t>
      </w:r>
    </w:p>
    <w:p w:rsidR="001D07F3" w:rsidRPr="00A20745" w:rsidRDefault="001D07F3" w:rsidP="000654D9">
      <w:pPr>
        <w:numPr>
          <w:ilvl w:val="0"/>
          <w:numId w:val="59"/>
        </w:numPr>
        <w:autoSpaceDE w:val="0"/>
        <w:autoSpaceDN w:val="0"/>
        <w:adjustRightInd w:val="0"/>
        <w:rPr>
          <w:rFonts w:ascii="Tahoma" w:hAnsi="Tahoma" w:cs="Tahoma"/>
          <w:sz w:val="20"/>
          <w:szCs w:val="20"/>
        </w:rPr>
      </w:pPr>
      <w:r w:rsidRPr="00A20745">
        <w:rPr>
          <w:rFonts w:ascii="Tahoma" w:hAnsi="Tahoma" w:cs="Tahoma"/>
          <w:sz w:val="20"/>
          <w:szCs w:val="20"/>
        </w:rPr>
        <w:t>transportem podopiecznych / uczniów / pracowników oraz osób trzecich przebywających na terenie ubezpieczonej jednostki,</w:t>
      </w:r>
    </w:p>
    <w:p w:rsidR="001D07F3" w:rsidRPr="00A20745" w:rsidRDefault="001D07F3" w:rsidP="000654D9">
      <w:pPr>
        <w:numPr>
          <w:ilvl w:val="0"/>
          <w:numId w:val="59"/>
        </w:numPr>
        <w:autoSpaceDE w:val="0"/>
        <w:autoSpaceDN w:val="0"/>
        <w:adjustRightInd w:val="0"/>
        <w:rPr>
          <w:rFonts w:ascii="Tahoma" w:hAnsi="Tahoma" w:cs="Tahoma"/>
          <w:sz w:val="20"/>
          <w:szCs w:val="20"/>
        </w:rPr>
      </w:pPr>
      <w:r w:rsidRPr="00A20745">
        <w:rPr>
          <w:rFonts w:ascii="Tahoma" w:hAnsi="Tahoma" w:cs="Tahoma"/>
          <w:sz w:val="20"/>
          <w:szCs w:val="20"/>
        </w:rPr>
        <w:t>transportem wartościowego sprzętu do pomieszczeń zastępczych możliwie najbliżej położonych,</w:t>
      </w:r>
    </w:p>
    <w:p w:rsidR="001D07F3" w:rsidRPr="00A20745" w:rsidRDefault="001D07F3" w:rsidP="000654D9">
      <w:pPr>
        <w:numPr>
          <w:ilvl w:val="0"/>
          <w:numId w:val="59"/>
        </w:numPr>
        <w:autoSpaceDE w:val="0"/>
        <w:autoSpaceDN w:val="0"/>
        <w:adjustRightInd w:val="0"/>
        <w:rPr>
          <w:rFonts w:ascii="Tahoma" w:hAnsi="Tahoma" w:cs="Tahoma"/>
          <w:sz w:val="20"/>
          <w:szCs w:val="20"/>
        </w:rPr>
      </w:pPr>
      <w:r w:rsidRPr="00A20745">
        <w:rPr>
          <w:rFonts w:ascii="Tahoma" w:hAnsi="Tahoma" w:cs="Tahoma"/>
          <w:sz w:val="20"/>
          <w:szCs w:val="20"/>
        </w:rPr>
        <w:t xml:space="preserve">magazynowaniem </w:t>
      </w:r>
      <w:r w:rsidRPr="00A20745">
        <w:rPr>
          <w:rFonts w:ascii="Tahoma" w:eastAsia="Andale Sans UI" w:hAnsi="Tahoma" w:cs="Tahoma"/>
          <w:kern w:val="3"/>
          <w:sz w:val="20"/>
          <w:szCs w:val="20"/>
          <w:lang w:eastAsia="ja-JP" w:bidi="fa-IR"/>
        </w:rPr>
        <w:t>/przechowywaniem</w:t>
      </w:r>
      <w:r w:rsidRPr="00A20745">
        <w:rPr>
          <w:rFonts w:ascii="Tahoma" w:hAnsi="Tahoma" w:cs="Tahoma"/>
          <w:sz w:val="20"/>
          <w:szCs w:val="20"/>
        </w:rPr>
        <w:t xml:space="preserve">  wartościowego sprzętu – </w:t>
      </w:r>
      <w:r w:rsidRPr="00A20745">
        <w:rPr>
          <w:rFonts w:ascii="Tahoma" w:eastAsia="Andale Sans UI" w:hAnsi="Tahoma" w:cs="Tahoma"/>
          <w:kern w:val="3"/>
          <w:sz w:val="20"/>
          <w:szCs w:val="20"/>
          <w:lang w:eastAsia="ja-JP" w:bidi="fa-IR"/>
        </w:rPr>
        <w:t xml:space="preserve">w okresie do jednej doby licząc </w:t>
      </w:r>
      <w:r w:rsidRPr="00A20745">
        <w:rPr>
          <w:rFonts w:ascii="Tahoma" w:hAnsi="Tahoma" w:cs="Tahoma"/>
          <w:sz w:val="20"/>
          <w:szCs w:val="20"/>
        </w:rPr>
        <w:t>od momentu rozpoczęcia czynności ewakuacyjnych,</w:t>
      </w:r>
    </w:p>
    <w:p w:rsidR="001D07F3" w:rsidRPr="00A20745" w:rsidRDefault="001D07F3" w:rsidP="000654D9">
      <w:pPr>
        <w:numPr>
          <w:ilvl w:val="0"/>
          <w:numId w:val="59"/>
        </w:numPr>
        <w:autoSpaceDE w:val="0"/>
        <w:autoSpaceDN w:val="0"/>
        <w:adjustRightInd w:val="0"/>
        <w:rPr>
          <w:rFonts w:ascii="Tahoma" w:eastAsia="Andale Sans UI" w:hAnsi="Tahoma" w:cs="Tahoma"/>
          <w:kern w:val="3"/>
          <w:sz w:val="20"/>
          <w:szCs w:val="20"/>
          <w:lang w:eastAsia="ja-JP" w:bidi="fa-IR"/>
        </w:rPr>
      </w:pPr>
      <w:r w:rsidRPr="00A20745">
        <w:rPr>
          <w:rFonts w:ascii="Tahoma" w:eastAsia="Andale Sans UI" w:hAnsi="Tahoma" w:cs="Tahoma"/>
          <w:kern w:val="3"/>
          <w:sz w:val="20"/>
          <w:szCs w:val="20"/>
          <w:lang w:eastAsia="ja-JP" w:bidi="fa-IR"/>
        </w:rPr>
        <w:t xml:space="preserve">dozorem </w:t>
      </w:r>
      <w:r w:rsidRPr="00A20745">
        <w:rPr>
          <w:rFonts w:ascii="Tahoma" w:hAnsi="Tahoma" w:cs="Tahoma"/>
          <w:sz w:val="20"/>
          <w:szCs w:val="20"/>
        </w:rPr>
        <w:t xml:space="preserve">wartościowego sprzętu </w:t>
      </w:r>
      <w:r w:rsidRPr="00A20745">
        <w:rPr>
          <w:rFonts w:ascii="Tahoma" w:eastAsia="Andale Sans UI" w:hAnsi="Tahoma" w:cs="Tahoma"/>
          <w:kern w:val="3"/>
          <w:sz w:val="20"/>
          <w:szCs w:val="20"/>
          <w:lang w:eastAsia="ja-JP" w:bidi="fa-IR"/>
        </w:rPr>
        <w:t>przez wyspecjalizowane podmioty,</w:t>
      </w:r>
    </w:p>
    <w:p w:rsidR="001D07F3" w:rsidRPr="00A20745" w:rsidRDefault="001D07F3" w:rsidP="000654D9">
      <w:pPr>
        <w:numPr>
          <w:ilvl w:val="0"/>
          <w:numId w:val="59"/>
        </w:numPr>
        <w:autoSpaceDE w:val="0"/>
        <w:autoSpaceDN w:val="0"/>
        <w:adjustRightInd w:val="0"/>
        <w:rPr>
          <w:rFonts w:ascii="Tahoma" w:hAnsi="Tahoma" w:cs="Tahoma"/>
          <w:b/>
          <w:sz w:val="20"/>
          <w:szCs w:val="20"/>
        </w:rPr>
      </w:pPr>
      <w:r w:rsidRPr="00A20745">
        <w:rPr>
          <w:rFonts w:ascii="Tahoma" w:eastAsia="Andale Sans UI" w:hAnsi="Tahoma" w:cs="Tahoma"/>
          <w:kern w:val="3"/>
          <w:sz w:val="20"/>
          <w:szCs w:val="20"/>
          <w:lang w:eastAsia="ja-JP" w:bidi="fa-IR"/>
        </w:rPr>
        <w:t xml:space="preserve">pobytem ewakuowanych podopiecznych </w:t>
      </w:r>
      <w:r w:rsidR="00B841A5" w:rsidRPr="00A20745">
        <w:rPr>
          <w:rFonts w:ascii="Tahoma" w:eastAsia="Andale Sans UI" w:hAnsi="Tahoma" w:cs="Tahoma"/>
          <w:kern w:val="3"/>
          <w:sz w:val="20"/>
          <w:szCs w:val="20"/>
          <w:lang w:eastAsia="ja-JP" w:bidi="fa-IR"/>
        </w:rPr>
        <w:t xml:space="preserve">(w szczególności podopiecznych </w:t>
      </w:r>
      <w:r w:rsidRPr="00A20745">
        <w:rPr>
          <w:rFonts w:ascii="Tahoma" w:eastAsia="Andale Sans UI" w:hAnsi="Tahoma" w:cs="Tahoma"/>
          <w:kern w:val="3"/>
          <w:sz w:val="20"/>
          <w:szCs w:val="20"/>
          <w:lang w:eastAsia="ja-JP" w:bidi="fa-IR"/>
        </w:rPr>
        <w:t>Domu Opieki Społecznej</w:t>
      </w:r>
      <w:r w:rsidR="00B841A5" w:rsidRPr="00A20745">
        <w:rPr>
          <w:rFonts w:ascii="Tahoma" w:eastAsia="Andale Sans UI" w:hAnsi="Tahoma" w:cs="Tahoma"/>
          <w:kern w:val="3"/>
          <w:sz w:val="20"/>
          <w:szCs w:val="20"/>
          <w:lang w:eastAsia="ja-JP" w:bidi="fa-IR"/>
        </w:rPr>
        <w:t>)</w:t>
      </w:r>
      <w:r w:rsidRPr="00A20745">
        <w:rPr>
          <w:rFonts w:ascii="Tahoma" w:eastAsia="Andale Sans UI" w:hAnsi="Tahoma" w:cs="Tahoma"/>
          <w:kern w:val="3"/>
          <w:sz w:val="20"/>
          <w:szCs w:val="20"/>
          <w:lang w:eastAsia="ja-JP" w:bidi="fa-IR"/>
        </w:rPr>
        <w:t xml:space="preserve"> w zastępczych placówkach w okresie do </w:t>
      </w:r>
      <w:r w:rsidR="00BE5075" w:rsidRPr="00A20745">
        <w:rPr>
          <w:rFonts w:ascii="Tahoma" w:eastAsia="Andale Sans UI" w:hAnsi="Tahoma" w:cs="Tahoma"/>
          <w:kern w:val="3"/>
          <w:sz w:val="20"/>
          <w:szCs w:val="20"/>
          <w:lang w:eastAsia="ja-JP" w:bidi="fa-IR"/>
        </w:rPr>
        <w:t>dwóch</w:t>
      </w:r>
      <w:r w:rsidRPr="00A20745">
        <w:rPr>
          <w:rFonts w:ascii="Tahoma" w:eastAsia="Andale Sans UI" w:hAnsi="Tahoma" w:cs="Tahoma"/>
          <w:kern w:val="3"/>
          <w:sz w:val="20"/>
          <w:szCs w:val="20"/>
          <w:lang w:eastAsia="ja-JP" w:bidi="fa-IR"/>
        </w:rPr>
        <w:t xml:space="preserve"> d</w:t>
      </w:r>
      <w:r w:rsidR="00BE5075" w:rsidRPr="00A20745">
        <w:rPr>
          <w:rFonts w:ascii="Tahoma" w:eastAsia="Andale Sans UI" w:hAnsi="Tahoma" w:cs="Tahoma"/>
          <w:kern w:val="3"/>
          <w:sz w:val="20"/>
          <w:szCs w:val="20"/>
          <w:lang w:eastAsia="ja-JP" w:bidi="fa-IR"/>
        </w:rPr>
        <w:t>ób</w:t>
      </w:r>
      <w:r w:rsidRPr="00A20745">
        <w:rPr>
          <w:rFonts w:ascii="Tahoma" w:eastAsia="Andale Sans UI" w:hAnsi="Tahoma" w:cs="Tahoma"/>
          <w:kern w:val="3"/>
          <w:sz w:val="20"/>
          <w:szCs w:val="20"/>
          <w:lang w:eastAsia="ja-JP" w:bidi="fa-IR"/>
        </w:rPr>
        <w:t xml:space="preserve"> licząc od momentu zakwaterowania, z zastrzeżeniem iż koszty pobytu jednego podopiecznego nie mogą przekroczyć 200,00 zł za dobę,</w:t>
      </w:r>
    </w:p>
    <w:p w:rsidR="001D07F3" w:rsidRPr="00A20745" w:rsidRDefault="001D07F3" w:rsidP="000654D9">
      <w:pPr>
        <w:numPr>
          <w:ilvl w:val="0"/>
          <w:numId w:val="59"/>
        </w:numPr>
        <w:autoSpaceDE w:val="0"/>
        <w:autoSpaceDN w:val="0"/>
        <w:adjustRightInd w:val="0"/>
        <w:rPr>
          <w:rFonts w:ascii="Tahoma" w:hAnsi="Tahoma" w:cs="Tahoma"/>
          <w:b/>
          <w:sz w:val="20"/>
          <w:szCs w:val="20"/>
        </w:rPr>
      </w:pPr>
      <w:r w:rsidRPr="00A20745">
        <w:rPr>
          <w:rFonts w:ascii="Tahoma" w:eastAsia="Andale Sans UI" w:hAnsi="Tahoma" w:cs="Tahoma"/>
          <w:kern w:val="3"/>
          <w:sz w:val="20"/>
          <w:szCs w:val="20"/>
          <w:lang w:eastAsia="ja-JP" w:bidi="fa-IR"/>
        </w:rPr>
        <w:t xml:space="preserve">inne bezpośrednio związane z </w:t>
      </w:r>
      <w:r w:rsidRPr="00A20745">
        <w:rPr>
          <w:rFonts w:ascii="Tahoma" w:hAnsi="Tahoma" w:cs="Tahoma"/>
          <w:sz w:val="20"/>
          <w:szCs w:val="20"/>
        </w:rPr>
        <w:t>realnym zagrożeniem wymagającym ewakuacji.</w:t>
      </w:r>
    </w:p>
    <w:p w:rsidR="001D07F3" w:rsidRPr="00A20745" w:rsidRDefault="001D07F3" w:rsidP="001D07F3">
      <w:pPr>
        <w:autoSpaceDE w:val="0"/>
        <w:autoSpaceDN w:val="0"/>
        <w:adjustRightInd w:val="0"/>
        <w:ind w:left="720"/>
        <w:rPr>
          <w:rFonts w:ascii="Tahoma" w:hAnsi="Tahoma" w:cs="Tahoma"/>
          <w:b/>
          <w:sz w:val="20"/>
          <w:szCs w:val="20"/>
        </w:rPr>
      </w:pPr>
    </w:p>
    <w:p w:rsidR="001D07F3" w:rsidRPr="00A20745" w:rsidRDefault="001D07F3" w:rsidP="001D07F3">
      <w:pPr>
        <w:autoSpaceDE w:val="0"/>
        <w:autoSpaceDN w:val="0"/>
        <w:adjustRightInd w:val="0"/>
        <w:rPr>
          <w:rFonts w:ascii="Tahoma" w:hAnsi="Tahoma" w:cs="Tahoma"/>
          <w:sz w:val="20"/>
          <w:szCs w:val="20"/>
        </w:rPr>
      </w:pPr>
      <w:r w:rsidRPr="00A20745">
        <w:rPr>
          <w:rFonts w:ascii="Tahoma" w:hAnsi="Tahoma" w:cs="Tahoma"/>
          <w:b/>
          <w:sz w:val="20"/>
          <w:szCs w:val="20"/>
        </w:rPr>
        <w:t>KLAUZULA UBEZPIECZENIA ZALAŃ PRZEZ NIEZABEZPIECZONE OTWORY BUDYNKU</w:t>
      </w:r>
    </w:p>
    <w:p w:rsidR="001D07F3" w:rsidRPr="00A20745" w:rsidRDefault="001D07F3" w:rsidP="001D07F3">
      <w:pPr>
        <w:autoSpaceDE w:val="0"/>
        <w:autoSpaceDN w:val="0"/>
        <w:adjustRightInd w:val="0"/>
        <w:jc w:val="both"/>
        <w:rPr>
          <w:rFonts w:ascii="Tahoma" w:hAnsi="Tahoma" w:cs="Tahoma"/>
          <w:b/>
          <w:sz w:val="20"/>
          <w:szCs w:val="20"/>
        </w:rPr>
      </w:pPr>
      <w:r w:rsidRPr="00A20745">
        <w:rPr>
          <w:rFonts w:ascii="Tahoma" w:hAnsi="Tahoma" w:cs="Tahoma"/>
          <w:sz w:val="20"/>
          <w:szCs w:val="20"/>
        </w:rPr>
        <w:t xml:space="preserve">Zakres ochrony ubezpieczeniowej zostaje rozszerzony o ryzyko zalania wskutek opadów atmosferycznych (w tym o szkody </w:t>
      </w:r>
      <w:proofErr w:type="spellStart"/>
      <w:r w:rsidRPr="00A20745">
        <w:rPr>
          <w:rFonts w:ascii="Tahoma" w:hAnsi="Tahoma" w:cs="Tahoma"/>
          <w:sz w:val="20"/>
          <w:szCs w:val="20"/>
        </w:rPr>
        <w:t>zalaniowe</w:t>
      </w:r>
      <w:proofErr w:type="spellEnd"/>
      <w:r w:rsidRPr="00A20745">
        <w:rPr>
          <w:rFonts w:ascii="Tahoma" w:hAnsi="Tahoma" w:cs="Tahoma"/>
          <w:sz w:val="20"/>
          <w:szCs w:val="20"/>
        </w:rPr>
        <w:t xml:space="preserve"> powstałe w wyniku topnienia zwałów  śniegu i lodu) spowodowane przez nieumyślnie niezabezpieczone lub niewłaściwie zabezpieczone otwory  w budynku (drzwi, okna, świetliki, klapy dymowe itp.) - limit odpowiedzialności</w:t>
      </w:r>
      <w:r w:rsidRPr="00A20745">
        <w:rPr>
          <w:rFonts w:ascii="Tahoma" w:hAnsi="Tahoma" w:cs="Tahoma"/>
          <w:b/>
          <w:sz w:val="20"/>
          <w:szCs w:val="20"/>
        </w:rPr>
        <w:t xml:space="preserve"> 100.000,00 zł.</w:t>
      </w:r>
      <w:r w:rsidRPr="00A20745">
        <w:rPr>
          <w:rFonts w:ascii="Tahoma" w:hAnsi="Tahoma" w:cs="Tahoma"/>
          <w:sz w:val="20"/>
          <w:szCs w:val="20"/>
        </w:rPr>
        <w:t xml:space="preserve"> </w:t>
      </w:r>
      <w:r w:rsidRPr="00A20745">
        <w:rPr>
          <w:rFonts w:ascii="Tahoma" w:hAnsi="Tahoma" w:cs="Tahoma"/>
          <w:bCs/>
          <w:sz w:val="20"/>
          <w:szCs w:val="20"/>
        </w:rPr>
        <w:t>na jedno i wszystkie zdarzenia.</w:t>
      </w:r>
    </w:p>
    <w:p w:rsidR="001D07F3" w:rsidRPr="00A20745" w:rsidRDefault="001D07F3" w:rsidP="001D07F3">
      <w:pPr>
        <w:autoSpaceDE w:val="0"/>
        <w:autoSpaceDN w:val="0"/>
        <w:adjustRightInd w:val="0"/>
        <w:ind w:left="720"/>
        <w:rPr>
          <w:rFonts w:ascii="Tahoma" w:hAnsi="Tahoma" w:cs="Tahoma"/>
          <w:b/>
          <w:sz w:val="20"/>
          <w:szCs w:val="20"/>
        </w:rPr>
      </w:pPr>
    </w:p>
    <w:p w:rsidR="001D07F3" w:rsidRPr="00A20745" w:rsidRDefault="001D07F3" w:rsidP="001D07F3">
      <w:pPr>
        <w:autoSpaceDE w:val="0"/>
        <w:autoSpaceDN w:val="0"/>
        <w:adjustRightInd w:val="0"/>
        <w:rPr>
          <w:rFonts w:ascii="Tahoma" w:hAnsi="Tahoma" w:cs="Tahoma"/>
          <w:b/>
          <w:sz w:val="20"/>
          <w:szCs w:val="20"/>
        </w:rPr>
      </w:pPr>
      <w:r w:rsidRPr="00A20745">
        <w:rPr>
          <w:rFonts w:ascii="Tahoma" w:hAnsi="Tahoma" w:cs="Tahoma"/>
          <w:b/>
          <w:sz w:val="20"/>
          <w:szCs w:val="20"/>
        </w:rPr>
        <w:t>KLAUZULA UBEZPIECZENIA ZALAŃ PRZEZ WODY GRUNTOWE</w:t>
      </w:r>
    </w:p>
    <w:p w:rsidR="001D07F3" w:rsidRPr="00A20745" w:rsidRDefault="001D07F3" w:rsidP="001D07F3">
      <w:pPr>
        <w:autoSpaceDE w:val="0"/>
        <w:autoSpaceDN w:val="0"/>
        <w:adjustRightInd w:val="0"/>
        <w:rPr>
          <w:rFonts w:ascii="Tahoma" w:hAnsi="Tahoma" w:cs="Tahoma"/>
          <w:bCs/>
          <w:sz w:val="20"/>
          <w:szCs w:val="20"/>
        </w:rPr>
      </w:pPr>
      <w:r w:rsidRPr="00A20745">
        <w:rPr>
          <w:rFonts w:ascii="Tahoma" w:hAnsi="Tahoma" w:cs="Tahoma"/>
          <w:sz w:val="20"/>
          <w:szCs w:val="20"/>
        </w:rPr>
        <w:t>Zakres ochrony ubezpieczeniowej zostaje rozszerzony o ryzyka zalania spowodowane wybiciem wód gruntowych - limit</w:t>
      </w:r>
      <w:r w:rsidRPr="00A20745">
        <w:rPr>
          <w:rFonts w:ascii="Tahoma" w:hAnsi="Tahoma" w:cs="Tahoma"/>
          <w:b/>
          <w:sz w:val="20"/>
          <w:szCs w:val="20"/>
        </w:rPr>
        <w:t xml:space="preserve"> </w:t>
      </w:r>
      <w:r w:rsidRPr="00A20745">
        <w:rPr>
          <w:rFonts w:ascii="Tahoma" w:hAnsi="Tahoma" w:cs="Tahoma"/>
          <w:sz w:val="20"/>
          <w:szCs w:val="20"/>
        </w:rPr>
        <w:t>odpowiedzialności</w:t>
      </w:r>
      <w:r w:rsidRPr="00A20745">
        <w:rPr>
          <w:rFonts w:ascii="Tahoma" w:hAnsi="Tahoma" w:cs="Tahoma"/>
          <w:b/>
          <w:sz w:val="20"/>
          <w:szCs w:val="20"/>
        </w:rPr>
        <w:t xml:space="preserve"> 200.000,00 zł.</w:t>
      </w:r>
      <w:r w:rsidRPr="00A20745">
        <w:rPr>
          <w:rFonts w:ascii="Tahoma" w:hAnsi="Tahoma" w:cs="Tahoma"/>
          <w:sz w:val="20"/>
          <w:szCs w:val="20"/>
        </w:rPr>
        <w:t xml:space="preserve"> </w:t>
      </w:r>
      <w:r w:rsidRPr="00A20745">
        <w:rPr>
          <w:rFonts w:ascii="Tahoma" w:hAnsi="Tahoma" w:cs="Tahoma"/>
          <w:bCs/>
          <w:sz w:val="20"/>
          <w:szCs w:val="20"/>
        </w:rPr>
        <w:t>na jedno i wszystkie zdarzenia.</w:t>
      </w:r>
    </w:p>
    <w:p w:rsidR="001D07F3" w:rsidRPr="00A20745" w:rsidRDefault="001D07F3" w:rsidP="001D07F3">
      <w:pPr>
        <w:autoSpaceDE w:val="0"/>
        <w:autoSpaceDN w:val="0"/>
        <w:adjustRightInd w:val="0"/>
        <w:ind w:left="720"/>
        <w:rPr>
          <w:rFonts w:ascii="Tahoma" w:hAnsi="Tahoma" w:cs="Tahoma"/>
          <w:bCs/>
          <w:sz w:val="20"/>
          <w:szCs w:val="20"/>
        </w:rPr>
      </w:pPr>
    </w:p>
    <w:p w:rsidR="001D07F3" w:rsidRPr="00A20745" w:rsidRDefault="001D07F3" w:rsidP="001D07F3">
      <w:pPr>
        <w:pStyle w:val="LucaCash"/>
        <w:spacing w:line="240" w:lineRule="auto"/>
        <w:jc w:val="both"/>
        <w:rPr>
          <w:rFonts w:ascii="Tahoma" w:hAnsi="Tahoma" w:cs="Tahoma"/>
          <w:b/>
          <w:sz w:val="20"/>
          <w:szCs w:val="20"/>
        </w:rPr>
      </w:pPr>
      <w:r w:rsidRPr="00A20745">
        <w:rPr>
          <w:rFonts w:ascii="Tahoma" w:hAnsi="Tahoma" w:cs="Tahoma"/>
          <w:b/>
          <w:sz w:val="20"/>
          <w:szCs w:val="20"/>
        </w:rPr>
        <w:t>KLAUZULA UBEZPIECZENIA KRADZIEŻY ZE ŚRODKA TRANSPORTU</w:t>
      </w:r>
    </w:p>
    <w:p w:rsidR="001D07F3" w:rsidRPr="00A20745" w:rsidRDefault="001D07F3" w:rsidP="001D07F3">
      <w:pPr>
        <w:pStyle w:val="LucaCash"/>
        <w:spacing w:line="240" w:lineRule="auto"/>
        <w:jc w:val="both"/>
        <w:rPr>
          <w:rFonts w:ascii="Tahoma" w:hAnsi="Tahoma" w:cs="Tahoma"/>
          <w:sz w:val="20"/>
          <w:szCs w:val="20"/>
        </w:rPr>
      </w:pPr>
      <w:r w:rsidRPr="00A20745">
        <w:rPr>
          <w:rFonts w:ascii="Tahoma" w:hAnsi="Tahoma" w:cs="Tahoma"/>
          <w:sz w:val="20"/>
          <w:szCs w:val="20"/>
        </w:rPr>
        <w:t xml:space="preserve">Zakres ochrony ubezpieczeniowej w odniesieniu do ryzyka kradzieży z włamaniem zostaje rozszerzony o zabór mienia, którego sprawca dokonał z zabezpieczonego środka transportu, który posiada trwałe zadaszenie, z zastrzeżeniem że: </w:t>
      </w:r>
    </w:p>
    <w:p w:rsidR="001D07F3" w:rsidRPr="00A20745" w:rsidRDefault="001D07F3" w:rsidP="001D07F3">
      <w:pPr>
        <w:pStyle w:val="LucaCash"/>
        <w:spacing w:line="240" w:lineRule="auto"/>
        <w:ind w:left="601" w:hanging="204"/>
        <w:jc w:val="both"/>
        <w:rPr>
          <w:rFonts w:ascii="Tahoma" w:hAnsi="Tahoma" w:cs="Tahoma"/>
          <w:sz w:val="20"/>
          <w:szCs w:val="20"/>
        </w:rPr>
      </w:pPr>
      <w:r w:rsidRPr="00A20745">
        <w:rPr>
          <w:rFonts w:ascii="Tahoma" w:hAnsi="Tahoma" w:cs="Tahoma"/>
          <w:sz w:val="20"/>
          <w:szCs w:val="20"/>
        </w:rPr>
        <w:t>- ubezpieczone mienie pozostawione w środku transportu jest niewidoczne z zewnątrz, np. w bagażniku,</w:t>
      </w:r>
    </w:p>
    <w:p w:rsidR="001D07F3" w:rsidRPr="00A20745" w:rsidRDefault="001D07F3" w:rsidP="001D07F3">
      <w:pPr>
        <w:pStyle w:val="LucaCash"/>
        <w:spacing w:line="240" w:lineRule="auto"/>
        <w:ind w:left="601" w:hanging="203"/>
        <w:jc w:val="both"/>
        <w:rPr>
          <w:rFonts w:ascii="Tahoma" w:hAnsi="Tahoma" w:cs="Tahoma"/>
          <w:sz w:val="20"/>
          <w:szCs w:val="20"/>
        </w:rPr>
      </w:pPr>
      <w:r w:rsidRPr="00A20745">
        <w:rPr>
          <w:rFonts w:ascii="Tahoma" w:hAnsi="Tahoma" w:cs="Tahoma"/>
          <w:sz w:val="20"/>
          <w:szCs w:val="20"/>
        </w:rPr>
        <w:t>- w trakcie postoju podczas transportu środek transportu został prawidłowo zamknięty na wszystkie istniejące zamki i włączony został sprawnie działający system alarmowy, jeżeli taki jest zamontowany.</w:t>
      </w:r>
    </w:p>
    <w:p w:rsidR="001D07F3" w:rsidRPr="00A20745" w:rsidRDefault="001D07F3" w:rsidP="001D07F3">
      <w:pPr>
        <w:pStyle w:val="LucaCash"/>
        <w:spacing w:line="240" w:lineRule="auto"/>
        <w:jc w:val="both"/>
        <w:rPr>
          <w:rFonts w:ascii="Tahoma" w:hAnsi="Tahoma" w:cs="Tahoma"/>
          <w:sz w:val="20"/>
          <w:szCs w:val="20"/>
        </w:rPr>
      </w:pPr>
      <w:r w:rsidRPr="00A20745">
        <w:rPr>
          <w:rFonts w:ascii="Tahoma" w:hAnsi="Tahoma" w:cs="Tahoma"/>
          <w:sz w:val="20"/>
          <w:szCs w:val="20"/>
        </w:rPr>
        <w:t>Nie stosuje się ograniczeń czasowych w przypadku kradzieży z włamaniem ze środka transportu – ochrona przez całą dobę.</w:t>
      </w:r>
    </w:p>
    <w:p w:rsidR="001D07F3" w:rsidRPr="00A20745" w:rsidRDefault="001D07F3" w:rsidP="001D07F3">
      <w:pPr>
        <w:pStyle w:val="LucaCash"/>
        <w:spacing w:line="240" w:lineRule="auto"/>
        <w:jc w:val="both"/>
        <w:rPr>
          <w:rFonts w:ascii="Tahoma" w:hAnsi="Tahoma" w:cs="Tahoma"/>
          <w:sz w:val="20"/>
          <w:szCs w:val="20"/>
        </w:rPr>
      </w:pPr>
      <w:r w:rsidRPr="00A20745">
        <w:rPr>
          <w:rFonts w:ascii="Tahoma" w:hAnsi="Tahoma" w:cs="Tahoma"/>
          <w:sz w:val="20"/>
          <w:szCs w:val="20"/>
        </w:rPr>
        <w:t>Limit</w:t>
      </w:r>
      <w:r w:rsidRPr="00A20745">
        <w:rPr>
          <w:rFonts w:ascii="Tahoma" w:hAnsi="Tahoma" w:cs="Tahoma"/>
          <w:b/>
          <w:sz w:val="20"/>
          <w:szCs w:val="20"/>
        </w:rPr>
        <w:t xml:space="preserve"> </w:t>
      </w:r>
      <w:r w:rsidRPr="00A20745">
        <w:rPr>
          <w:rFonts w:ascii="Tahoma" w:hAnsi="Tahoma" w:cs="Tahoma"/>
          <w:sz w:val="20"/>
          <w:szCs w:val="20"/>
        </w:rPr>
        <w:t>odpowiedzialności</w:t>
      </w:r>
      <w:r w:rsidRPr="00A20745">
        <w:rPr>
          <w:rFonts w:ascii="Tahoma" w:hAnsi="Tahoma" w:cs="Tahoma"/>
          <w:b/>
          <w:sz w:val="20"/>
          <w:szCs w:val="20"/>
        </w:rPr>
        <w:t xml:space="preserve"> 15.000,00 zł.</w:t>
      </w:r>
      <w:r w:rsidRPr="00A20745">
        <w:rPr>
          <w:rFonts w:ascii="Tahoma" w:hAnsi="Tahoma" w:cs="Tahoma"/>
          <w:sz w:val="20"/>
          <w:szCs w:val="20"/>
        </w:rPr>
        <w:t xml:space="preserve"> </w:t>
      </w:r>
      <w:r w:rsidRPr="00A20745">
        <w:rPr>
          <w:rFonts w:ascii="Tahoma" w:hAnsi="Tahoma" w:cs="Tahoma"/>
          <w:bCs/>
          <w:sz w:val="20"/>
          <w:szCs w:val="20"/>
        </w:rPr>
        <w:t>na jedno i wszystkie zdarzenia.</w:t>
      </w:r>
    </w:p>
    <w:p w:rsidR="001D07F3" w:rsidRPr="00A20745" w:rsidRDefault="001D07F3" w:rsidP="001D07F3">
      <w:pPr>
        <w:autoSpaceDE w:val="0"/>
        <w:autoSpaceDN w:val="0"/>
        <w:adjustRightInd w:val="0"/>
        <w:rPr>
          <w:rFonts w:ascii="Tahoma" w:hAnsi="Tahoma" w:cs="Tahoma"/>
          <w:b/>
          <w:bCs/>
          <w:sz w:val="20"/>
          <w:szCs w:val="20"/>
        </w:rPr>
      </w:pPr>
    </w:p>
    <w:p w:rsidR="001D07F3" w:rsidRPr="00A20745" w:rsidRDefault="001D07F3" w:rsidP="001D07F3">
      <w:pPr>
        <w:autoSpaceDE w:val="0"/>
        <w:autoSpaceDN w:val="0"/>
        <w:adjustRightInd w:val="0"/>
        <w:rPr>
          <w:rFonts w:ascii="Tahoma" w:hAnsi="Tahoma" w:cs="Tahoma"/>
          <w:b/>
          <w:sz w:val="20"/>
          <w:szCs w:val="20"/>
        </w:rPr>
      </w:pPr>
    </w:p>
    <w:p w:rsidR="001D07F3" w:rsidRPr="00A20745" w:rsidRDefault="001D07F3" w:rsidP="001D07F3">
      <w:pPr>
        <w:autoSpaceDE w:val="0"/>
        <w:autoSpaceDN w:val="0"/>
        <w:adjustRightInd w:val="0"/>
        <w:rPr>
          <w:rFonts w:ascii="Tahoma" w:hAnsi="Tahoma" w:cs="Tahoma"/>
          <w:b/>
          <w:sz w:val="20"/>
          <w:szCs w:val="20"/>
        </w:rPr>
      </w:pPr>
      <w:r w:rsidRPr="00A20745">
        <w:rPr>
          <w:rFonts w:ascii="Tahoma" w:hAnsi="Tahoma" w:cs="Tahoma"/>
          <w:b/>
          <w:sz w:val="20"/>
          <w:szCs w:val="20"/>
        </w:rPr>
        <w:t>KLAUZULA ROZSZERZONEGO RYZYKA ROBÓT BUDOWLANO – MONTAŻOWYCH</w:t>
      </w:r>
    </w:p>
    <w:p w:rsidR="001D07F3" w:rsidRPr="00A20745" w:rsidRDefault="001D07F3" w:rsidP="001D07F3">
      <w:pPr>
        <w:autoSpaceDE w:val="0"/>
        <w:autoSpaceDN w:val="0"/>
        <w:adjustRightInd w:val="0"/>
        <w:jc w:val="both"/>
        <w:rPr>
          <w:rFonts w:ascii="Tahoma" w:hAnsi="Tahoma" w:cs="Tahoma"/>
          <w:b/>
          <w:sz w:val="20"/>
          <w:szCs w:val="20"/>
        </w:rPr>
      </w:pPr>
      <w:r w:rsidRPr="00A20745">
        <w:rPr>
          <w:rFonts w:ascii="Tahoma" w:hAnsi="Tahoma" w:cs="Tahoma"/>
          <w:sz w:val="20"/>
          <w:szCs w:val="20"/>
        </w:rPr>
        <w:t xml:space="preserve">Zakres ubezpieczenia zostaje rozszerzony o szkody powstałe w związku z prowadzeniem w miejscu ubezpieczenia robót budowlano-montażowych, w tym takich, których realizacja wiąże się z naruszeniem </w:t>
      </w:r>
      <w:r w:rsidR="00C279A5" w:rsidRPr="00A20745">
        <w:rPr>
          <w:rFonts w:ascii="Tahoma" w:hAnsi="Tahoma" w:cs="Tahoma"/>
          <w:sz w:val="20"/>
          <w:szCs w:val="20"/>
        </w:rPr>
        <w:t xml:space="preserve">stabilności </w:t>
      </w:r>
      <w:r w:rsidRPr="00A20745">
        <w:rPr>
          <w:rFonts w:ascii="Tahoma" w:hAnsi="Tahoma" w:cs="Tahoma"/>
          <w:sz w:val="20"/>
          <w:szCs w:val="20"/>
        </w:rPr>
        <w:t>konstrukcji nośnej budynku / budowli lub konstrukcji dachu. W ramach limitu określonego w umowie ochrona obejmuje także mienie będącego przedmiotem robót budowlano-montażowych (wartość materiałów i kosztów robocizny).</w:t>
      </w:r>
    </w:p>
    <w:p w:rsidR="001D07F3" w:rsidRPr="00A20745" w:rsidRDefault="001D07F3" w:rsidP="001D07F3">
      <w:pPr>
        <w:autoSpaceDE w:val="0"/>
        <w:autoSpaceDN w:val="0"/>
        <w:adjustRightInd w:val="0"/>
        <w:rPr>
          <w:rFonts w:ascii="Tahoma" w:hAnsi="Tahoma" w:cs="Tahoma"/>
          <w:b/>
          <w:bCs/>
          <w:sz w:val="20"/>
          <w:szCs w:val="20"/>
        </w:rPr>
      </w:pPr>
    </w:p>
    <w:p w:rsidR="001D07F3" w:rsidRPr="00A20745" w:rsidRDefault="001D07F3" w:rsidP="001D07F3">
      <w:pPr>
        <w:autoSpaceDE w:val="0"/>
        <w:autoSpaceDN w:val="0"/>
        <w:adjustRightInd w:val="0"/>
        <w:rPr>
          <w:rFonts w:ascii="Tahoma" w:hAnsi="Tahoma" w:cs="Tahoma"/>
          <w:b/>
          <w:sz w:val="20"/>
          <w:szCs w:val="20"/>
        </w:rPr>
      </w:pPr>
      <w:r w:rsidRPr="00A20745">
        <w:rPr>
          <w:rFonts w:ascii="Tahoma" w:hAnsi="Tahoma" w:cs="Tahoma"/>
          <w:b/>
          <w:sz w:val="20"/>
          <w:szCs w:val="20"/>
        </w:rPr>
        <w:t>KLAUZULA AWARII MASZYN I URZĄDZEŃ</w:t>
      </w:r>
    </w:p>
    <w:p w:rsidR="00A66B01" w:rsidRPr="00A20745" w:rsidRDefault="001D07F3" w:rsidP="00A66B01">
      <w:pPr>
        <w:jc w:val="both"/>
        <w:rPr>
          <w:rFonts w:ascii="Tahoma" w:hAnsi="Tahoma" w:cs="Tahoma"/>
          <w:bCs/>
          <w:sz w:val="20"/>
          <w:szCs w:val="20"/>
          <w:lang w:val="x-none" w:eastAsia="x-none"/>
        </w:rPr>
      </w:pPr>
      <w:r w:rsidRPr="00A20745">
        <w:rPr>
          <w:rFonts w:ascii="Tahoma" w:hAnsi="Tahoma" w:cs="Tahoma"/>
          <w:sz w:val="20"/>
        </w:rPr>
        <w:t>Zakres ochrony w odniesieniu do ubezpieczonych zainstalowanych maszyn i urządzeń, użytkowanych zgodnie z przeznaczeniem, dla których testy próbne zostały zakończone z wynikiem pozytywnym, zostaje rozszerzony o szkody powstałe wskutek awarii i uszkodzeń</w:t>
      </w:r>
      <w:r w:rsidR="00A66B01" w:rsidRPr="00A20745">
        <w:rPr>
          <w:rFonts w:ascii="Tahoma" w:hAnsi="Tahoma" w:cs="Tahoma"/>
          <w:sz w:val="20"/>
        </w:rPr>
        <w:t>, w</w:t>
      </w:r>
      <w:r w:rsidR="00A66B01" w:rsidRPr="00A20745">
        <w:rPr>
          <w:rFonts w:ascii="Tahoma" w:hAnsi="Tahoma" w:cs="Tahoma"/>
          <w:sz w:val="20"/>
          <w:szCs w:val="20"/>
          <w:lang w:val="x-none" w:eastAsia="x-none"/>
        </w:rPr>
        <w:t xml:space="preserve"> szczególności o szkody spowodowane na skutek wystąpienia co najmniej jednego z następujących zdarzeń:</w:t>
      </w:r>
    </w:p>
    <w:p w:rsidR="00A66B01" w:rsidRPr="00A20745" w:rsidRDefault="00A66B01" w:rsidP="000654D9">
      <w:pPr>
        <w:numPr>
          <w:ilvl w:val="0"/>
          <w:numId w:val="75"/>
        </w:numPr>
        <w:tabs>
          <w:tab w:val="left" w:pos="284"/>
          <w:tab w:val="num" w:pos="1418"/>
        </w:tabs>
        <w:suppressAutoHyphens/>
        <w:ind w:left="1134" w:hanging="1134"/>
        <w:jc w:val="both"/>
        <w:rPr>
          <w:rFonts w:ascii="Tahoma" w:hAnsi="Tahoma" w:cs="Tahoma"/>
          <w:sz w:val="20"/>
          <w:szCs w:val="20"/>
          <w:lang w:val="x-none" w:eastAsia="x-none"/>
        </w:rPr>
      </w:pPr>
      <w:r w:rsidRPr="00A20745">
        <w:rPr>
          <w:rFonts w:ascii="Tahoma" w:hAnsi="Tahoma" w:cs="Tahoma"/>
          <w:sz w:val="20"/>
          <w:szCs w:val="20"/>
          <w:lang w:val="x-none" w:eastAsia="x-none"/>
        </w:rPr>
        <w:t>błędów w projektowaniu lub konstrukcji,</w:t>
      </w:r>
    </w:p>
    <w:p w:rsidR="00A66B01" w:rsidRPr="00A20745" w:rsidRDefault="00A66B01" w:rsidP="000654D9">
      <w:pPr>
        <w:numPr>
          <w:ilvl w:val="0"/>
          <w:numId w:val="75"/>
        </w:numPr>
        <w:tabs>
          <w:tab w:val="left" w:pos="284"/>
          <w:tab w:val="num" w:pos="1418"/>
        </w:tabs>
        <w:suppressAutoHyphens/>
        <w:ind w:left="1134" w:hanging="1134"/>
        <w:jc w:val="both"/>
        <w:rPr>
          <w:rFonts w:ascii="Tahoma" w:hAnsi="Tahoma" w:cs="Tahoma"/>
          <w:sz w:val="20"/>
          <w:szCs w:val="20"/>
          <w:lang w:val="x-none" w:eastAsia="x-none"/>
        </w:rPr>
      </w:pPr>
      <w:r w:rsidRPr="00A20745">
        <w:rPr>
          <w:rFonts w:ascii="Tahoma" w:hAnsi="Tahoma" w:cs="Tahoma"/>
          <w:sz w:val="20"/>
          <w:szCs w:val="20"/>
          <w:lang w:val="x-none" w:eastAsia="x-none"/>
        </w:rPr>
        <w:t>użycia do produkcji niewłaściwego lub wadliwego materiału,</w:t>
      </w:r>
    </w:p>
    <w:p w:rsidR="00A66B01" w:rsidRPr="00A20745" w:rsidRDefault="00A66B01" w:rsidP="000654D9">
      <w:pPr>
        <w:numPr>
          <w:ilvl w:val="0"/>
          <w:numId w:val="75"/>
        </w:numPr>
        <w:tabs>
          <w:tab w:val="left" w:pos="284"/>
          <w:tab w:val="num" w:pos="1418"/>
        </w:tabs>
        <w:suppressAutoHyphens/>
        <w:ind w:left="1134" w:hanging="1134"/>
        <w:jc w:val="both"/>
        <w:rPr>
          <w:rFonts w:ascii="Tahoma" w:hAnsi="Tahoma" w:cs="Tahoma"/>
          <w:sz w:val="20"/>
          <w:szCs w:val="20"/>
          <w:lang w:val="x-none" w:eastAsia="x-none"/>
        </w:rPr>
      </w:pPr>
      <w:r w:rsidRPr="00A20745">
        <w:rPr>
          <w:rFonts w:ascii="Tahoma" w:hAnsi="Tahoma" w:cs="Tahoma"/>
          <w:sz w:val="20"/>
          <w:szCs w:val="20"/>
          <w:lang w:val="x-none" w:eastAsia="x-none"/>
        </w:rPr>
        <w:t xml:space="preserve">wad i usterek fabrycznych nie wykrytych podczas wykonania maszyny lub urządzenia, </w:t>
      </w:r>
    </w:p>
    <w:p w:rsidR="00A66B01" w:rsidRPr="00A20745" w:rsidRDefault="00A66B01" w:rsidP="000654D9">
      <w:pPr>
        <w:numPr>
          <w:ilvl w:val="0"/>
          <w:numId w:val="75"/>
        </w:numPr>
        <w:tabs>
          <w:tab w:val="clear" w:pos="1114"/>
          <w:tab w:val="num" w:pos="284"/>
          <w:tab w:val="num" w:pos="1418"/>
        </w:tabs>
        <w:suppressAutoHyphens/>
        <w:ind w:left="284" w:hanging="284"/>
        <w:jc w:val="both"/>
        <w:rPr>
          <w:rFonts w:ascii="Tahoma" w:hAnsi="Tahoma" w:cs="Tahoma"/>
          <w:sz w:val="20"/>
          <w:szCs w:val="20"/>
          <w:lang w:val="x-none" w:eastAsia="x-none"/>
        </w:rPr>
      </w:pPr>
      <w:r w:rsidRPr="00A20745">
        <w:rPr>
          <w:rFonts w:ascii="Tahoma" w:hAnsi="Tahoma" w:cs="Tahoma"/>
          <w:sz w:val="20"/>
          <w:szCs w:val="20"/>
          <w:lang w:val="x-none" w:eastAsia="x-none"/>
        </w:rPr>
        <w:t>nieostrożności, niewłaściwego użytkowania, braku wprawy, błędów operatora oraz świadomego i celowego zniszczenia przez osoby trzecie,</w:t>
      </w:r>
    </w:p>
    <w:p w:rsidR="00A66B01" w:rsidRPr="00A20745" w:rsidRDefault="00A66B01" w:rsidP="000654D9">
      <w:pPr>
        <w:numPr>
          <w:ilvl w:val="0"/>
          <w:numId w:val="75"/>
        </w:numPr>
        <w:tabs>
          <w:tab w:val="clear" w:pos="1114"/>
          <w:tab w:val="num" w:pos="284"/>
          <w:tab w:val="num" w:pos="1418"/>
        </w:tabs>
        <w:suppressAutoHyphens/>
        <w:ind w:left="284" w:hanging="284"/>
        <w:jc w:val="both"/>
        <w:rPr>
          <w:rFonts w:ascii="Tahoma" w:hAnsi="Tahoma" w:cs="Tahoma"/>
          <w:sz w:val="20"/>
          <w:szCs w:val="20"/>
          <w:lang w:val="x-none" w:eastAsia="x-none"/>
        </w:rPr>
      </w:pPr>
      <w:r w:rsidRPr="00A20745">
        <w:rPr>
          <w:rFonts w:ascii="Tahoma" w:hAnsi="Tahoma" w:cs="Tahoma"/>
          <w:sz w:val="20"/>
          <w:szCs w:val="20"/>
          <w:lang w:val="x-none" w:eastAsia="x-none"/>
        </w:rPr>
        <w:t xml:space="preserve">przyczyn eksploatacyjnych (z wyłączeniem szkód wynikających z naturalnego zużycia), </w:t>
      </w:r>
      <w:r w:rsidRPr="00A20745">
        <w:rPr>
          <w:rFonts w:ascii="Tahoma" w:hAnsi="Tahoma" w:cs="Tahoma"/>
          <w:sz w:val="20"/>
          <w:szCs w:val="20"/>
          <w:lang w:val="x-none" w:eastAsia="x-none"/>
        </w:rPr>
        <w:br/>
        <w:t>w tym:</w:t>
      </w:r>
    </w:p>
    <w:p w:rsidR="00A66B01" w:rsidRPr="00A20745" w:rsidRDefault="00A66B01" w:rsidP="000654D9">
      <w:pPr>
        <w:numPr>
          <w:ilvl w:val="0"/>
          <w:numId w:val="75"/>
        </w:numPr>
        <w:tabs>
          <w:tab w:val="left" w:pos="284"/>
          <w:tab w:val="num" w:pos="1418"/>
        </w:tabs>
        <w:suppressAutoHyphens/>
        <w:ind w:left="1134" w:hanging="1134"/>
        <w:jc w:val="both"/>
        <w:rPr>
          <w:rFonts w:ascii="Tahoma" w:hAnsi="Tahoma" w:cs="Tahoma"/>
          <w:sz w:val="20"/>
          <w:szCs w:val="20"/>
          <w:lang w:val="x-none" w:eastAsia="x-none"/>
        </w:rPr>
      </w:pPr>
      <w:r w:rsidRPr="00A20745">
        <w:rPr>
          <w:rFonts w:ascii="Tahoma" w:hAnsi="Tahoma" w:cs="Tahoma"/>
          <w:sz w:val="20"/>
          <w:szCs w:val="20"/>
          <w:lang w:val="x-none" w:eastAsia="x-none"/>
        </w:rPr>
        <w:t>rozerwania przez siły odśrodkowe,</w:t>
      </w:r>
    </w:p>
    <w:p w:rsidR="00A66B01" w:rsidRPr="00A20745" w:rsidRDefault="00A66B01" w:rsidP="000654D9">
      <w:pPr>
        <w:numPr>
          <w:ilvl w:val="0"/>
          <w:numId w:val="75"/>
        </w:numPr>
        <w:tabs>
          <w:tab w:val="clear" w:pos="1114"/>
          <w:tab w:val="num" w:pos="284"/>
          <w:tab w:val="num" w:pos="1418"/>
        </w:tabs>
        <w:suppressAutoHyphens/>
        <w:ind w:left="284" w:hanging="284"/>
        <w:jc w:val="both"/>
        <w:rPr>
          <w:rFonts w:ascii="Tahoma" w:hAnsi="Tahoma" w:cs="Tahoma"/>
          <w:sz w:val="20"/>
          <w:szCs w:val="20"/>
          <w:lang w:val="x-none" w:eastAsia="x-none"/>
        </w:rPr>
      </w:pPr>
      <w:r w:rsidRPr="00A20745">
        <w:rPr>
          <w:rFonts w:ascii="Tahoma" w:hAnsi="Tahoma" w:cs="Tahoma"/>
          <w:sz w:val="20"/>
          <w:szCs w:val="20"/>
          <w:lang w:val="x-none" w:eastAsia="x-none"/>
        </w:rPr>
        <w:t>wadliwego działania / braku działania urządzeń zabezpieczających, sygnalizacyjno-pomiarowych,</w:t>
      </w:r>
    </w:p>
    <w:p w:rsidR="00A66B01" w:rsidRPr="00A20745" w:rsidRDefault="00A66B01" w:rsidP="000654D9">
      <w:pPr>
        <w:numPr>
          <w:ilvl w:val="0"/>
          <w:numId w:val="75"/>
        </w:numPr>
        <w:tabs>
          <w:tab w:val="left" w:pos="284"/>
          <w:tab w:val="num" w:pos="1418"/>
        </w:tabs>
        <w:suppressAutoHyphens/>
        <w:ind w:left="1134" w:hanging="1134"/>
        <w:jc w:val="both"/>
        <w:rPr>
          <w:rFonts w:ascii="Tahoma" w:hAnsi="Tahoma" w:cs="Tahoma"/>
          <w:sz w:val="20"/>
          <w:szCs w:val="20"/>
          <w:lang w:val="x-none" w:eastAsia="x-none"/>
        </w:rPr>
      </w:pPr>
      <w:r w:rsidRPr="00A20745">
        <w:rPr>
          <w:rFonts w:ascii="Tahoma" w:hAnsi="Tahoma" w:cs="Tahoma"/>
          <w:sz w:val="20"/>
          <w:szCs w:val="20"/>
          <w:lang w:val="x-none" w:eastAsia="x-none"/>
        </w:rPr>
        <w:t>niedoboru wody w kotłach parowych,</w:t>
      </w:r>
    </w:p>
    <w:p w:rsidR="00A66B01" w:rsidRPr="00A20745" w:rsidRDefault="00A66B01" w:rsidP="000654D9">
      <w:pPr>
        <w:numPr>
          <w:ilvl w:val="0"/>
          <w:numId w:val="75"/>
        </w:numPr>
        <w:tabs>
          <w:tab w:val="left" w:pos="284"/>
          <w:tab w:val="num" w:pos="1418"/>
        </w:tabs>
        <w:suppressAutoHyphens/>
        <w:ind w:left="1134" w:hanging="1134"/>
        <w:jc w:val="both"/>
        <w:rPr>
          <w:rFonts w:ascii="Tahoma" w:hAnsi="Tahoma" w:cs="Tahoma"/>
          <w:sz w:val="20"/>
          <w:szCs w:val="20"/>
          <w:lang w:val="x-none" w:eastAsia="x-none"/>
        </w:rPr>
      </w:pPr>
      <w:r w:rsidRPr="00A20745">
        <w:rPr>
          <w:rFonts w:ascii="Tahoma" w:hAnsi="Tahoma" w:cs="Tahoma"/>
          <w:sz w:val="20"/>
          <w:szCs w:val="20"/>
          <w:lang w:val="x-none" w:eastAsia="x-none"/>
        </w:rPr>
        <w:t>przegrzania,</w:t>
      </w:r>
    </w:p>
    <w:p w:rsidR="00A66B01" w:rsidRPr="00A20745" w:rsidRDefault="00A66B01" w:rsidP="000654D9">
      <w:pPr>
        <w:numPr>
          <w:ilvl w:val="0"/>
          <w:numId w:val="75"/>
        </w:numPr>
        <w:tabs>
          <w:tab w:val="left" w:pos="284"/>
          <w:tab w:val="num" w:pos="1418"/>
        </w:tabs>
        <w:suppressAutoHyphens/>
        <w:ind w:left="1134" w:hanging="1134"/>
        <w:jc w:val="both"/>
        <w:rPr>
          <w:rFonts w:ascii="Tahoma" w:hAnsi="Tahoma" w:cs="Tahoma"/>
          <w:sz w:val="20"/>
          <w:szCs w:val="20"/>
          <w:lang w:val="x-none" w:eastAsia="x-none"/>
        </w:rPr>
      </w:pPr>
      <w:r w:rsidRPr="00A20745">
        <w:rPr>
          <w:rFonts w:ascii="Tahoma" w:hAnsi="Tahoma" w:cs="Tahoma"/>
          <w:sz w:val="20"/>
          <w:szCs w:val="20"/>
          <w:lang w:val="x-none" w:eastAsia="x-none"/>
        </w:rPr>
        <w:t>nadmiernego ciśnienia,</w:t>
      </w:r>
    </w:p>
    <w:p w:rsidR="00A66B01" w:rsidRPr="00A20745" w:rsidRDefault="00A66B01" w:rsidP="000654D9">
      <w:pPr>
        <w:numPr>
          <w:ilvl w:val="0"/>
          <w:numId w:val="75"/>
        </w:numPr>
        <w:tabs>
          <w:tab w:val="left" w:pos="284"/>
          <w:tab w:val="num" w:pos="1418"/>
        </w:tabs>
        <w:suppressAutoHyphens/>
        <w:ind w:left="1134" w:hanging="1134"/>
        <w:jc w:val="both"/>
        <w:rPr>
          <w:rFonts w:ascii="Tahoma" w:hAnsi="Tahoma" w:cs="Tahoma"/>
          <w:sz w:val="20"/>
          <w:szCs w:val="20"/>
          <w:lang w:val="x-none" w:eastAsia="x-none"/>
        </w:rPr>
      </w:pPr>
      <w:r w:rsidRPr="00A20745">
        <w:rPr>
          <w:rFonts w:ascii="Tahoma" w:hAnsi="Tahoma" w:cs="Tahoma"/>
          <w:sz w:val="20"/>
          <w:szCs w:val="20"/>
          <w:lang w:val="x-none" w:eastAsia="x-none"/>
        </w:rPr>
        <w:t>poluzowania się części,</w:t>
      </w:r>
    </w:p>
    <w:p w:rsidR="00A66B01" w:rsidRPr="00A20745" w:rsidRDefault="00A66B01" w:rsidP="000654D9">
      <w:pPr>
        <w:numPr>
          <w:ilvl w:val="0"/>
          <w:numId w:val="75"/>
        </w:numPr>
        <w:tabs>
          <w:tab w:val="left" w:pos="284"/>
          <w:tab w:val="num" w:pos="1418"/>
        </w:tabs>
        <w:suppressAutoHyphens/>
        <w:ind w:left="1134" w:hanging="1134"/>
        <w:jc w:val="both"/>
        <w:rPr>
          <w:rFonts w:ascii="Tahoma" w:hAnsi="Tahoma" w:cs="Tahoma"/>
          <w:sz w:val="20"/>
          <w:szCs w:val="20"/>
          <w:lang w:val="x-none" w:eastAsia="x-none"/>
        </w:rPr>
      </w:pPr>
      <w:r w:rsidRPr="00A20745">
        <w:rPr>
          <w:rFonts w:ascii="Tahoma" w:hAnsi="Tahoma" w:cs="Tahoma"/>
          <w:sz w:val="20"/>
          <w:szCs w:val="20"/>
          <w:lang w:val="x-none" w:eastAsia="x-none"/>
        </w:rPr>
        <w:t>dostania się ciała obcego,</w:t>
      </w:r>
    </w:p>
    <w:p w:rsidR="00A66B01" w:rsidRPr="00A20745" w:rsidRDefault="00A66B01" w:rsidP="000654D9">
      <w:pPr>
        <w:numPr>
          <w:ilvl w:val="0"/>
          <w:numId w:val="75"/>
        </w:numPr>
        <w:tabs>
          <w:tab w:val="left" w:pos="284"/>
          <w:tab w:val="num" w:pos="1418"/>
        </w:tabs>
        <w:suppressAutoHyphens/>
        <w:spacing w:after="120"/>
        <w:ind w:left="1134" w:hanging="1134"/>
        <w:jc w:val="both"/>
        <w:rPr>
          <w:rFonts w:ascii="Tahoma" w:hAnsi="Tahoma" w:cs="Tahoma"/>
          <w:sz w:val="20"/>
          <w:szCs w:val="20"/>
          <w:lang w:val="x-none" w:eastAsia="x-none"/>
        </w:rPr>
      </w:pPr>
      <w:r w:rsidRPr="00A20745">
        <w:rPr>
          <w:rFonts w:ascii="Tahoma" w:hAnsi="Tahoma" w:cs="Tahoma"/>
          <w:sz w:val="20"/>
          <w:szCs w:val="20"/>
          <w:lang w:val="x-none" w:eastAsia="x-none"/>
        </w:rPr>
        <w:t>zwarcia, przepięcia, przetężenia i innych przyczyn elektrycznych.</w:t>
      </w:r>
    </w:p>
    <w:p w:rsidR="001D07F3" w:rsidRPr="00A20745" w:rsidRDefault="001D07F3" w:rsidP="001D07F3">
      <w:pPr>
        <w:pStyle w:val="Tekstpodstawowy2"/>
        <w:jc w:val="both"/>
        <w:rPr>
          <w:rFonts w:ascii="Tahoma" w:hAnsi="Tahoma" w:cs="Tahoma"/>
          <w:sz w:val="20"/>
        </w:rPr>
      </w:pPr>
      <w:r w:rsidRPr="00A20745">
        <w:rPr>
          <w:rFonts w:ascii="Tahoma" w:hAnsi="Tahoma" w:cs="Tahoma"/>
          <w:sz w:val="20"/>
        </w:rPr>
        <w:t>Z zakresu ochrony wyłączone są szkody:</w:t>
      </w:r>
    </w:p>
    <w:p w:rsidR="001D07F3" w:rsidRPr="00A20745" w:rsidRDefault="001D07F3" w:rsidP="000654D9">
      <w:pPr>
        <w:pStyle w:val="Tekstpodstawowy2"/>
        <w:numPr>
          <w:ilvl w:val="0"/>
          <w:numId w:val="60"/>
        </w:numPr>
        <w:jc w:val="both"/>
        <w:rPr>
          <w:rFonts w:ascii="Tahoma" w:hAnsi="Tahoma" w:cs="Tahoma"/>
          <w:sz w:val="20"/>
        </w:rPr>
      </w:pPr>
      <w:r w:rsidRPr="00A20745">
        <w:rPr>
          <w:rFonts w:ascii="Tahoma" w:hAnsi="Tahoma" w:cs="Tahoma"/>
          <w:sz w:val="20"/>
        </w:rPr>
        <w:t>za które odpowiedzialny jest producent, sprzedawca lub wykonujący naprawy, o ile nie uchyla się od odpowiedzialności,</w:t>
      </w:r>
    </w:p>
    <w:p w:rsidR="001D07F3" w:rsidRPr="00A20745" w:rsidRDefault="001D07F3" w:rsidP="000654D9">
      <w:pPr>
        <w:pStyle w:val="Tekstpodstawowy2"/>
        <w:numPr>
          <w:ilvl w:val="0"/>
          <w:numId w:val="60"/>
        </w:numPr>
        <w:jc w:val="both"/>
        <w:rPr>
          <w:rFonts w:ascii="Tahoma" w:hAnsi="Tahoma" w:cs="Tahoma"/>
          <w:bCs/>
          <w:sz w:val="20"/>
        </w:rPr>
      </w:pPr>
      <w:r w:rsidRPr="00A20745">
        <w:rPr>
          <w:rFonts w:ascii="Tahoma" w:hAnsi="Tahoma" w:cs="Tahoma"/>
          <w:bCs/>
          <w:sz w:val="20"/>
        </w:rPr>
        <w:t>będące bezpośrednim następstwem ciągłej eksploatacji, a w szczególności normalnego zużycia, kawitacji, korozji, erozji, kamienia kotłowego,</w:t>
      </w:r>
    </w:p>
    <w:p w:rsidR="001D07F3" w:rsidRPr="00A20745" w:rsidRDefault="001D07F3" w:rsidP="000654D9">
      <w:pPr>
        <w:pStyle w:val="Tekstpodstawowy2"/>
        <w:numPr>
          <w:ilvl w:val="0"/>
          <w:numId w:val="60"/>
        </w:numPr>
        <w:jc w:val="both"/>
        <w:rPr>
          <w:rFonts w:ascii="Tahoma" w:hAnsi="Tahoma" w:cs="Tahoma"/>
          <w:bCs/>
          <w:sz w:val="20"/>
        </w:rPr>
      </w:pPr>
      <w:r w:rsidRPr="00A20745">
        <w:rPr>
          <w:rFonts w:ascii="Tahoma" w:hAnsi="Tahoma" w:cs="Tahoma"/>
          <w:bCs/>
          <w:sz w:val="20"/>
        </w:rPr>
        <w:t>w środkach eksploatacyjnych wszelkie rodzaju, a w szczególności olejów, smarów, chłodziwa, paliw,</w:t>
      </w:r>
    </w:p>
    <w:p w:rsidR="001D07F3" w:rsidRPr="00A20745" w:rsidRDefault="001D07F3" w:rsidP="000654D9">
      <w:pPr>
        <w:pStyle w:val="Tekstpodstawowy2"/>
        <w:numPr>
          <w:ilvl w:val="0"/>
          <w:numId w:val="60"/>
        </w:numPr>
        <w:jc w:val="both"/>
        <w:rPr>
          <w:rFonts w:ascii="Tahoma" w:hAnsi="Tahoma" w:cs="Tahoma"/>
          <w:bCs/>
          <w:sz w:val="20"/>
        </w:rPr>
      </w:pPr>
      <w:r w:rsidRPr="00A20745">
        <w:rPr>
          <w:rFonts w:ascii="Tahoma" w:hAnsi="Tahoma" w:cs="Tahoma"/>
          <w:bCs/>
          <w:sz w:val="20"/>
        </w:rPr>
        <w:t>w wymienialnych narzędziach wszelkiego rodzaju, wymurówkach, obudowach i rusztach pieców oraz palenisk, a także dyszach palników i innych elementach, których czas prawidłowego funkcjonowania jest krótszy niż trwałości maszyny,</w:t>
      </w:r>
    </w:p>
    <w:p w:rsidR="001D07F3" w:rsidRPr="00A20745" w:rsidRDefault="001D07F3" w:rsidP="000654D9">
      <w:pPr>
        <w:pStyle w:val="Tekstpodstawowy2"/>
        <w:numPr>
          <w:ilvl w:val="0"/>
          <w:numId w:val="60"/>
        </w:numPr>
        <w:jc w:val="both"/>
        <w:rPr>
          <w:rFonts w:ascii="Tahoma" w:hAnsi="Tahoma" w:cs="Tahoma"/>
          <w:bCs/>
          <w:sz w:val="20"/>
        </w:rPr>
      </w:pPr>
      <w:r w:rsidRPr="00A20745">
        <w:rPr>
          <w:rFonts w:ascii="Tahoma" w:hAnsi="Tahoma" w:cs="Tahoma"/>
          <w:bCs/>
          <w:sz w:val="20"/>
        </w:rPr>
        <w:t>spowodowane wadami lub uszkodzeniami istniejącymi w chwili zawarcia umowy ubezpieczenia, o których ubezpieczający / ubezpieczony  wiedział.</w:t>
      </w:r>
    </w:p>
    <w:p w:rsidR="001D07F3" w:rsidRPr="00A20745" w:rsidRDefault="001D07F3" w:rsidP="000654D9">
      <w:pPr>
        <w:pStyle w:val="Tekstpodstawowy2"/>
        <w:numPr>
          <w:ilvl w:val="0"/>
          <w:numId w:val="60"/>
        </w:numPr>
        <w:jc w:val="both"/>
        <w:rPr>
          <w:rFonts w:ascii="Tahoma" w:hAnsi="Tahoma" w:cs="Tahoma"/>
          <w:bCs/>
          <w:sz w:val="20"/>
        </w:rPr>
      </w:pPr>
      <w:r w:rsidRPr="00A20745">
        <w:rPr>
          <w:rFonts w:ascii="Tahoma" w:hAnsi="Tahoma" w:cs="Tahoma"/>
          <w:bCs/>
          <w:sz w:val="20"/>
        </w:rPr>
        <w:t xml:space="preserve">w maszynach i urządzeniach, których jednostkowa suma ubezpieczenia przekracza wartość </w:t>
      </w:r>
      <w:r w:rsidRPr="00A20745">
        <w:rPr>
          <w:rFonts w:ascii="Tahoma" w:hAnsi="Tahoma" w:cs="Tahoma"/>
          <w:b/>
          <w:bCs/>
          <w:sz w:val="20"/>
          <w:lang w:val="pl-PL"/>
        </w:rPr>
        <w:t>1</w:t>
      </w:r>
      <w:r w:rsidRPr="00A20745">
        <w:rPr>
          <w:rFonts w:ascii="Tahoma" w:hAnsi="Tahoma" w:cs="Tahoma"/>
          <w:b/>
          <w:bCs/>
          <w:sz w:val="20"/>
        </w:rPr>
        <w:t>00.000,00 zł.</w:t>
      </w:r>
      <w:r w:rsidRPr="00A20745">
        <w:rPr>
          <w:rFonts w:ascii="Tahoma" w:hAnsi="Tahoma" w:cs="Tahoma"/>
          <w:bCs/>
          <w:sz w:val="20"/>
        </w:rPr>
        <w:t xml:space="preserve"> </w:t>
      </w:r>
    </w:p>
    <w:p w:rsidR="001D07F3" w:rsidRPr="00A20745" w:rsidRDefault="001D07F3" w:rsidP="001D07F3">
      <w:pPr>
        <w:autoSpaceDE w:val="0"/>
        <w:autoSpaceDN w:val="0"/>
        <w:adjustRightInd w:val="0"/>
        <w:rPr>
          <w:rFonts w:ascii="Tahoma" w:hAnsi="Tahoma" w:cs="Tahoma"/>
          <w:bCs/>
          <w:sz w:val="20"/>
          <w:szCs w:val="20"/>
        </w:rPr>
      </w:pPr>
      <w:r w:rsidRPr="00A20745">
        <w:rPr>
          <w:rFonts w:ascii="Tahoma" w:hAnsi="Tahoma" w:cs="Tahoma"/>
          <w:bCs/>
          <w:sz w:val="20"/>
          <w:szCs w:val="20"/>
        </w:rPr>
        <w:t xml:space="preserve">Limit odpowiedzialności </w:t>
      </w:r>
      <w:r w:rsidRPr="00A20745">
        <w:rPr>
          <w:rFonts w:ascii="Tahoma" w:hAnsi="Tahoma" w:cs="Tahoma"/>
          <w:b/>
          <w:bCs/>
          <w:sz w:val="20"/>
          <w:szCs w:val="20"/>
        </w:rPr>
        <w:t xml:space="preserve">100.000,00 zł </w:t>
      </w:r>
      <w:r w:rsidRPr="00A20745">
        <w:rPr>
          <w:rFonts w:ascii="Tahoma" w:hAnsi="Tahoma" w:cs="Tahoma"/>
          <w:bCs/>
          <w:sz w:val="20"/>
          <w:szCs w:val="20"/>
        </w:rPr>
        <w:t>na jedno i wszystkie zdarzenia.</w:t>
      </w:r>
    </w:p>
    <w:p w:rsidR="001D07F3" w:rsidRPr="00A20745" w:rsidRDefault="001D07F3" w:rsidP="001D07F3">
      <w:pPr>
        <w:autoSpaceDE w:val="0"/>
        <w:autoSpaceDN w:val="0"/>
        <w:adjustRightInd w:val="0"/>
        <w:rPr>
          <w:rFonts w:ascii="Tahoma" w:hAnsi="Tahoma" w:cs="Tahoma"/>
          <w:bCs/>
          <w:sz w:val="20"/>
          <w:szCs w:val="20"/>
        </w:rPr>
      </w:pPr>
    </w:p>
    <w:p w:rsidR="001D07F3" w:rsidRPr="00A20745" w:rsidRDefault="001D07F3" w:rsidP="001D07F3">
      <w:pPr>
        <w:autoSpaceDE w:val="0"/>
        <w:autoSpaceDN w:val="0"/>
        <w:adjustRightInd w:val="0"/>
        <w:rPr>
          <w:rFonts w:ascii="Tahoma" w:hAnsi="Tahoma" w:cs="Tahoma"/>
          <w:b/>
          <w:sz w:val="20"/>
          <w:szCs w:val="20"/>
        </w:rPr>
      </w:pPr>
      <w:r w:rsidRPr="00A20745">
        <w:rPr>
          <w:rFonts w:ascii="Tahoma" w:hAnsi="Tahoma" w:cs="Tahoma"/>
          <w:b/>
          <w:sz w:val="20"/>
          <w:szCs w:val="20"/>
        </w:rPr>
        <w:t>KLAUZULA UBEZPIECZENIA ZWIĘKSZONYCH KOSZTÓW DZIAŁALNOŚCI</w:t>
      </w:r>
    </w:p>
    <w:p w:rsidR="001D07F3" w:rsidRPr="00A20745" w:rsidRDefault="001D07F3" w:rsidP="001D07F3">
      <w:pPr>
        <w:autoSpaceDE w:val="0"/>
        <w:autoSpaceDN w:val="0"/>
        <w:adjustRightInd w:val="0"/>
        <w:jc w:val="both"/>
        <w:rPr>
          <w:rFonts w:ascii="Tahoma" w:hAnsi="Tahoma" w:cs="Tahoma"/>
          <w:b/>
          <w:sz w:val="20"/>
          <w:szCs w:val="20"/>
        </w:rPr>
      </w:pPr>
      <w:r w:rsidRPr="00A20745">
        <w:rPr>
          <w:rFonts w:ascii="Tahoma" w:hAnsi="Tahoma" w:cs="Tahoma"/>
          <w:sz w:val="20"/>
          <w:szCs w:val="20"/>
        </w:rPr>
        <w:t xml:space="preserve">Ubezpieczyciel obejmuje ochroną ubezpieczeniową zwiększone koszty działalności związane z wystąpieniem zdarzenia objętego ochroną ubezpieczeniową, w tym: koszty przeniesienia mienia do innej lokalizacji, koszty użytkowania obcych pomieszczeń, w tym ich adaptacji, koszty użytkowania zastępczych maszyn i urządzeń – limit odpowiedzialności </w:t>
      </w:r>
      <w:r w:rsidRPr="00A20745">
        <w:rPr>
          <w:rFonts w:ascii="Tahoma" w:hAnsi="Tahoma" w:cs="Tahoma"/>
          <w:b/>
          <w:sz w:val="20"/>
          <w:szCs w:val="20"/>
        </w:rPr>
        <w:t>50.000,00 zł</w:t>
      </w:r>
      <w:r w:rsidRPr="00A20745">
        <w:rPr>
          <w:rFonts w:ascii="Tahoma" w:hAnsi="Tahoma" w:cs="Tahoma"/>
          <w:bCs/>
          <w:sz w:val="20"/>
          <w:szCs w:val="20"/>
        </w:rPr>
        <w:t xml:space="preserve"> na jedno i wszystkie zdarzenia</w:t>
      </w:r>
    </w:p>
    <w:p w:rsidR="001D07F3" w:rsidRPr="00A20745" w:rsidRDefault="001D07F3" w:rsidP="001D07F3">
      <w:pPr>
        <w:autoSpaceDE w:val="0"/>
        <w:autoSpaceDN w:val="0"/>
        <w:adjustRightInd w:val="0"/>
        <w:rPr>
          <w:rFonts w:ascii="Tahoma" w:hAnsi="Tahoma" w:cs="Tahoma"/>
          <w:b/>
          <w:sz w:val="20"/>
          <w:szCs w:val="20"/>
        </w:rPr>
      </w:pPr>
    </w:p>
    <w:p w:rsidR="00567F13" w:rsidRPr="00A20745" w:rsidRDefault="00567F13" w:rsidP="00567F13">
      <w:pPr>
        <w:rPr>
          <w:rFonts w:ascii="Tahoma" w:eastAsia="Calibri" w:hAnsi="Tahoma" w:cs="Tahoma"/>
          <w:b/>
          <w:sz w:val="20"/>
          <w:szCs w:val="20"/>
          <w:lang w:eastAsia="en-US"/>
        </w:rPr>
      </w:pPr>
      <w:r w:rsidRPr="00A20745">
        <w:rPr>
          <w:rFonts w:ascii="Tahoma" w:eastAsia="Calibri" w:hAnsi="Tahoma" w:cs="Tahoma"/>
          <w:b/>
          <w:sz w:val="20"/>
          <w:szCs w:val="20"/>
          <w:lang w:eastAsia="en-US"/>
        </w:rPr>
        <w:t>KLAUZULA POKRYCIA SZKÓD  W URZĄDZENIACH I MATERIAŁACH ULEGAJĄCYCH ZUŻYCIU LUB PODLEGAJĄCYCH OKRESOWEJ WYMIANIE</w:t>
      </w:r>
    </w:p>
    <w:p w:rsidR="00567F13" w:rsidRPr="00A20745" w:rsidRDefault="00567F13" w:rsidP="00567F13">
      <w:pPr>
        <w:jc w:val="both"/>
        <w:rPr>
          <w:rFonts w:ascii="Tahoma" w:eastAsia="Calibri" w:hAnsi="Tahoma" w:cs="Tahoma"/>
          <w:sz w:val="20"/>
          <w:szCs w:val="20"/>
          <w:lang w:eastAsia="en-US"/>
        </w:rPr>
      </w:pPr>
      <w:r w:rsidRPr="00A20745">
        <w:rPr>
          <w:rFonts w:ascii="Tahoma" w:eastAsia="Calibri" w:hAnsi="Tahoma" w:cs="Tahoma"/>
          <w:sz w:val="20"/>
          <w:szCs w:val="20"/>
          <w:lang w:eastAsia="en-US"/>
        </w:rPr>
        <w:t xml:space="preserve">Zakres ochrony ubezpieczeniowej zostaje rozszerzony o szkody w częściach urządzeń </w:t>
      </w:r>
      <w:r w:rsidRPr="00A20745">
        <w:rPr>
          <w:rFonts w:ascii="Tahoma" w:eastAsia="Calibri" w:hAnsi="Tahoma" w:cs="Tahoma"/>
          <w:sz w:val="20"/>
          <w:szCs w:val="20"/>
          <w:lang w:eastAsia="en-US"/>
        </w:rPr>
        <w:br/>
        <w:t>i materiałach, które z uwagi na swoją funkcję lub warunki pracy ulegają zużyciu lub podlegają okresowej wymianie w ramach konserwacji, takich jak materiały pomocnicze, wymienne narzędzia, głowice drukarek, wymienne nośniki danych, taśmy, paski, łańcuchy napę</w:t>
      </w:r>
      <w:r w:rsidRPr="00A20745">
        <w:rPr>
          <w:rFonts w:ascii="Tahoma" w:eastAsia="Calibri" w:hAnsi="Tahoma" w:cs="Tahoma"/>
          <w:sz w:val="20"/>
          <w:szCs w:val="20"/>
          <w:lang w:eastAsia="en-US"/>
        </w:rPr>
        <w:softHyphen/>
        <w:t xml:space="preserve">dowe, źródła światła, </w:t>
      </w:r>
      <w:r w:rsidRPr="00A20745">
        <w:rPr>
          <w:rFonts w:ascii="Tahoma" w:eastAsia="Calibri" w:hAnsi="Tahoma" w:cs="Tahoma"/>
          <w:sz w:val="20"/>
          <w:szCs w:val="20"/>
          <w:lang w:eastAsia="en-US"/>
        </w:rPr>
        <w:lastRenderedPageBreak/>
        <w:t>bezpieczniki, uszczelki, pasy, filtry, elementy ze szkła lub ceramiki, sita, tkaniny oraz materiały eksploatacyjne (np. tusz, chemikalia, paliwa, oleje, środ</w:t>
      </w:r>
      <w:r w:rsidRPr="00A20745">
        <w:rPr>
          <w:rFonts w:ascii="Tahoma" w:eastAsia="Calibri" w:hAnsi="Tahoma" w:cs="Tahoma"/>
          <w:sz w:val="20"/>
          <w:szCs w:val="20"/>
          <w:lang w:eastAsia="en-US"/>
        </w:rPr>
        <w:softHyphen/>
        <w:t>ki chłodniczych itp.)</w:t>
      </w:r>
      <w:r w:rsidRPr="00A20745">
        <w:rPr>
          <w:rFonts w:ascii="Tahoma" w:hAnsi="Tahoma" w:cs="Tahoma"/>
          <w:sz w:val="20"/>
          <w:szCs w:val="20"/>
        </w:rPr>
        <w:t xml:space="preserve"> </w:t>
      </w:r>
      <w:r w:rsidRPr="00A20745">
        <w:rPr>
          <w:rFonts w:ascii="Tahoma" w:eastAsia="Calibri" w:hAnsi="Tahoma" w:cs="Tahoma"/>
          <w:sz w:val="20"/>
          <w:szCs w:val="20"/>
          <w:lang w:eastAsia="en-US"/>
        </w:rPr>
        <w:t xml:space="preserve">– limit odpowiedzialności </w:t>
      </w:r>
      <w:r w:rsidRPr="00A20745">
        <w:rPr>
          <w:rFonts w:ascii="Tahoma" w:eastAsia="Calibri" w:hAnsi="Tahoma" w:cs="Tahoma"/>
          <w:b/>
          <w:sz w:val="20"/>
          <w:szCs w:val="20"/>
          <w:lang w:eastAsia="en-US"/>
        </w:rPr>
        <w:t>30.000,00</w:t>
      </w:r>
      <w:r w:rsidRPr="00A20745">
        <w:rPr>
          <w:rFonts w:ascii="Tahoma" w:eastAsia="Calibri" w:hAnsi="Tahoma" w:cs="Tahoma"/>
          <w:sz w:val="20"/>
          <w:szCs w:val="20"/>
          <w:lang w:eastAsia="en-US"/>
        </w:rPr>
        <w:t xml:space="preserve"> </w:t>
      </w:r>
      <w:r w:rsidRPr="00A20745">
        <w:rPr>
          <w:rFonts w:ascii="Tahoma" w:eastAsia="Calibri" w:hAnsi="Tahoma" w:cs="Tahoma"/>
          <w:b/>
          <w:sz w:val="20"/>
          <w:szCs w:val="20"/>
          <w:lang w:eastAsia="en-US"/>
        </w:rPr>
        <w:t>zł</w:t>
      </w:r>
      <w:r w:rsidRPr="00A20745">
        <w:rPr>
          <w:rFonts w:ascii="Tahoma" w:eastAsia="Calibri" w:hAnsi="Tahoma" w:cs="Tahoma"/>
          <w:sz w:val="20"/>
          <w:szCs w:val="20"/>
          <w:lang w:eastAsia="en-US"/>
        </w:rPr>
        <w:t xml:space="preserve"> na jedno i wszystkie zdarzenia.</w:t>
      </w:r>
    </w:p>
    <w:p w:rsidR="00567F13" w:rsidRPr="00A20745" w:rsidRDefault="00567F13" w:rsidP="00567F13">
      <w:pPr>
        <w:jc w:val="both"/>
        <w:rPr>
          <w:rFonts w:ascii="Tahoma" w:eastAsia="Calibri" w:hAnsi="Tahoma" w:cs="Tahoma"/>
          <w:sz w:val="20"/>
          <w:szCs w:val="20"/>
          <w:lang w:eastAsia="en-US"/>
        </w:rPr>
      </w:pPr>
    </w:p>
    <w:p w:rsidR="001D07F3" w:rsidRPr="00A20745" w:rsidRDefault="001D07F3" w:rsidP="001D07F3">
      <w:pPr>
        <w:pStyle w:val="Tekstpodstawowy2"/>
        <w:jc w:val="both"/>
        <w:rPr>
          <w:rFonts w:ascii="Tahoma" w:hAnsi="Tahoma" w:cs="Tahoma"/>
          <w:b/>
          <w:sz w:val="20"/>
        </w:rPr>
      </w:pPr>
      <w:r w:rsidRPr="00A20745">
        <w:rPr>
          <w:rFonts w:ascii="Tahoma" w:hAnsi="Tahoma" w:cs="Tahoma"/>
          <w:b/>
          <w:sz w:val="20"/>
        </w:rPr>
        <w:t>KLAUZULA UBEZPIECZENIA MIENIA W TRANSPORCIE</w:t>
      </w:r>
    </w:p>
    <w:p w:rsidR="00567F13" w:rsidRPr="00A20745" w:rsidRDefault="001D07F3" w:rsidP="00567F13">
      <w:pPr>
        <w:jc w:val="both"/>
        <w:rPr>
          <w:rFonts w:ascii="Tahoma" w:hAnsi="Tahoma" w:cs="Tahoma"/>
          <w:i/>
          <w:sz w:val="20"/>
          <w:szCs w:val="20"/>
        </w:rPr>
      </w:pPr>
      <w:r w:rsidRPr="00A20745">
        <w:rPr>
          <w:rFonts w:ascii="Tahoma" w:hAnsi="Tahoma" w:cs="Tahoma"/>
          <w:sz w:val="20"/>
        </w:rPr>
        <w:t>Zakres ochrony zostaje rozszerzony o szkody powstałe podczas transportu drogowego (transport własny),</w:t>
      </w:r>
      <w:r w:rsidR="00567F13" w:rsidRPr="00A20745">
        <w:rPr>
          <w:rFonts w:ascii="Tahoma" w:hAnsi="Tahoma" w:cs="Tahoma"/>
          <w:sz w:val="20"/>
        </w:rPr>
        <w:t xml:space="preserve"> </w:t>
      </w:r>
      <w:r w:rsidRPr="00A20745">
        <w:rPr>
          <w:rFonts w:ascii="Tahoma" w:hAnsi="Tahoma" w:cs="Tahoma"/>
          <w:sz w:val="20"/>
        </w:rPr>
        <w:t>w tym podczas załadunku i wyładunku, na terenie RP –</w:t>
      </w:r>
      <w:r w:rsidRPr="00A20745">
        <w:rPr>
          <w:rFonts w:ascii="Tahoma" w:hAnsi="Tahoma" w:cs="Tahoma"/>
          <w:b/>
          <w:sz w:val="20"/>
        </w:rPr>
        <w:t xml:space="preserve"> </w:t>
      </w:r>
      <w:r w:rsidRPr="00A20745">
        <w:rPr>
          <w:rFonts w:ascii="Tahoma" w:hAnsi="Tahoma" w:cs="Tahoma"/>
          <w:sz w:val="20"/>
        </w:rPr>
        <w:t>limit odpowiedzialności</w:t>
      </w:r>
      <w:r w:rsidRPr="00A20745">
        <w:rPr>
          <w:rFonts w:ascii="Tahoma" w:hAnsi="Tahoma" w:cs="Tahoma"/>
          <w:b/>
          <w:sz w:val="20"/>
        </w:rPr>
        <w:t xml:space="preserve"> - </w:t>
      </w:r>
      <w:r w:rsidR="00567F13" w:rsidRPr="00A20745">
        <w:rPr>
          <w:rFonts w:ascii="Tahoma" w:hAnsi="Tahoma" w:cs="Tahoma"/>
          <w:b/>
          <w:sz w:val="20"/>
        </w:rPr>
        <w:t>33</w:t>
      </w:r>
      <w:r w:rsidRPr="00A20745">
        <w:rPr>
          <w:rFonts w:ascii="Tahoma" w:hAnsi="Tahoma" w:cs="Tahoma"/>
          <w:b/>
          <w:sz w:val="20"/>
        </w:rPr>
        <w:t xml:space="preserve">.000,00 zł </w:t>
      </w:r>
      <w:r w:rsidRPr="00A20745">
        <w:rPr>
          <w:rFonts w:ascii="Tahoma" w:hAnsi="Tahoma" w:cs="Tahoma"/>
          <w:bCs/>
          <w:sz w:val="20"/>
        </w:rPr>
        <w:t>na jedno i wszystkie zdarzenia.</w:t>
      </w:r>
      <w:r w:rsidR="00567F13" w:rsidRPr="00A20745">
        <w:rPr>
          <w:rFonts w:ascii="Tahoma" w:hAnsi="Tahoma" w:cs="Tahoma"/>
          <w:bCs/>
          <w:sz w:val="20"/>
        </w:rPr>
        <w:t xml:space="preserve"> </w:t>
      </w:r>
      <w:r w:rsidR="00567F13" w:rsidRPr="00A20745">
        <w:rPr>
          <w:rFonts w:ascii="Tahoma" w:hAnsi="Tahoma" w:cs="Tahoma"/>
          <w:sz w:val="20"/>
          <w:szCs w:val="20"/>
        </w:rPr>
        <w:t xml:space="preserve">Zakres ubezpieczenia w ramach niniejszej klauzuli obejmuje co najmniej szkody powstałe wskutek następujących zdarzeń losowych: pożar, uderzenie pioruna, wybuch, huragan, powódź, deszcz nawalny, grad, lawina, obsunięcie lub zapadnięcie się ziemi, uderzenie przedmiotu w środek transportowy, wypadek jakiemu uległ środek transportowy, </w:t>
      </w:r>
      <w:r w:rsidR="00A71375" w:rsidRPr="00A20745">
        <w:rPr>
          <w:rFonts w:ascii="Tahoma" w:hAnsi="Tahoma" w:cs="Tahoma"/>
          <w:sz w:val="20"/>
          <w:szCs w:val="20"/>
        </w:rPr>
        <w:t xml:space="preserve">przewrócenie się pojazdu (w szczególności z powodu wjazdu na grząskie, niestabilne, pochyłe podłoże, </w:t>
      </w:r>
      <w:r w:rsidR="00567F13" w:rsidRPr="00A20745">
        <w:rPr>
          <w:rFonts w:ascii="Tahoma" w:hAnsi="Tahoma" w:cs="Tahoma"/>
          <w:sz w:val="20"/>
          <w:szCs w:val="20"/>
        </w:rPr>
        <w:t xml:space="preserve">dewastacja, rabunek, kradzież całkowita mienia wraz ze środkiem transportu, kradzież z włamaniem, zdarzenia w wyniku których doszło do potłuczenia, rozbicia, wycieku, rozsypania, zamoczenia przewożonego mienia, szkody powstałe w wyniku akcji ratowniczej prowadzonej w związku ze zdarzeniami losowymi objętymi umową ubezpieczenia. </w:t>
      </w:r>
    </w:p>
    <w:p w:rsidR="001D07F3" w:rsidRPr="00A20745" w:rsidRDefault="00567F13" w:rsidP="00567F13">
      <w:pPr>
        <w:pStyle w:val="Tekstpodstawowy2"/>
        <w:jc w:val="both"/>
        <w:rPr>
          <w:rFonts w:ascii="Tahoma" w:hAnsi="Tahoma" w:cs="Tahoma"/>
          <w:bCs/>
          <w:sz w:val="20"/>
          <w:lang w:val="pl-PL"/>
        </w:rPr>
      </w:pPr>
      <w:r w:rsidRPr="00A20745">
        <w:rPr>
          <w:rFonts w:ascii="Tahoma" w:hAnsi="Tahoma" w:cs="Tahoma"/>
          <w:sz w:val="20"/>
        </w:rPr>
        <w:t>W ramach limitu odpowiedzialności ubezpieczyciel pokryje koszty usunięcia pozostałości po szkodzie</w:t>
      </w:r>
    </w:p>
    <w:p w:rsidR="001D07F3" w:rsidRPr="00A20745" w:rsidRDefault="001D07F3" w:rsidP="001D07F3">
      <w:pPr>
        <w:pStyle w:val="Tekstpodstawowy2"/>
        <w:jc w:val="both"/>
        <w:rPr>
          <w:rFonts w:ascii="Tahoma" w:hAnsi="Tahoma" w:cs="Tahoma"/>
          <w:sz w:val="20"/>
          <w:lang w:val="pl-PL"/>
        </w:rPr>
      </w:pPr>
      <w:r w:rsidRPr="00A20745">
        <w:rPr>
          <w:rFonts w:ascii="Tahoma" w:hAnsi="Tahoma" w:cs="Tahoma"/>
          <w:i/>
          <w:sz w:val="20"/>
        </w:rPr>
        <w:t>Rodzaj transportowanego mienia</w:t>
      </w:r>
      <w:r w:rsidRPr="00A20745">
        <w:rPr>
          <w:rFonts w:ascii="Tahoma" w:hAnsi="Tahoma" w:cs="Tahoma"/>
          <w:i/>
          <w:sz w:val="20"/>
          <w:lang w:val="pl-PL"/>
        </w:rPr>
        <w:t>:</w:t>
      </w:r>
      <w:r w:rsidRPr="00A20745">
        <w:rPr>
          <w:rFonts w:ascii="Tahoma" w:hAnsi="Tahoma" w:cs="Tahoma"/>
          <w:i/>
          <w:sz w:val="20"/>
        </w:rPr>
        <w:t xml:space="preserve"> artykuły spożywcze i chemiczne, drobne materiały remontowo-budowlane</w:t>
      </w:r>
      <w:r w:rsidRPr="00A20745">
        <w:rPr>
          <w:rFonts w:ascii="Tahoma" w:hAnsi="Tahoma" w:cs="Tahoma"/>
          <w:i/>
          <w:sz w:val="20"/>
          <w:lang w:val="pl-PL"/>
        </w:rPr>
        <w:t>,</w:t>
      </w:r>
      <w:r w:rsidRPr="00A20745">
        <w:rPr>
          <w:rFonts w:ascii="Tahoma" w:hAnsi="Tahoma" w:cs="Tahoma"/>
          <w:i/>
          <w:sz w:val="20"/>
        </w:rPr>
        <w:t xml:space="preserve"> wyposażenie typu: meble, sprzęt RTV i AGD itp</w:t>
      </w:r>
      <w:r w:rsidRPr="00A20745">
        <w:rPr>
          <w:rFonts w:ascii="Tahoma" w:hAnsi="Tahoma" w:cs="Tahoma"/>
          <w:i/>
          <w:sz w:val="20"/>
          <w:lang w:val="pl-PL"/>
        </w:rPr>
        <w:t>.</w:t>
      </w:r>
    </w:p>
    <w:p w:rsidR="001D07F3" w:rsidRPr="00A20745" w:rsidRDefault="001D07F3" w:rsidP="001D07F3">
      <w:pPr>
        <w:autoSpaceDE w:val="0"/>
        <w:autoSpaceDN w:val="0"/>
        <w:adjustRightInd w:val="0"/>
        <w:rPr>
          <w:rFonts w:ascii="Tahoma" w:hAnsi="Tahoma" w:cs="Tahoma"/>
          <w:b/>
          <w:sz w:val="20"/>
          <w:szCs w:val="20"/>
        </w:rPr>
      </w:pPr>
    </w:p>
    <w:p w:rsidR="001D07F3" w:rsidRPr="00A20745" w:rsidRDefault="001D07F3" w:rsidP="001D07F3">
      <w:pPr>
        <w:pStyle w:val="Tekstpodstawowy2"/>
        <w:jc w:val="both"/>
        <w:rPr>
          <w:rFonts w:ascii="Tahoma" w:hAnsi="Tahoma" w:cs="Tahoma"/>
          <w:b/>
          <w:sz w:val="20"/>
        </w:rPr>
      </w:pPr>
      <w:r w:rsidRPr="00A20745">
        <w:rPr>
          <w:rFonts w:ascii="Tahoma" w:hAnsi="Tahoma" w:cs="Tahoma"/>
          <w:b/>
          <w:sz w:val="20"/>
        </w:rPr>
        <w:t>KLAUZULA KOSZTÓW DODATKOWYCH WYNIKAJĄCYCH Z BRAKU CZĘŚCI ZAMIENNYCH</w:t>
      </w:r>
    </w:p>
    <w:p w:rsidR="001D07F3" w:rsidRPr="00A20745" w:rsidRDefault="001D07F3" w:rsidP="001D07F3">
      <w:pPr>
        <w:pStyle w:val="Tekstpodstawowy2"/>
        <w:jc w:val="both"/>
        <w:rPr>
          <w:rFonts w:ascii="Tahoma" w:hAnsi="Tahoma" w:cs="Tahoma"/>
          <w:sz w:val="20"/>
        </w:rPr>
      </w:pPr>
      <w:r w:rsidRPr="00A20745">
        <w:rPr>
          <w:rFonts w:ascii="Tahoma" w:hAnsi="Tahoma" w:cs="Tahoma"/>
          <w:sz w:val="20"/>
        </w:rPr>
        <w:t xml:space="preserve">Ubezpieczyciel pokryje dodatkowo ponad sumę ubezpieczenia koszty poniesione przez ubezpieczonego  wynikające z braku części zamiennych lub materiałów niezbędnych do przywrócenia stanu istniejącego przed szkodą – limit odpowiedzialności </w:t>
      </w:r>
      <w:r w:rsidRPr="00A20745">
        <w:rPr>
          <w:rFonts w:ascii="Tahoma" w:hAnsi="Tahoma" w:cs="Tahoma"/>
          <w:b/>
          <w:sz w:val="20"/>
        </w:rPr>
        <w:t>30.000,00 zł</w:t>
      </w:r>
      <w:r w:rsidRPr="00A20745">
        <w:rPr>
          <w:rFonts w:ascii="Tahoma" w:hAnsi="Tahoma" w:cs="Tahoma"/>
          <w:sz w:val="20"/>
        </w:rPr>
        <w:t xml:space="preserve"> na jedno i wszystkie zdarzenia.</w:t>
      </w:r>
    </w:p>
    <w:p w:rsidR="001D07F3" w:rsidRPr="00A20745" w:rsidRDefault="001D07F3" w:rsidP="001D07F3">
      <w:pPr>
        <w:autoSpaceDE w:val="0"/>
        <w:autoSpaceDN w:val="0"/>
        <w:adjustRightInd w:val="0"/>
        <w:rPr>
          <w:rFonts w:ascii="Tahoma" w:hAnsi="Tahoma" w:cs="Tahoma"/>
          <w:b/>
          <w:sz w:val="20"/>
          <w:szCs w:val="20"/>
        </w:rPr>
      </w:pPr>
    </w:p>
    <w:p w:rsidR="00567F13" w:rsidRPr="00A20745" w:rsidRDefault="00567F13" w:rsidP="00567F13">
      <w:pPr>
        <w:jc w:val="both"/>
        <w:rPr>
          <w:rFonts w:ascii="Tahoma" w:hAnsi="Tahoma" w:cs="Tahoma"/>
          <w:b/>
          <w:sz w:val="20"/>
          <w:szCs w:val="20"/>
        </w:rPr>
      </w:pPr>
      <w:r w:rsidRPr="00A20745">
        <w:rPr>
          <w:rFonts w:ascii="Tahoma" w:hAnsi="Tahoma" w:cs="Tahoma"/>
          <w:b/>
          <w:sz w:val="20"/>
          <w:szCs w:val="20"/>
        </w:rPr>
        <w:t xml:space="preserve">KLAUZULA UBEZPIECZENIA RYZYKA USZKODZENIA KONSTRUKCJI DREWNIANEJ DACHU PRZEZ SZKODNIKI DREWNA </w:t>
      </w:r>
    </w:p>
    <w:p w:rsidR="00567F13" w:rsidRPr="00A20745" w:rsidRDefault="00567F13" w:rsidP="00567F13">
      <w:pPr>
        <w:tabs>
          <w:tab w:val="left" w:pos="2640"/>
        </w:tabs>
        <w:jc w:val="both"/>
        <w:rPr>
          <w:rFonts w:ascii="Tahoma" w:hAnsi="Tahoma" w:cs="Tahoma"/>
          <w:b/>
          <w:sz w:val="20"/>
          <w:szCs w:val="20"/>
        </w:rPr>
      </w:pPr>
      <w:r w:rsidRPr="00A20745">
        <w:rPr>
          <w:rFonts w:ascii="Tahoma" w:hAnsi="Tahoma" w:cs="Tahoma"/>
          <w:sz w:val="20"/>
          <w:szCs w:val="20"/>
        </w:rPr>
        <w:t xml:space="preserve">Zakres ochrony zostaje rozszerzony o szkody powstałe w drewnianych konstrukcjach dachu w wyniku uszkodzenia konstrukcji przez szkodniki drewna (np. spuszczel pospolity, kołatek domowy) powodującego konieczność wymiany uszkodzonego elementu konstrukcji dachu – limit odpowiedzialności </w:t>
      </w:r>
      <w:r w:rsidRPr="00A20745">
        <w:rPr>
          <w:rFonts w:ascii="Tahoma" w:hAnsi="Tahoma" w:cs="Tahoma"/>
          <w:b/>
          <w:sz w:val="20"/>
          <w:szCs w:val="20"/>
        </w:rPr>
        <w:t>20.000,00 zł.</w:t>
      </w:r>
    </w:p>
    <w:p w:rsidR="00567F13" w:rsidRPr="00A20745" w:rsidRDefault="00567F13" w:rsidP="00567F13">
      <w:pPr>
        <w:tabs>
          <w:tab w:val="left" w:pos="2640"/>
        </w:tabs>
        <w:jc w:val="both"/>
        <w:rPr>
          <w:rFonts w:ascii="Tahoma" w:hAnsi="Tahoma" w:cs="Tahoma"/>
          <w:b/>
          <w:bCs/>
          <w:sz w:val="20"/>
          <w:szCs w:val="20"/>
          <w:lang w:eastAsia="x-none"/>
        </w:rPr>
      </w:pPr>
    </w:p>
    <w:p w:rsidR="00567F13" w:rsidRPr="00A20745" w:rsidRDefault="00567F13" w:rsidP="00567F13">
      <w:pPr>
        <w:autoSpaceDE w:val="0"/>
        <w:autoSpaceDN w:val="0"/>
        <w:adjustRightInd w:val="0"/>
        <w:rPr>
          <w:rFonts w:ascii="Tahoma" w:hAnsi="Tahoma" w:cs="Tahoma"/>
          <w:b/>
          <w:sz w:val="20"/>
          <w:szCs w:val="20"/>
        </w:rPr>
      </w:pPr>
      <w:r w:rsidRPr="00A20745">
        <w:rPr>
          <w:rFonts w:ascii="Tahoma" w:hAnsi="Tahoma" w:cs="Tahoma"/>
          <w:b/>
          <w:sz w:val="20"/>
          <w:szCs w:val="20"/>
        </w:rPr>
        <w:t>KLAUZULA NARUSZENIA DÓBR OSOBISTYCH</w:t>
      </w:r>
    </w:p>
    <w:p w:rsidR="00567F13" w:rsidRPr="00A20745" w:rsidRDefault="00567F13" w:rsidP="00567F13">
      <w:pPr>
        <w:tabs>
          <w:tab w:val="left" w:pos="2640"/>
        </w:tabs>
        <w:jc w:val="both"/>
        <w:rPr>
          <w:rFonts w:ascii="Tahoma" w:hAnsi="Tahoma" w:cs="Tahoma"/>
          <w:bCs/>
          <w:sz w:val="20"/>
          <w:szCs w:val="20"/>
        </w:rPr>
      </w:pPr>
      <w:r w:rsidRPr="00A20745">
        <w:rPr>
          <w:rFonts w:ascii="Tahoma" w:hAnsi="Tahoma" w:cs="Tahoma"/>
          <w:sz w:val="20"/>
          <w:szCs w:val="20"/>
        </w:rPr>
        <w:t>Zakres ochrony w ubezpieczeniu odpowiedzialności cywilnej rozszerzony zostaje</w:t>
      </w:r>
      <w:r w:rsidRPr="00A20745">
        <w:rPr>
          <w:rFonts w:ascii="Tahoma" w:hAnsi="Tahoma" w:cs="Tahoma"/>
          <w:sz w:val="20"/>
          <w:szCs w:val="20"/>
          <w:lang w:val="de-DE"/>
        </w:rPr>
        <w:t xml:space="preserve"> o</w:t>
      </w:r>
      <w:r w:rsidRPr="00A20745">
        <w:rPr>
          <w:rFonts w:ascii="Tahoma" w:hAnsi="Tahoma" w:cs="Tahoma"/>
          <w:sz w:val="20"/>
          <w:szCs w:val="20"/>
        </w:rPr>
        <w:t xml:space="preserve"> wypadki rozumiane jako naruszenie dobra osobistego w odniesieniu do wszystkich </w:t>
      </w:r>
      <w:r w:rsidRPr="00A20745">
        <w:rPr>
          <w:rFonts w:ascii="Tahoma" w:hAnsi="Tahoma" w:cs="Tahoma"/>
          <w:bCs/>
          <w:sz w:val="20"/>
          <w:szCs w:val="20"/>
        </w:rPr>
        <w:t>szkód wynikających z ustawowej odpowiedzialności cywilnej Ubezpieczonego.</w:t>
      </w:r>
    </w:p>
    <w:p w:rsidR="00567F13" w:rsidRPr="00A20745" w:rsidRDefault="00567F13" w:rsidP="00567F13">
      <w:pPr>
        <w:tabs>
          <w:tab w:val="left" w:pos="2640"/>
        </w:tabs>
        <w:jc w:val="both"/>
        <w:rPr>
          <w:rFonts w:ascii="Tahoma" w:hAnsi="Tahoma" w:cs="Tahoma"/>
          <w:bCs/>
          <w:sz w:val="20"/>
          <w:szCs w:val="20"/>
        </w:rPr>
      </w:pPr>
    </w:p>
    <w:p w:rsidR="00567F13" w:rsidRPr="00A20745" w:rsidRDefault="00567F13" w:rsidP="00567F13">
      <w:pPr>
        <w:autoSpaceDE w:val="0"/>
        <w:autoSpaceDN w:val="0"/>
        <w:adjustRightInd w:val="0"/>
        <w:rPr>
          <w:rFonts w:ascii="Tahoma" w:hAnsi="Tahoma" w:cs="Tahoma"/>
          <w:b/>
          <w:sz w:val="20"/>
          <w:szCs w:val="20"/>
        </w:rPr>
      </w:pPr>
      <w:r w:rsidRPr="00A20745">
        <w:rPr>
          <w:rFonts w:ascii="Tahoma" w:hAnsi="Tahoma" w:cs="Tahoma"/>
          <w:b/>
          <w:sz w:val="20"/>
          <w:szCs w:val="20"/>
        </w:rPr>
        <w:t>KLAUZULA POWOLNEGO DZIAŁANIA</w:t>
      </w:r>
    </w:p>
    <w:p w:rsidR="00567F13" w:rsidRPr="00A20745" w:rsidRDefault="00567F13" w:rsidP="00567F13">
      <w:pPr>
        <w:tabs>
          <w:tab w:val="left" w:pos="2640"/>
        </w:tabs>
        <w:jc w:val="both"/>
        <w:rPr>
          <w:rFonts w:ascii="Tahoma" w:hAnsi="Tahoma" w:cs="Tahoma"/>
          <w:b/>
          <w:bCs/>
          <w:sz w:val="20"/>
          <w:szCs w:val="20"/>
          <w:lang w:eastAsia="x-none"/>
        </w:rPr>
      </w:pPr>
      <w:r w:rsidRPr="00A20745">
        <w:rPr>
          <w:rFonts w:ascii="Tahoma" w:hAnsi="Tahoma" w:cs="Tahoma"/>
          <w:sz w:val="20"/>
          <w:szCs w:val="20"/>
        </w:rPr>
        <w:t>Zakres ochrony w ubezpieczeniu odpowiedzialności cywilnej rozszerzony zostaje</w:t>
      </w:r>
      <w:r w:rsidRPr="00A20745">
        <w:rPr>
          <w:rFonts w:ascii="Tahoma" w:hAnsi="Tahoma" w:cs="Tahoma"/>
          <w:sz w:val="20"/>
          <w:szCs w:val="20"/>
          <w:lang w:val="de-DE"/>
        </w:rPr>
        <w:t xml:space="preserve"> o </w:t>
      </w:r>
      <w:proofErr w:type="spellStart"/>
      <w:r w:rsidRPr="00A20745">
        <w:rPr>
          <w:rFonts w:ascii="Tahoma" w:hAnsi="Tahoma" w:cs="Tahoma"/>
          <w:sz w:val="20"/>
          <w:szCs w:val="20"/>
          <w:lang w:val="de-DE"/>
        </w:rPr>
        <w:t>szkody</w:t>
      </w:r>
      <w:proofErr w:type="spellEnd"/>
      <w:r w:rsidRPr="00A20745">
        <w:rPr>
          <w:rFonts w:ascii="Tahoma" w:hAnsi="Tahoma" w:cs="Tahoma"/>
          <w:sz w:val="20"/>
          <w:szCs w:val="20"/>
          <w:lang w:val="de-DE"/>
        </w:rPr>
        <w:t xml:space="preserve"> </w:t>
      </w:r>
      <w:proofErr w:type="spellStart"/>
      <w:r w:rsidRPr="00A20745">
        <w:rPr>
          <w:rFonts w:ascii="Tahoma" w:hAnsi="Tahoma" w:cs="Tahoma"/>
          <w:sz w:val="20"/>
          <w:szCs w:val="20"/>
          <w:lang w:val="de-DE"/>
        </w:rPr>
        <w:t>powstałe</w:t>
      </w:r>
      <w:proofErr w:type="spellEnd"/>
      <w:r w:rsidRPr="00A20745">
        <w:rPr>
          <w:rFonts w:ascii="Tahoma" w:hAnsi="Tahoma" w:cs="Tahoma"/>
          <w:sz w:val="20"/>
          <w:szCs w:val="20"/>
          <w:lang w:val="de-DE"/>
        </w:rPr>
        <w:t xml:space="preserve"> </w:t>
      </w:r>
      <w:r w:rsidRPr="00A20745">
        <w:rPr>
          <w:rFonts w:ascii="Tahoma" w:hAnsi="Tahoma" w:cs="Tahoma"/>
          <w:sz w:val="20"/>
          <w:szCs w:val="20"/>
        </w:rPr>
        <w:t>wskutek powolnego lub długotrwałego oddziaływania: temperatury, gazów, oparów lub wilgoci, pleśni, dymu, sadzy, kurzu, hałasu oraz powstałe na skutek zagrzybienia.</w:t>
      </w:r>
    </w:p>
    <w:p w:rsidR="00567F13" w:rsidRPr="00A20745" w:rsidRDefault="00567F13" w:rsidP="001D07F3">
      <w:pPr>
        <w:tabs>
          <w:tab w:val="left" w:pos="2640"/>
        </w:tabs>
        <w:jc w:val="both"/>
        <w:rPr>
          <w:rFonts w:ascii="Tahoma" w:hAnsi="Tahoma" w:cs="Tahoma"/>
          <w:b/>
          <w:bCs/>
          <w:sz w:val="20"/>
          <w:szCs w:val="20"/>
          <w:lang w:eastAsia="x-none"/>
        </w:rPr>
      </w:pPr>
    </w:p>
    <w:p w:rsidR="00567F13" w:rsidRPr="00A20745" w:rsidRDefault="00567F13" w:rsidP="00567F13">
      <w:pPr>
        <w:autoSpaceDE w:val="0"/>
        <w:autoSpaceDN w:val="0"/>
        <w:adjustRightInd w:val="0"/>
        <w:rPr>
          <w:rFonts w:ascii="Tahoma" w:hAnsi="Tahoma" w:cs="Tahoma"/>
          <w:b/>
          <w:sz w:val="20"/>
          <w:szCs w:val="20"/>
        </w:rPr>
      </w:pPr>
      <w:r w:rsidRPr="00A20745">
        <w:rPr>
          <w:rFonts w:ascii="Tahoma" w:hAnsi="Tahoma" w:cs="Tahoma"/>
          <w:b/>
          <w:sz w:val="20"/>
          <w:szCs w:val="20"/>
        </w:rPr>
        <w:t>KLAUZULA ROZSZERZENIA OC PRACODAWCY O CHOROBY ZAWODOWE</w:t>
      </w:r>
    </w:p>
    <w:p w:rsidR="00567F13" w:rsidRPr="00A20745" w:rsidRDefault="00567F13" w:rsidP="00567F13">
      <w:pPr>
        <w:tabs>
          <w:tab w:val="left" w:pos="2640"/>
        </w:tabs>
        <w:jc w:val="both"/>
        <w:rPr>
          <w:rFonts w:ascii="Tahoma" w:hAnsi="Tahoma" w:cs="Tahoma"/>
          <w:sz w:val="20"/>
          <w:szCs w:val="20"/>
        </w:rPr>
      </w:pPr>
      <w:r w:rsidRPr="00A20745">
        <w:rPr>
          <w:rFonts w:ascii="Tahoma" w:hAnsi="Tahoma" w:cs="Tahoma"/>
          <w:sz w:val="20"/>
          <w:szCs w:val="20"/>
        </w:rPr>
        <w:t>Zakres ochrony w ubezpieczeniu odpowiedzialności cywilnej rozszerzony zostaje</w:t>
      </w:r>
      <w:r w:rsidRPr="00A20745">
        <w:rPr>
          <w:rFonts w:ascii="Tahoma" w:hAnsi="Tahoma" w:cs="Tahoma"/>
          <w:sz w:val="20"/>
          <w:szCs w:val="20"/>
          <w:lang w:val="de-DE"/>
        </w:rPr>
        <w:t xml:space="preserve"> o </w:t>
      </w:r>
      <w:proofErr w:type="spellStart"/>
      <w:r w:rsidRPr="00A20745">
        <w:rPr>
          <w:rFonts w:ascii="Tahoma" w:hAnsi="Tahoma" w:cs="Tahoma"/>
          <w:sz w:val="20"/>
          <w:szCs w:val="20"/>
          <w:lang w:val="de-DE"/>
        </w:rPr>
        <w:t>szkody</w:t>
      </w:r>
      <w:proofErr w:type="spellEnd"/>
      <w:r w:rsidRPr="00A20745">
        <w:rPr>
          <w:rFonts w:ascii="Tahoma" w:hAnsi="Tahoma" w:cs="Tahoma"/>
          <w:sz w:val="20"/>
          <w:szCs w:val="20"/>
          <w:lang w:val="de-DE"/>
        </w:rPr>
        <w:t xml:space="preserve"> </w:t>
      </w:r>
      <w:r w:rsidRPr="00A20745">
        <w:rPr>
          <w:rFonts w:ascii="Tahoma" w:hAnsi="Tahoma" w:cs="Tahoma"/>
          <w:sz w:val="20"/>
          <w:szCs w:val="20"/>
        </w:rPr>
        <w:t>osobowe poniesione przez pracowników w następstwie choroby zawodowej.</w:t>
      </w:r>
    </w:p>
    <w:p w:rsidR="00567F13" w:rsidRPr="00A20745" w:rsidRDefault="00567F13" w:rsidP="00567F13">
      <w:pPr>
        <w:tabs>
          <w:tab w:val="left" w:pos="2640"/>
        </w:tabs>
        <w:jc w:val="both"/>
        <w:rPr>
          <w:rFonts w:ascii="Tahoma" w:hAnsi="Tahoma" w:cs="Tahoma"/>
          <w:sz w:val="20"/>
          <w:szCs w:val="20"/>
        </w:rPr>
      </w:pPr>
    </w:p>
    <w:p w:rsidR="00567F13" w:rsidRPr="00A20745" w:rsidRDefault="00567F13" w:rsidP="00567F13">
      <w:pPr>
        <w:autoSpaceDE w:val="0"/>
        <w:autoSpaceDN w:val="0"/>
        <w:adjustRightInd w:val="0"/>
        <w:rPr>
          <w:rFonts w:ascii="Tahoma" w:hAnsi="Tahoma" w:cs="Tahoma"/>
          <w:b/>
          <w:sz w:val="20"/>
          <w:szCs w:val="20"/>
        </w:rPr>
      </w:pPr>
      <w:r w:rsidRPr="00A20745">
        <w:rPr>
          <w:rFonts w:ascii="Tahoma" w:hAnsi="Tahoma" w:cs="Tahoma"/>
          <w:b/>
          <w:sz w:val="20"/>
          <w:szCs w:val="20"/>
        </w:rPr>
        <w:t>KLAUZULA WIRUSÓW KOMPUTEROWYCH</w:t>
      </w:r>
    </w:p>
    <w:p w:rsidR="00567F13" w:rsidRPr="00A20745" w:rsidRDefault="00567F13" w:rsidP="00567F13">
      <w:pPr>
        <w:autoSpaceDE w:val="0"/>
        <w:autoSpaceDN w:val="0"/>
        <w:adjustRightInd w:val="0"/>
        <w:jc w:val="both"/>
        <w:rPr>
          <w:rFonts w:ascii="Tahoma" w:hAnsi="Tahoma" w:cs="Tahoma"/>
          <w:sz w:val="20"/>
          <w:szCs w:val="20"/>
        </w:rPr>
      </w:pPr>
      <w:r w:rsidRPr="00A20745">
        <w:rPr>
          <w:rFonts w:ascii="Tahoma" w:hAnsi="Tahoma" w:cs="Tahoma"/>
          <w:sz w:val="20"/>
          <w:szCs w:val="20"/>
        </w:rPr>
        <w:t>Zakres ochrony rozszerzony zostaje</w:t>
      </w:r>
      <w:r w:rsidRPr="00A20745">
        <w:rPr>
          <w:rFonts w:ascii="Tahoma" w:hAnsi="Tahoma" w:cs="Tahoma"/>
          <w:sz w:val="20"/>
          <w:szCs w:val="20"/>
          <w:lang w:val="de-DE"/>
        </w:rPr>
        <w:t xml:space="preserve"> o </w:t>
      </w:r>
      <w:proofErr w:type="spellStart"/>
      <w:r w:rsidRPr="00A20745">
        <w:rPr>
          <w:rFonts w:ascii="Tahoma" w:hAnsi="Tahoma" w:cs="Tahoma"/>
          <w:sz w:val="20"/>
          <w:szCs w:val="20"/>
          <w:lang w:val="de-DE"/>
        </w:rPr>
        <w:t>szkody</w:t>
      </w:r>
      <w:proofErr w:type="spellEnd"/>
      <w:r w:rsidRPr="00A20745">
        <w:rPr>
          <w:rFonts w:ascii="Tahoma" w:hAnsi="Tahoma" w:cs="Tahoma"/>
          <w:sz w:val="20"/>
          <w:szCs w:val="20"/>
          <w:lang w:val="de-DE"/>
        </w:rPr>
        <w:t xml:space="preserve"> </w:t>
      </w:r>
      <w:r w:rsidRPr="00A20745">
        <w:rPr>
          <w:rFonts w:ascii="Tahoma" w:hAnsi="Tahoma" w:cs="Tahoma"/>
          <w:sz w:val="20"/>
          <w:szCs w:val="20"/>
        </w:rPr>
        <w:t xml:space="preserve">wyrządzone przez wszelkiego rodzaju wirusy komputerowe lub innego rodzaju programy zakłócające pracę systemu komputerowego lub sieci teleinformatycznej, w tym związane z </w:t>
      </w:r>
      <w:proofErr w:type="spellStart"/>
      <w:r w:rsidRPr="00A20745">
        <w:rPr>
          <w:rFonts w:ascii="Tahoma" w:hAnsi="Tahoma" w:cs="Tahoma"/>
          <w:sz w:val="20"/>
          <w:szCs w:val="20"/>
        </w:rPr>
        <w:t>internetem</w:t>
      </w:r>
      <w:proofErr w:type="spellEnd"/>
      <w:r w:rsidRPr="00A20745">
        <w:rPr>
          <w:rFonts w:ascii="Tahoma" w:hAnsi="Tahoma" w:cs="Tahoma"/>
          <w:sz w:val="20"/>
          <w:szCs w:val="20"/>
        </w:rPr>
        <w:t xml:space="preserve"> lub korzystaniem z </w:t>
      </w:r>
      <w:proofErr w:type="spellStart"/>
      <w:r w:rsidRPr="00A20745">
        <w:rPr>
          <w:rFonts w:ascii="Tahoma" w:hAnsi="Tahoma" w:cs="Tahoma"/>
          <w:sz w:val="20"/>
          <w:szCs w:val="20"/>
        </w:rPr>
        <w:t>internetu</w:t>
      </w:r>
      <w:proofErr w:type="spellEnd"/>
      <w:r w:rsidRPr="00A20745">
        <w:rPr>
          <w:rFonts w:ascii="Tahoma" w:hAnsi="Tahoma" w:cs="Tahoma"/>
          <w:sz w:val="20"/>
          <w:szCs w:val="20"/>
        </w:rPr>
        <w:t>.</w:t>
      </w:r>
    </w:p>
    <w:p w:rsidR="00567F13" w:rsidRPr="00A20745" w:rsidRDefault="00567F13" w:rsidP="00567F13">
      <w:pPr>
        <w:autoSpaceDE w:val="0"/>
        <w:autoSpaceDN w:val="0"/>
        <w:adjustRightInd w:val="0"/>
        <w:jc w:val="both"/>
        <w:rPr>
          <w:rFonts w:ascii="Tahoma" w:hAnsi="Tahoma" w:cs="Tahoma"/>
          <w:sz w:val="20"/>
          <w:szCs w:val="20"/>
        </w:rPr>
      </w:pPr>
    </w:p>
    <w:p w:rsidR="00567F13" w:rsidRPr="00A20745" w:rsidRDefault="00567F13" w:rsidP="00567F13">
      <w:pPr>
        <w:autoSpaceDE w:val="0"/>
        <w:autoSpaceDN w:val="0"/>
        <w:adjustRightInd w:val="0"/>
        <w:rPr>
          <w:rFonts w:ascii="Tahoma" w:hAnsi="Tahoma" w:cs="Tahoma"/>
          <w:b/>
          <w:sz w:val="20"/>
          <w:szCs w:val="20"/>
        </w:rPr>
      </w:pPr>
      <w:r w:rsidRPr="00A20745">
        <w:rPr>
          <w:rFonts w:ascii="Tahoma" w:hAnsi="Tahoma" w:cs="Tahoma"/>
          <w:b/>
          <w:sz w:val="20"/>
          <w:szCs w:val="20"/>
        </w:rPr>
        <w:t>KLAUZULA PRZEJĘCIA ODPOWIEDZIALNOŚCI</w:t>
      </w:r>
    </w:p>
    <w:p w:rsidR="00567F13" w:rsidRPr="00A20745" w:rsidRDefault="00567F13" w:rsidP="00567F13">
      <w:pPr>
        <w:autoSpaceDE w:val="0"/>
        <w:autoSpaceDN w:val="0"/>
        <w:adjustRightInd w:val="0"/>
        <w:jc w:val="both"/>
        <w:rPr>
          <w:rFonts w:ascii="Tahoma" w:hAnsi="Tahoma" w:cs="Tahoma"/>
          <w:sz w:val="20"/>
          <w:szCs w:val="20"/>
        </w:rPr>
      </w:pPr>
      <w:r w:rsidRPr="00A20745">
        <w:rPr>
          <w:rFonts w:ascii="Tahoma" w:hAnsi="Tahoma" w:cs="Tahoma"/>
          <w:sz w:val="20"/>
          <w:szCs w:val="20"/>
        </w:rPr>
        <w:t>Zakres ochrony w ubezpieczeniu odpowiedzialności cywilnej rozszerzony zostaje o szkody, za które ubezpieczony jest odpowiedzialny wskutek przyjęcia odpowiedzialności cywilnej osoby trzeciej lub przyjęcia odpowiedzialności cywilnej przekraczającej zakres wynikający z powszechnie obowiązujących przepisów prawa.</w:t>
      </w:r>
    </w:p>
    <w:p w:rsidR="00567F13" w:rsidRPr="00A20745" w:rsidRDefault="00567F13" w:rsidP="00567F13">
      <w:pPr>
        <w:autoSpaceDE w:val="0"/>
        <w:autoSpaceDN w:val="0"/>
        <w:adjustRightInd w:val="0"/>
        <w:rPr>
          <w:rFonts w:ascii="Tahoma" w:hAnsi="Tahoma" w:cs="Tahoma"/>
          <w:b/>
          <w:sz w:val="20"/>
          <w:szCs w:val="20"/>
        </w:rPr>
      </w:pPr>
    </w:p>
    <w:p w:rsidR="00567F13" w:rsidRPr="00A20745" w:rsidRDefault="00567F13" w:rsidP="00567F13">
      <w:pPr>
        <w:autoSpaceDE w:val="0"/>
        <w:autoSpaceDN w:val="0"/>
        <w:adjustRightInd w:val="0"/>
        <w:rPr>
          <w:rFonts w:ascii="Tahoma" w:eastAsia="Calibri" w:hAnsi="Tahoma" w:cs="Tahoma"/>
          <w:b/>
          <w:sz w:val="20"/>
          <w:szCs w:val="20"/>
          <w:lang w:eastAsia="en-US"/>
        </w:rPr>
      </w:pPr>
      <w:r w:rsidRPr="00A20745">
        <w:rPr>
          <w:rFonts w:ascii="Tahoma" w:eastAsia="Calibri" w:hAnsi="Tahoma" w:cs="Tahoma"/>
          <w:b/>
          <w:sz w:val="20"/>
          <w:szCs w:val="20"/>
          <w:lang w:eastAsia="en-US"/>
        </w:rPr>
        <w:t>KLAUZULA WYŁĄCZEŃ Z UBEZPIECZENIA MIENIA OD WSZYSTKICH RYZYK</w:t>
      </w:r>
    </w:p>
    <w:p w:rsidR="00567F13" w:rsidRPr="00A20745" w:rsidRDefault="00567F13" w:rsidP="00567F13">
      <w:pPr>
        <w:autoSpaceDE w:val="0"/>
        <w:autoSpaceDN w:val="0"/>
        <w:adjustRightInd w:val="0"/>
        <w:rPr>
          <w:rFonts w:ascii="Tahoma" w:eastAsia="Calibri" w:hAnsi="Tahoma" w:cs="Tahoma"/>
          <w:sz w:val="20"/>
          <w:szCs w:val="20"/>
          <w:lang w:eastAsia="en-US"/>
        </w:rPr>
      </w:pPr>
      <w:r w:rsidRPr="00A20745">
        <w:rPr>
          <w:rFonts w:ascii="Tahoma" w:eastAsia="Calibri" w:hAnsi="Tahoma" w:cs="Tahoma"/>
          <w:sz w:val="20"/>
          <w:szCs w:val="20"/>
          <w:lang w:eastAsia="en-US"/>
        </w:rPr>
        <w:lastRenderedPageBreak/>
        <w:t xml:space="preserve">W zakresie ubezpieczenia mienia od wszystkich ryzyk z ochrony ubezpieczeniowej wyłączone są wyłącznie niżej wymienione szkody: </w:t>
      </w:r>
    </w:p>
    <w:p w:rsidR="00567F13" w:rsidRPr="00A20745" w:rsidRDefault="00567F13" w:rsidP="000654D9">
      <w:pPr>
        <w:numPr>
          <w:ilvl w:val="0"/>
          <w:numId w:val="77"/>
        </w:numPr>
        <w:autoSpaceDE w:val="0"/>
        <w:autoSpaceDN w:val="0"/>
        <w:adjustRightInd w:val="0"/>
        <w:contextualSpacing/>
        <w:jc w:val="both"/>
        <w:rPr>
          <w:rFonts w:ascii="Tahoma" w:eastAsia="Calibri" w:hAnsi="Tahoma" w:cs="Tahoma"/>
          <w:sz w:val="20"/>
          <w:szCs w:val="20"/>
          <w:lang w:eastAsia="en-US"/>
        </w:rPr>
      </w:pPr>
      <w:r w:rsidRPr="00A20745">
        <w:rPr>
          <w:rFonts w:ascii="Tahoma" w:eastAsia="Calibri" w:hAnsi="Tahoma" w:cs="Tahoma"/>
          <w:sz w:val="20"/>
          <w:szCs w:val="20"/>
          <w:lang w:eastAsia="en-US"/>
        </w:rPr>
        <w:t>powstałe wskutek działań wojennych,</w:t>
      </w:r>
    </w:p>
    <w:p w:rsidR="00567F13" w:rsidRPr="00A20745" w:rsidRDefault="00567F13" w:rsidP="000654D9">
      <w:pPr>
        <w:numPr>
          <w:ilvl w:val="0"/>
          <w:numId w:val="77"/>
        </w:numPr>
        <w:autoSpaceDE w:val="0"/>
        <w:autoSpaceDN w:val="0"/>
        <w:adjustRightInd w:val="0"/>
        <w:contextualSpacing/>
        <w:jc w:val="both"/>
        <w:rPr>
          <w:rFonts w:ascii="Tahoma" w:eastAsia="Calibri" w:hAnsi="Tahoma" w:cs="Tahoma"/>
          <w:sz w:val="20"/>
          <w:szCs w:val="20"/>
          <w:lang w:eastAsia="en-US"/>
        </w:rPr>
      </w:pPr>
      <w:r w:rsidRPr="00A20745">
        <w:rPr>
          <w:rFonts w:ascii="Tahoma" w:eastAsia="Calibri" w:hAnsi="Tahoma" w:cs="Tahoma"/>
          <w:sz w:val="20"/>
          <w:szCs w:val="20"/>
          <w:lang w:eastAsia="en-US"/>
        </w:rPr>
        <w:t>powstałe wskutek aktów terroryzmu oraz strajków, zamieszek i rozruchów, chyba że ryzyka te włączone zostaną do ubezpieczenia na podstawie odpowiednich klauzul,</w:t>
      </w:r>
    </w:p>
    <w:p w:rsidR="00567F13" w:rsidRPr="00A20745" w:rsidRDefault="00567F13" w:rsidP="000654D9">
      <w:pPr>
        <w:numPr>
          <w:ilvl w:val="0"/>
          <w:numId w:val="77"/>
        </w:numPr>
        <w:autoSpaceDE w:val="0"/>
        <w:autoSpaceDN w:val="0"/>
        <w:adjustRightInd w:val="0"/>
        <w:contextualSpacing/>
        <w:jc w:val="both"/>
        <w:rPr>
          <w:rFonts w:ascii="Tahoma" w:eastAsia="Calibri" w:hAnsi="Tahoma" w:cs="Tahoma"/>
          <w:sz w:val="20"/>
          <w:szCs w:val="20"/>
          <w:lang w:eastAsia="en-US"/>
        </w:rPr>
      </w:pPr>
      <w:r w:rsidRPr="00A20745">
        <w:rPr>
          <w:rFonts w:ascii="Tahoma" w:eastAsia="Calibri" w:hAnsi="Tahoma" w:cs="Tahoma"/>
          <w:sz w:val="20"/>
          <w:szCs w:val="20"/>
          <w:lang w:eastAsia="en-US"/>
        </w:rPr>
        <w:t>wyrządzone umyślnie, z zastrzeżeniem klauzuli reprezentantów, o ile została włączona do ubezpieczenia,</w:t>
      </w:r>
    </w:p>
    <w:p w:rsidR="00567F13" w:rsidRPr="00A20745" w:rsidRDefault="00567F13" w:rsidP="000654D9">
      <w:pPr>
        <w:numPr>
          <w:ilvl w:val="0"/>
          <w:numId w:val="77"/>
        </w:numPr>
        <w:autoSpaceDE w:val="0"/>
        <w:autoSpaceDN w:val="0"/>
        <w:adjustRightInd w:val="0"/>
        <w:contextualSpacing/>
        <w:jc w:val="both"/>
        <w:rPr>
          <w:rFonts w:ascii="Tahoma" w:eastAsia="Calibri" w:hAnsi="Tahoma" w:cs="Tahoma"/>
          <w:sz w:val="20"/>
          <w:szCs w:val="20"/>
          <w:lang w:eastAsia="en-US"/>
        </w:rPr>
      </w:pPr>
      <w:r w:rsidRPr="00A20745">
        <w:rPr>
          <w:rFonts w:ascii="Tahoma" w:eastAsia="Calibri" w:hAnsi="Tahoma" w:cs="Tahoma"/>
          <w:sz w:val="20"/>
          <w:szCs w:val="20"/>
          <w:lang w:eastAsia="en-US"/>
        </w:rPr>
        <w:t>spowodowane wskutek energii jądrowej lub skażenia radioaktywnego,</w:t>
      </w:r>
    </w:p>
    <w:p w:rsidR="00567F13" w:rsidRPr="00A20745" w:rsidRDefault="00567F13" w:rsidP="000654D9">
      <w:pPr>
        <w:numPr>
          <w:ilvl w:val="0"/>
          <w:numId w:val="77"/>
        </w:numPr>
        <w:autoSpaceDE w:val="0"/>
        <w:autoSpaceDN w:val="0"/>
        <w:adjustRightInd w:val="0"/>
        <w:contextualSpacing/>
        <w:jc w:val="both"/>
        <w:rPr>
          <w:rFonts w:ascii="Tahoma" w:eastAsia="Calibri" w:hAnsi="Tahoma" w:cs="Tahoma"/>
          <w:sz w:val="20"/>
          <w:szCs w:val="20"/>
          <w:lang w:eastAsia="en-US"/>
        </w:rPr>
      </w:pPr>
      <w:r w:rsidRPr="00A20745">
        <w:rPr>
          <w:rFonts w:ascii="Tahoma" w:eastAsia="Calibri" w:hAnsi="Tahoma" w:cs="Tahoma"/>
          <w:sz w:val="20"/>
          <w:szCs w:val="20"/>
          <w:lang w:eastAsia="en-US"/>
        </w:rPr>
        <w:t>powstałe wskutek wybuchu wywołanego przez Ubezpieczającego w celach produkcyjnych, eksploatacyjnych lub rozbiórkowych,</w:t>
      </w:r>
    </w:p>
    <w:p w:rsidR="00567F13" w:rsidRPr="00A20745" w:rsidRDefault="00567F13" w:rsidP="000654D9">
      <w:pPr>
        <w:numPr>
          <w:ilvl w:val="0"/>
          <w:numId w:val="77"/>
        </w:numPr>
        <w:autoSpaceDE w:val="0"/>
        <w:autoSpaceDN w:val="0"/>
        <w:adjustRightInd w:val="0"/>
        <w:contextualSpacing/>
        <w:jc w:val="both"/>
        <w:rPr>
          <w:rFonts w:ascii="Tahoma" w:eastAsia="Calibri" w:hAnsi="Tahoma" w:cs="Tahoma"/>
          <w:sz w:val="20"/>
          <w:szCs w:val="20"/>
          <w:lang w:eastAsia="en-US"/>
        </w:rPr>
      </w:pPr>
      <w:r w:rsidRPr="00A20745">
        <w:rPr>
          <w:rFonts w:ascii="Tahoma" w:eastAsia="Calibri" w:hAnsi="Tahoma" w:cs="Tahoma"/>
          <w:sz w:val="20"/>
          <w:szCs w:val="20"/>
          <w:lang w:eastAsia="en-US"/>
        </w:rPr>
        <w:t>powstałe w mieniu zajętym przez uprawnione organy władzy państwowej,</w:t>
      </w:r>
    </w:p>
    <w:p w:rsidR="00567F13" w:rsidRPr="00A20745" w:rsidRDefault="00567F13" w:rsidP="000654D9">
      <w:pPr>
        <w:numPr>
          <w:ilvl w:val="0"/>
          <w:numId w:val="77"/>
        </w:numPr>
        <w:autoSpaceDE w:val="0"/>
        <w:autoSpaceDN w:val="0"/>
        <w:adjustRightInd w:val="0"/>
        <w:contextualSpacing/>
        <w:jc w:val="both"/>
        <w:rPr>
          <w:rFonts w:ascii="Tahoma" w:eastAsia="Calibri" w:hAnsi="Tahoma" w:cs="Tahoma"/>
          <w:sz w:val="20"/>
          <w:szCs w:val="20"/>
          <w:lang w:eastAsia="en-US"/>
        </w:rPr>
      </w:pPr>
      <w:r w:rsidRPr="00A20745">
        <w:rPr>
          <w:rFonts w:ascii="Tahoma" w:eastAsia="Calibri" w:hAnsi="Tahoma" w:cs="Tahoma"/>
          <w:sz w:val="20"/>
          <w:szCs w:val="20"/>
          <w:lang w:eastAsia="en-US"/>
        </w:rPr>
        <w:t>powstałe wskutek działalności górniczej (w rozumieniu prawa górniczego) oraz  działalności geologicznej,</w:t>
      </w:r>
    </w:p>
    <w:p w:rsidR="00567F13" w:rsidRPr="00A20745" w:rsidRDefault="00567F13" w:rsidP="000654D9">
      <w:pPr>
        <w:numPr>
          <w:ilvl w:val="0"/>
          <w:numId w:val="77"/>
        </w:numPr>
        <w:autoSpaceDE w:val="0"/>
        <w:autoSpaceDN w:val="0"/>
        <w:adjustRightInd w:val="0"/>
        <w:contextualSpacing/>
        <w:jc w:val="both"/>
        <w:rPr>
          <w:rFonts w:ascii="Tahoma" w:eastAsia="Calibri" w:hAnsi="Tahoma" w:cs="Tahoma"/>
          <w:sz w:val="20"/>
          <w:szCs w:val="20"/>
          <w:lang w:eastAsia="en-US"/>
        </w:rPr>
      </w:pPr>
      <w:r w:rsidRPr="00A20745">
        <w:rPr>
          <w:rFonts w:ascii="Tahoma" w:eastAsia="Calibri" w:hAnsi="Tahoma" w:cs="Tahoma"/>
          <w:sz w:val="20"/>
          <w:szCs w:val="20"/>
          <w:lang w:eastAsia="en-US"/>
        </w:rPr>
        <w:t xml:space="preserve">polegające na stopniowej utracie właściwości użytkowych lub stopniowym niszczeniu ubezpieczonego mienia będących skutkiem naturalnego zużycia, </w:t>
      </w:r>
    </w:p>
    <w:p w:rsidR="00567F13" w:rsidRPr="00A20745" w:rsidRDefault="00567F13" w:rsidP="000654D9">
      <w:pPr>
        <w:numPr>
          <w:ilvl w:val="0"/>
          <w:numId w:val="77"/>
        </w:numPr>
        <w:autoSpaceDE w:val="0"/>
        <w:autoSpaceDN w:val="0"/>
        <w:adjustRightInd w:val="0"/>
        <w:contextualSpacing/>
        <w:jc w:val="both"/>
        <w:rPr>
          <w:rFonts w:ascii="Tahoma" w:eastAsia="Calibri" w:hAnsi="Tahoma" w:cs="Tahoma"/>
          <w:sz w:val="20"/>
          <w:szCs w:val="20"/>
          <w:lang w:eastAsia="en-US"/>
        </w:rPr>
      </w:pPr>
      <w:r w:rsidRPr="00A20745">
        <w:rPr>
          <w:rFonts w:ascii="Tahoma" w:eastAsia="Calibri" w:hAnsi="Tahoma" w:cs="Tahoma"/>
          <w:sz w:val="20"/>
          <w:szCs w:val="20"/>
          <w:lang w:eastAsia="en-US"/>
        </w:rPr>
        <w:t xml:space="preserve">polegające na awarii (mechanicznej lub elektrycznej), uszkodzeniu maszyn i urządzeń, wskutek przyczyn związanych z ich eksploatacją, obsługą bądź konserwacją, chyba, że </w:t>
      </w:r>
      <w:r w:rsidRPr="00A20745">
        <w:rPr>
          <w:rFonts w:ascii="Tahoma" w:eastAsia="Calibri" w:hAnsi="Tahoma" w:cs="Tahoma"/>
          <w:sz w:val="20"/>
          <w:szCs w:val="20"/>
          <w:lang w:eastAsia="en-US"/>
        </w:rPr>
        <w:br/>
        <w:t xml:space="preserve">w ich następstwie wystąpiło inne zdarzenie nie wyłączone z zakresu ubezpieczenia – </w:t>
      </w:r>
      <w:r w:rsidRPr="00A20745">
        <w:rPr>
          <w:rFonts w:ascii="Tahoma" w:eastAsia="Calibri" w:hAnsi="Tahoma" w:cs="Tahoma"/>
          <w:sz w:val="20"/>
          <w:szCs w:val="20"/>
          <w:lang w:eastAsia="en-US"/>
        </w:rPr>
        <w:br/>
        <w:t>z zastrzeżeniem klauzuli awarii maszyn i urządzeń, o ile została włączona do ubezpieczenia,</w:t>
      </w:r>
    </w:p>
    <w:p w:rsidR="00567F13" w:rsidRPr="00A20745" w:rsidRDefault="00567F13" w:rsidP="000654D9">
      <w:pPr>
        <w:numPr>
          <w:ilvl w:val="0"/>
          <w:numId w:val="77"/>
        </w:numPr>
        <w:autoSpaceDE w:val="0"/>
        <w:autoSpaceDN w:val="0"/>
        <w:adjustRightInd w:val="0"/>
        <w:contextualSpacing/>
        <w:jc w:val="both"/>
        <w:rPr>
          <w:rFonts w:ascii="Tahoma" w:eastAsia="Calibri" w:hAnsi="Tahoma" w:cs="Tahoma"/>
          <w:sz w:val="20"/>
          <w:szCs w:val="20"/>
          <w:lang w:eastAsia="en-US"/>
        </w:rPr>
      </w:pPr>
      <w:r w:rsidRPr="00A20745">
        <w:rPr>
          <w:rFonts w:ascii="Tahoma" w:eastAsia="Calibri" w:hAnsi="Tahoma" w:cs="Tahoma"/>
          <w:sz w:val="20"/>
          <w:szCs w:val="20"/>
          <w:lang w:eastAsia="en-US"/>
        </w:rPr>
        <w:t>polegające na pękaniu ścian lub zawaleniu się budynków i budowli, z zastrzeżeniem klauzuli katastrofy budowlanej, o ile została włączona do ubezpieczenia.</w:t>
      </w:r>
    </w:p>
    <w:p w:rsidR="00567F13" w:rsidRPr="00A20745" w:rsidRDefault="00567F13" w:rsidP="00567F13">
      <w:pPr>
        <w:autoSpaceDE w:val="0"/>
        <w:autoSpaceDN w:val="0"/>
        <w:adjustRightInd w:val="0"/>
        <w:jc w:val="both"/>
        <w:rPr>
          <w:rFonts w:ascii="Tahoma" w:hAnsi="Tahoma" w:cs="Tahoma"/>
          <w:sz w:val="20"/>
          <w:szCs w:val="20"/>
        </w:rPr>
      </w:pPr>
      <w:r w:rsidRPr="00A20745">
        <w:rPr>
          <w:rFonts w:ascii="Tahoma" w:hAnsi="Tahoma" w:cs="Tahoma"/>
          <w:sz w:val="20"/>
          <w:szCs w:val="20"/>
        </w:rPr>
        <w:t>Wszystkie inne szkody w ubezpieczonym mieniu powstałe w okresie ubezpieczenia i miejscu ubezpieczenia określonym w SIWZ w wyniku zaistnienia jakichkolwiek zdarzeń losowych są objęte ochroną ubezpieczeniową w pełnym zakresie (niniejsza klauzula zmienia wszelkie pierwotne zapisy i postanowienia SIWZ w tym zakresie).</w:t>
      </w:r>
    </w:p>
    <w:p w:rsidR="00567F13" w:rsidRPr="00A20745" w:rsidRDefault="00567F13" w:rsidP="00567F13">
      <w:pPr>
        <w:autoSpaceDE w:val="0"/>
        <w:autoSpaceDN w:val="0"/>
        <w:adjustRightInd w:val="0"/>
        <w:rPr>
          <w:rFonts w:ascii="Tahoma" w:hAnsi="Tahoma" w:cs="Tahoma"/>
          <w:b/>
          <w:sz w:val="20"/>
          <w:szCs w:val="20"/>
        </w:rPr>
      </w:pPr>
    </w:p>
    <w:p w:rsidR="00567F13" w:rsidRPr="00A20745" w:rsidRDefault="00567F13" w:rsidP="00567F13">
      <w:pPr>
        <w:autoSpaceDE w:val="0"/>
        <w:autoSpaceDN w:val="0"/>
        <w:adjustRightInd w:val="0"/>
        <w:jc w:val="both"/>
        <w:rPr>
          <w:rFonts w:ascii="Tahoma" w:eastAsia="Calibri" w:hAnsi="Tahoma" w:cs="Tahoma"/>
          <w:b/>
          <w:sz w:val="20"/>
          <w:szCs w:val="20"/>
          <w:lang w:eastAsia="en-US"/>
        </w:rPr>
      </w:pPr>
      <w:r w:rsidRPr="00A20745">
        <w:rPr>
          <w:rFonts w:ascii="Tahoma" w:eastAsia="Calibri" w:hAnsi="Tahoma" w:cs="Tahoma"/>
          <w:b/>
          <w:sz w:val="20"/>
          <w:szCs w:val="20"/>
          <w:lang w:eastAsia="en-US"/>
        </w:rPr>
        <w:t xml:space="preserve">KLAUZULA WYŁĄCZEŃ Z UBEZPIECZENIA </w:t>
      </w:r>
      <w:r w:rsidRPr="00A20745">
        <w:rPr>
          <w:rFonts w:ascii="Tahoma" w:hAnsi="Tahoma" w:cs="Tahoma"/>
          <w:b/>
          <w:sz w:val="20"/>
          <w:szCs w:val="20"/>
          <w:lang w:eastAsia="x-none"/>
        </w:rPr>
        <w:t>SPRZĘTU ELEKTRONICZNEGO OD WSZYTKICH RYZYK</w:t>
      </w:r>
      <w:r w:rsidRPr="00A20745">
        <w:rPr>
          <w:rFonts w:ascii="Tahoma" w:eastAsia="Calibri" w:hAnsi="Tahoma" w:cs="Tahoma"/>
          <w:b/>
          <w:sz w:val="20"/>
          <w:szCs w:val="20"/>
          <w:lang w:eastAsia="en-US"/>
        </w:rPr>
        <w:t xml:space="preserve"> </w:t>
      </w:r>
    </w:p>
    <w:p w:rsidR="00567F13" w:rsidRPr="00A20745" w:rsidRDefault="00567F13" w:rsidP="00567F13">
      <w:pPr>
        <w:autoSpaceDE w:val="0"/>
        <w:autoSpaceDN w:val="0"/>
        <w:adjustRightInd w:val="0"/>
        <w:jc w:val="both"/>
        <w:rPr>
          <w:rFonts w:ascii="Tahoma" w:eastAsia="Calibri" w:hAnsi="Tahoma" w:cs="Tahoma"/>
          <w:sz w:val="20"/>
          <w:szCs w:val="20"/>
          <w:lang w:eastAsia="en-US"/>
        </w:rPr>
      </w:pPr>
      <w:r w:rsidRPr="00A20745">
        <w:rPr>
          <w:rFonts w:ascii="Tahoma" w:eastAsia="Calibri" w:hAnsi="Tahoma" w:cs="Tahoma"/>
          <w:sz w:val="20"/>
          <w:szCs w:val="20"/>
          <w:lang w:eastAsia="en-US"/>
        </w:rPr>
        <w:t xml:space="preserve">W zakresie ubezpieczenia sprzętu elektronicznego od wszystkich ryzyk z ochrony ubezpieczeniowej wyłączone są wyłącznie niżej wymienione szkody: </w:t>
      </w:r>
    </w:p>
    <w:p w:rsidR="00567F13" w:rsidRPr="00A20745" w:rsidRDefault="00567F13" w:rsidP="000654D9">
      <w:pPr>
        <w:numPr>
          <w:ilvl w:val="0"/>
          <w:numId w:val="78"/>
        </w:numPr>
        <w:autoSpaceDE w:val="0"/>
        <w:autoSpaceDN w:val="0"/>
        <w:adjustRightInd w:val="0"/>
        <w:spacing w:after="200"/>
        <w:contextualSpacing/>
        <w:jc w:val="both"/>
        <w:rPr>
          <w:rFonts w:ascii="Tahoma" w:eastAsia="Calibri" w:hAnsi="Tahoma" w:cs="Tahoma"/>
          <w:sz w:val="20"/>
          <w:szCs w:val="20"/>
          <w:lang w:eastAsia="en-US"/>
        </w:rPr>
      </w:pPr>
      <w:r w:rsidRPr="00A20745">
        <w:rPr>
          <w:rFonts w:ascii="Tahoma" w:eastAsia="Calibri" w:hAnsi="Tahoma" w:cs="Tahoma"/>
          <w:sz w:val="20"/>
          <w:szCs w:val="20"/>
          <w:lang w:eastAsia="en-US"/>
        </w:rPr>
        <w:t>powstałe wskutek działań wojennych,</w:t>
      </w:r>
    </w:p>
    <w:p w:rsidR="00567F13" w:rsidRPr="00A20745" w:rsidRDefault="00567F13" w:rsidP="000654D9">
      <w:pPr>
        <w:numPr>
          <w:ilvl w:val="0"/>
          <w:numId w:val="78"/>
        </w:numPr>
        <w:autoSpaceDE w:val="0"/>
        <w:autoSpaceDN w:val="0"/>
        <w:adjustRightInd w:val="0"/>
        <w:spacing w:after="200"/>
        <w:contextualSpacing/>
        <w:jc w:val="both"/>
        <w:rPr>
          <w:rFonts w:ascii="Tahoma" w:eastAsia="Calibri" w:hAnsi="Tahoma" w:cs="Tahoma"/>
          <w:sz w:val="20"/>
          <w:szCs w:val="20"/>
          <w:lang w:eastAsia="en-US"/>
        </w:rPr>
      </w:pPr>
      <w:r w:rsidRPr="00A20745">
        <w:rPr>
          <w:rFonts w:ascii="Tahoma" w:eastAsia="Calibri" w:hAnsi="Tahoma" w:cs="Tahoma"/>
          <w:sz w:val="20"/>
          <w:szCs w:val="20"/>
          <w:lang w:eastAsia="en-US"/>
        </w:rPr>
        <w:t xml:space="preserve">powstałe wskutek aktów terroryzmu oraz strajków, zamieszek i rozruchów, chyba </w:t>
      </w:r>
      <w:r w:rsidRPr="00A20745">
        <w:rPr>
          <w:rFonts w:ascii="Tahoma" w:eastAsia="Calibri" w:hAnsi="Tahoma" w:cs="Tahoma"/>
          <w:sz w:val="20"/>
          <w:szCs w:val="20"/>
          <w:lang w:eastAsia="en-US"/>
        </w:rPr>
        <w:br/>
        <w:t>że ryzyka te włączone zostaną do ubezpieczenia na podstawie odpowiednich klauzul,</w:t>
      </w:r>
    </w:p>
    <w:p w:rsidR="00567F13" w:rsidRPr="00A20745" w:rsidRDefault="00567F13" w:rsidP="000654D9">
      <w:pPr>
        <w:numPr>
          <w:ilvl w:val="0"/>
          <w:numId w:val="78"/>
        </w:numPr>
        <w:autoSpaceDE w:val="0"/>
        <w:autoSpaceDN w:val="0"/>
        <w:adjustRightInd w:val="0"/>
        <w:spacing w:after="200"/>
        <w:contextualSpacing/>
        <w:jc w:val="both"/>
        <w:rPr>
          <w:rFonts w:ascii="Tahoma" w:eastAsia="Calibri" w:hAnsi="Tahoma" w:cs="Tahoma"/>
          <w:sz w:val="20"/>
          <w:szCs w:val="20"/>
          <w:lang w:eastAsia="en-US"/>
        </w:rPr>
      </w:pPr>
      <w:r w:rsidRPr="00A20745">
        <w:rPr>
          <w:rFonts w:ascii="Tahoma" w:eastAsia="Calibri" w:hAnsi="Tahoma" w:cs="Tahoma"/>
          <w:sz w:val="20"/>
          <w:szCs w:val="20"/>
          <w:lang w:eastAsia="en-US"/>
        </w:rPr>
        <w:t>wyrządzone umyślnie, z zastrzeżeniem klauzuli reprezentantów, o ile została włączona do ubezpieczenia,</w:t>
      </w:r>
    </w:p>
    <w:p w:rsidR="00567F13" w:rsidRPr="00A20745" w:rsidRDefault="00567F13" w:rsidP="000654D9">
      <w:pPr>
        <w:numPr>
          <w:ilvl w:val="0"/>
          <w:numId w:val="78"/>
        </w:numPr>
        <w:autoSpaceDE w:val="0"/>
        <w:autoSpaceDN w:val="0"/>
        <w:adjustRightInd w:val="0"/>
        <w:spacing w:after="200"/>
        <w:contextualSpacing/>
        <w:jc w:val="both"/>
        <w:rPr>
          <w:rFonts w:ascii="Tahoma" w:eastAsia="Calibri" w:hAnsi="Tahoma" w:cs="Tahoma"/>
          <w:sz w:val="20"/>
          <w:szCs w:val="20"/>
          <w:lang w:eastAsia="en-US"/>
        </w:rPr>
      </w:pPr>
      <w:r w:rsidRPr="00A20745">
        <w:rPr>
          <w:rFonts w:ascii="Tahoma" w:eastAsia="Calibri" w:hAnsi="Tahoma" w:cs="Tahoma"/>
          <w:sz w:val="20"/>
          <w:szCs w:val="20"/>
          <w:lang w:eastAsia="en-US"/>
        </w:rPr>
        <w:t>spowodowane wskutek energii jądrowej lub skażenia radioaktywnego,</w:t>
      </w:r>
    </w:p>
    <w:p w:rsidR="00567F13" w:rsidRPr="00A20745" w:rsidRDefault="00567F13" w:rsidP="000654D9">
      <w:pPr>
        <w:numPr>
          <w:ilvl w:val="0"/>
          <w:numId w:val="78"/>
        </w:numPr>
        <w:autoSpaceDE w:val="0"/>
        <w:autoSpaceDN w:val="0"/>
        <w:adjustRightInd w:val="0"/>
        <w:spacing w:after="200"/>
        <w:contextualSpacing/>
        <w:jc w:val="both"/>
        <w:rPr>
          <w:rFonts w:ascii="Tahoma" w:eastAsia="Calibri" w:hAnsi="Tahoma" w:cs="Tahoma"/>
          <w:sz w:val="20"/>
          <w:szCs w:val="20"/>
          <w:lang w:eastAsia="en-US"/>
        </w:rPr>
      </w:pPr>
      <w:r w:rsidRPr="00A20745">
        <w:rPr>
          <w:rFonts w:ascii="Tahoma" w:eastAsia="Calibri" w:hAnsi="Tahoma" w:cs="Tahoma"/>
          <w:sz w:val="20"/>
          <w:szCs w:val="20"/>
          <w:lang w:eastAsia="en-US"/>
        </w:rPr>
        <w:t>polegające na stopniowej utracie właściwości użytkowych lub stopniowym niszczeniu ubezpieczonego mienia będących skutkiem naturalnego zużycia.</w:t>
      </w:r>
    </w:p>
    <w:p w:rsidR="00567F13" w:rsidRPr="00A20745" w:rsidRDefault="00567F13" w:rsidP="00567F13">
      <w:pPr>
        <w:autoSpaceDE w:val="0"/>
        <w:autoSpaceDN w:val="0"/>
        <w:adjustRightInd w:val="0"/>
        <w:jc w:val="both"/>
        <w:rPr>
          <w:rFonts w:ascii="Tahoma" w:hAnsi="Tahoma" w:cs="Tahoma"/>
          <w:b/>
          <w:sz w:val="20"/>
          <w:szCs w:val="20"/>
        </w:rPr>
      </w:pPr>
      <w:r w:rsidRPr="00A20745">
        <w:rPr>
          <w:rFonts w:ascii="Tahoma" w:hAnsi="Tahoma" w:cs="Tahoma"/>
          <w:sz w:val="20"/>
          <w:szCs w:val="20"/>
        </w:rPr>
        <w:t xml:space="preserve">Wszystkie inne szkody w ubezpieczonym sprzęcie elektronicznym powstałe w okresie ubezpieczenia i miejscu ubezpieczenia określonym w SIWZ są objęte ochroną ubezpieczeniową w pełnym zakresie. </w:t>
      </w:r>
    </w:p>
    <w:p w:rsidR="00567F13" w:rsidRPr="00A20745" w:rsidRDefault="00567F13" w:rsidP="00567F13">
      <w:pPr>
        <w:jc w:val="both"/>
        <w:rPr>
          <w:rFonts w:ascii="Tahoma" w:hAnsi="Tahoma" w:cs="Tahoma"/>
          <w:sz w:val="20"/>
          <w:szCs w:val="20"/>
          <w:lang w:eastAsia="x-none"/>
        </w:rPr>
      </w:pPr>
    </w:p>
    <w:p w:rsidR="00930131" w:rsidRPr="00A20745" w:rsidRDefault="00930131" w:rsidP="00930131">
      <w:pPr>
        <w:autoSpaceDE w:val="0"/>
        <w:autoSpaceDN w:val="0"/>
        <w:adjustRightInd w:val="0"/>
        <w:jc w:val="both"/>
        <w:rPr>
          <w:rFonts w:ascii="Tahoma" w:eastAsia="Calibri" w:hAnsi="Tahoma" w:cs="Tahoma"/>
          <w:b/>
          <w:sz w:val="20"/>
          <w:lang w:eastAsia="en-US"/>
        </w:rPr>
      </w:pPr>
      <w:r w:rsidRPr="00A20745">
        <w:rPr>
          <w:rFonts w:ascii="Tahoma" w:eastAsia="Calibri" w:hAnsi="Tahoma" w:cs="Tahoma"/>
          <w:b/>
          <w:sz w:val="20"/>
          <w:lang w:eastAsia="en-US"/>
        </w:rPr>
        <w:t xml:space="preserve">KLAUZULA WYŁĄCZEŃ Z UBEZPIECZENIA </w:t>
      </w:r>
      <w:r w:rsidRPr="00A20745">
        <w:rPr>
          <w:rFonts w:ascii="Tahoma" w:hAnsi="Tahoma" w:cs="Tahoma"/>
          <w:b/>
          <w:sz w:val="20"/>
          <w:lang w:eastAsia="x-none"/>
        </w:rPr>
        <w:t>MASZYN I URZĄDZEŃ OD AWARII</w:t>
      </w:r>
      <w:r w:rsidRPr="00A20745">
        <w:rPr>
          <w:rFonts w:ascii="Tahoma" w:eastAsia="Calibri" w:hAnsi="Tahoma" w:cs="Tahoma"/>
          <w:b/>
          <w:sz w:val="20"/>
          <w:lang w:eastAsia="en-US"/>
        </w:rPr>
        <w:t xml:space="preserve"> </w:t>
      </w:r>
    </w:p>
    <w:p w:rsidR="00930131" w:rsidRPr="00A20745" w:rsidRDefault="00930131" w:rsidP="00930131">
      <w:pPr>
        <w:autoSpaceDE w:val="0"/>
        <w:autoSpaceDN w:val="0"/>
        <w:adjustRightInd w:val="0"/>
        <w:jc w:val="both"/>
        <w:rPr>
          <w:rFonts w:ascii="Tahoma" w:eastAsia="Calibri" w:hAnsi="Tahoma" w:cs="Tahoma"/>
          <w:sz w:val="20"/>
          <w:lang w:eastAsia="en-US"/>
        </w:rPr>
      </w:pPr>
      <w:r w:rsidRPr="00A20745">
        <w:rPr>
          <w:rFonts w:ascii="Tahoma" w:eastAsia="Calibri" w:hAnsi="Tahoma" w:cs="Tahoma"/>
          <w:sz w:val="20"/>
          <w:lang w:eastAsia="en-US"/>
        </w:rPr>
        <w:t xml:space="preserve">W zakresie ubezpieczenia maszyn i urządzeń od wszystkich ryzyk z ochrony ubezpieczeniowej wyłączone są wyłącznie niżej wymienione szkody: </w:t>
      </w:r>
    </w:p>
    <w:p w:rsidR="00930131" w:rsidRPr="00A20745" w:rsidRDefault="00930131" w:rsidP="000654D9">
      <w:pPr>
        <w:numPr>
          <w:ilvl w:val="0"/>
          <w:numId w:val="93"/>
        </w:numPr>
        <w:autoSpaceDE w:val="0"/>
        <w:autoSpaceDN w:val="0"/>
        <w:adjustRightInd w:val="0"/>
        <w:spacing w:after="200"/>
        <w:contextualSpacing/>
        <w:jc w:val="both"/>
        <w:rPr>
          <w:rFonts w:ascii="Tahoma" w:eastAsia="Calibri" w:hAnsi="Tahoma" w:cs="Tahoma"/>
          <w:sz w:val="20"/>
          <w:lang w:eastAsia="en-US"/>
        </w:rPr>
      </w:pPr>
      <w:r w:rsidRPr="00A20745">
        <w:rPr>
          <w:rFonts w:ascii="Tahoma" w:eastAsia="Calibri" w:hAnsi="Tahoma" w:cs="Tahoma"/>
          <w:sz w:val="20"/>
          <w:lang w:eastAsia="en-US"/>
        </w:rPr>
        <w:t>powstałe wskutek działań wojennych,</w:t>
      </w:r>
    </w:p>
    <w:p w:rsidR="00930131" w:rsidRPr="00A20745" w:rsidRDefault="00930131" w:rsidP="000654D9">
      <w:pPr>
        <w:numPr>
          <w:ilvl w:val="0"/>
          <w:numId w:val="93"/>
        </w:numPr>
        <w:autoSpaceDE w:val="0"/>
        <w:autoSpaceDN w:val="0"/>
        <w:adjustRightInd w:val="0"/>
        <w:spacing w:after="200"/>
        <w:contextualSpacing/>
        <w:jc w:val="both"/>
        <w:rPr>
          <w:rFonts w:ascii="Tahoma" w:eastAsia="Calibri" w:hAnsi="Tahoma" w:cs="Tahoma"/>
          <w:sz w:val="20"/>
          <w:lang w:eastAsia="en-US"/>
        </w:rPr>
      </w:pPr>
      <w:r w:rsidRPr="00A20745">
        <w:rPr>
          <w:rFonts w:ascii="Tahoma" w:eastAsia="Calibri" w:hAnsi="Tahoma" w:cs="Tahoma"/>
          <w:sz w:val="20"/>
          <w:lang w:eastAsia="en-US"/>
        </w:rPr>
        <w:t xml:space="preserve">powstałe wskutek aktów terroryzmu oraz strajków, zamieszek i rozruchów, chyba </w:t>
      </w:r>
      <w:r w:rsidRPr="00A20745">
        <w:rPr>
          <w:rFonts w:ascii="Tahoma" w:eastAsia="Calibri" w:hAnsi="Tahoma" w:cs="Tahoma"/>
          <w:sz w:val="20"/>
          <w:lang w:eastAsia="en-US"/>
        </w:rPr>
        <w:br/>
        <w:t>że ryzyka te włączone zostaną do ubezpieczenia na podstawie odpowiednich klauzul,</w:t>
      </w:r>
    </w:p>
    <w:p w:rsidR="00930131" w:rsidRPr="00A20745" w:rsidRDefault="00930131" w:rsidP="000654D9">
      <w:pPr>
        <w:numPr>
          <w:ilvl w:val="0"/>
          <w:numId w:val="93"/>
        </w:numPr>
        <w:autoSpaceDE w:val="0"/>
        <w:autoSpaceDN w:val="0"/>
        <w:adjustRightInd w:val="0"/>
        <w:spacing w:after="200"/>
        <w:contextualSpacing/>
        <w:jc w:val="both"/>
        <w:rPr>
          <w:rFonts w:ascii="Tahoma" w:eastAsia="Calibri" w:hAnsi="Tahoma" w:cs="Tahoma"/>
          <w:sz w:val="20"/>
          <w:lang w:eastAsia="en-US"/>
        </w:rPr>
      </w:pPr>
      <w:r w:rsidRPr="00A20745">
        <w:rPr>
          <w:rFonts w:ascii="Tahoma" w:eastAsia="Calibri" w:hAnsi="Tahoma" w:cs="Tahoma"/>
          <w:sz w:val="20"/>
          <w:lang w:eastAsia="en-US"/>
        </w:rPr>
        <w:t xml:space="preserve">wyrządzone umyślnie, z zastrzeżeniem klauzuli reprezentantów, o ile została włączona </w:t>
      </w:r>
      <w:r w:rsidRPr="00A20745">
        <w:rPr>
          <w:rFonts w:ascii="Tahoma" w:eastAsia="Calibri" w:hAnsi="Tahoma" w:cs="Tahoma"/>
          <w:sz w:val="20"/>
          <w:lang w:eastAsia="en-US"/>
        </w:rPr>
        <w:br/>
        <w:t>do ubezpieczenia,</w:t>
      </w:r>
    </w:p>
    <w:p w:rsidR="00930131" w:rsidRPr="00A20745" w:rsidRDefault="00930131" w:rsidP="000654D9">
      <w:pPr>
        <w:numPr>
          <w:ilvl w:val="0"/>
          <w:numId w:val="93"/>
        </w:numPr>
        <w:autoSpaceDE w:val="0"/>
        <w:autoSpaceDN w:val="0"/>
        <w:adjustRightInd w:val="0"/>
        <w:spacing w:after="200"/>
        <w:contextualSpacing/>
        <w:jc w:val="both"/>
        <w:rPr>
          <w:rFonts w:ascii="Tahoma" w:eastAsia="Calibri" w:hAnsi="Tahoma" w:cs="Tahoma"/>
          <w:sz w:val="20"/>
          <w:lang w:eastAsia="en-US"/>
        </w:rPr>
      </w:pPr>
      <w:r w:rsidRPr="00A20745">
        <w:rPr>
          <w:rFonts w:ascii="Tahoma" w:eastAsia="Calibri" w:hAnsi="Tahoma" w:cs="Tahoma"/>
          <w:sz w:val="20"/>
          <w:lang w:eastAsia="en-US"/>
        </w:rPr>
        <w:t>spowodowane wskutek energii jądrowej lub skażenia,</w:t>
      </w:r>
    </w:p>
    <w:p w:rsidR="00930131" w:rsidRPr="00A20745" w:rsidRDefault="00930131" w:rsidP="000654D9">
      <w:pPr>
        <w:numPr>
          <w:ilvl w:val="0"/>
          <w:numId w:val="93"/>
        </w:numPr>
        <w:autoSpaceDE w:val="0"/>
        <w:autoSpaceDN w:val="0"/>
        <w:adjustRightInd w:val="0"/>
        <w:spacing w:after="200"/>
        <w:contextualSpacing/>
        <w:jc w:val="both"/>
        <w:rPr>
          <w:rFonts w:ascii="Tahoma" w:eastAsia="Calibri" w:hAnsi="Tahoma" w:cs="Tahoma"/>
          <w:sz w:val="20"/>
          <w:lang w:eastAsia="en-US"/>
        </w:rPr>
      </w:pPr>
      <w:r w:rsidRPr="00A20745">
        <w:rPr>
          <w:rFonts w:ascii="Tahoma" w:eastAsia="Calibri" w:hAnsi="Tahoma" w:cs="Tahoma"/>
          <w:sz w:val="20"/>
          <w:lang w:eastAsia="en-US"/>
        </w:rPr>
        <w:t>polegające na stopniowej utracie właściwości użytkowych lub stopniowym niszczeniu ubezpieczonego mienia będących skutkiem naturalnego zużycia,</w:t>
      </w:r>
    </w:p>
    <w:p w:rsidR="00930131" w:rsidRPr="00A20745" w:rsidRDefault="00930131" w:rsidP="000654D9">
      <w:pPr>
        <w:numPr>
          <w:ilvl w:val="0"/>
          <w:numId w:val="93"/>
        </w:numPr>
        <w:autoSpaceDE w:val="0"/>
        <w:autoSpaceDN w:val="0"/>
        <w:adjustRightInd w:val="0"/>
        <w:spacing w:after="240"/>
        <w:contextualSpacing/>
        <w:jc w:val="both"/>
        <w:rPr>
          <w:rFonts w:ascii="Tahoma" w:eastAsia="Calibri" w:hAnsi="Tahoma" w:cs="Tahoma"/>
          <w:sz w:val="20"/>
          <w:lang w:eastAsia="en-US"/>
        </w:rPr>
      </w:pPr>
      <w:r w:rsidRPr="00A20745">
        <w:rPr>
          <w:rFonts w:ascii="Tahoma" w:eastAsia="Calibri" w:hAnsi="Tahoma" w:cs="Tahoma"/>
          <w:sz w:val="20"/>
          <w:lang w:eastAsia="en-US"/>
        </w:rPr>
        <w:t>powstałe wskutek pożaru, uderzenia pioruna, wybuchu z przyczyn innych niż spowodowany gazami spalinowymi w kotłach, upadku statku powietrznego, wiatru, powodzi, opadami atmosferycznymi, trzęsienia ziemi, zapadania lub osuwania się ziemi, lawiny, zalania, kradzieży z włamaniem, kradzieży zwykłej lub rabunku.</w:t>
      </w:r>
    </w:p>
    <w:p w:rsidR="00A52546" w:rsidRPr="00A20745" w:rsidRDefault="00930131" w:rsidP="00930131">
      <w:pPr>
        <w:jc w:val="both"/>
        <w:rPr>
          <w:rFonts w:ascii="Tahoma" w:hAnsi="Tahoma" w:cs="Tahoma"/>
          <w:sz w:val="16"/>
          <w:szCs w:val="20"/>
        </w:rPr>
      </w:pPr>
      <w:r w:rsidRPr="00A20745">
        <w:rPr>
          <w:rFonts w:ascii="Tahoma" w:hAnsi="Tahoma" w:cs="Tahoma"/>
          <w:sz w:val="20"/>
        </w:rPr>
        <w:lastRenderedPageBreak/>
        <w:t>Wszystkie inne szkody w ubezpieczonych maszynach i urządzeniach powstałe w okresie ubezpieczenia i miejscu ubezpieczenia określonym w SIWZ są objęte ochroną ubezpieczeniową w pełnym zakresie (niniejsza klauzula zmienia wszelkie pierwotne zapisy i postanowienia SIWZ w tym zakresie).</w:t>
      </w:r>
    </w:p>
    <w:p w:rsidR="00C10EE1" w:rsidRPr="00A20745" w:rsidRDefault="00C10EE1" w:rsidP="00C10EE1">
      <w:pPr>
        <w:autoSpaceDE w:val="0"/>
        <w:autoSpaceDN w:val="0"/>
        <w:adjustRightInd w:val="0"/>
        <w:ind w:left="720"/>
        <w:rPr>
          <w:rFonts w:ascii="Tahoma" w:hAnsi="Tahoma" w:cs="Tahoma"/>
          <w:b/>
          <w:sz w:val="20"/>
          <w:szCs w:val="20"/>
        </w:rPr>
      </w:pPr>
    </w:p>
    <w:p w:rsidR="00A20745" w:rsidRPr="00A20745" w:rsidRDefault="00A20745" w:rsidP="00A20745">
      <w:pPr>
        <w:autoSpaceDE w:val="0"/>
        <w:autoSpaceDN w:val="0"/>
        <w:adjustRightInd w:val="0"/>
        <w:jc w:val="both"/>
        <w:rPr>
          <w:rFonts w:ascii="Tahoma" w:eastAsia="Calibri" w:hAnsi="Tahoma" w:cs="Tahoma"/>
          <w:b/>
          <w:sz w:val="20"/>
          <w:szCs w:val="20"/>
          <w:lang w:eastAsia="en-US"/>
        </w:rPr>
      </w:pPr>
      <w:r w:rsidRPr="00A20745">
        <w:rPr>
          <w:rFonts w:ascii="Tahoma" w:eastAsia="Calibri" w:hAnsi="Tahoma" w:cs="Tahoma"/>
          <w:b/>
          <w:sz w:val="20"/>
          <w:szCs w:val="20"/>
          <w:lang w:eastAsia="en-US"/>
        </w:rPr>
        <w:t xml:space="preserve">KLAUZULA ROZSZERZENIA </w:t>
      </w:r>
      <w:r w:rsidRPr="00A20745">
        <w:rPr>
          <w:rFonts w:ascii="Tahoma" w:hAnsi="Tahoma" w:cs="Tahoma"/>
          <w:b/>
          <w:sz w:val="20"/>
          <w:szCs w:val="20"/>
        </w:rPr>
        <w:t>UBEZPIECZENIA</w:t>
      </w:r>
      <w:r w:rsidRPr="00A20745">
        <w:rPr>
          <w:rFonts w:ascii="Tahoma" w:eastAsia="Calibri" w:hAnsi="Tahoma" w:cs="Tahoma"/>
          <w:b/>
          <w:sz w:val="20"/>
          <w:szCs w:val="20"/>
          <w:lang w:eastAsia="en-US"/>
        </w:rPr>
        <w:t xml:space="preserve"> NNW O USZCZERBEK NA ZDROWIU NIE MAJACY CHARAKTERU USZCZERBKU TRWAŁEGO</w:t>
      </w:r>
    </w:p>
    <w:p w:rsidR="00A20745" w:rsidRPr="00614031" w:rsidRDefault="00A20745" w:rsidP="00A20745">
      <w:pPr>
        <w:autoSpaceDE w:val="0"/>
        <w:autoSpaceDN w:val="0"/>
        <w:adjustRightInd w:val="0"/>
        <w:jc w:val="both"/>
        <w:rPr>
          <w:rFonts w:ascii="Tahoma" w:eastAsia="Calibri" w:hAnsi="Tahoma" w:cs="Tahoma"/>
          <w:sz w:val="20"/>
          <w:szCs w:val="20"/>
          <w:lang w:eastAsia="en-US"/>
        </w:rPr>
      </w:pPr>
      <w:r w:rsidRPr="00A20745">
        <w:rPr>
          <w:rFonts w:ascii="Tahoma" w:eastAsia="Calibri" w:hAnsi="Tahoma" w:cs="Tahoma"/>
          <w:sz w:val="20"/>
          <w:szCs w:val="20"/>
          <w:lang w:eastAsia="en-US"/>
        </w:rPr>
        <w:t>Zakres ochrony w ubezpieczeniu NNW zostaje rozszerzony o wypłatę świadczenia z tytułu następstwa nieszczęśliwego wypadku nie powodującego trwałego  uszczerbku na zdrowiu.  W razie powstania uszczerbku  na zdrowiu nie mającego charakteru uszczerbku trwałego ubezpieczyciel wypłaci świadczenie w wysokości 1% sumy ubezpieczenia.</w:t>
      </w:r>
    </w:p>
    <w:p w:rsidR="00A20745" w:rsidRPr="00614031" w:rsidRDefault="00A20745" w:rsidP="00A20745">
      <w:pPr>
        <w:autoSpaceDE w:val="0"/>
        <w:autoSpaceDN w:val="0"/>
        <w:adjustRightInd w:val="0"/>
        <w:rPr>
          <w:rFonts w:ascii="Tahoma" w:hAnsi="Tahoma" w:cs="Tahoma"/>
          <w:b/>
          <w:sz w:val="20"/>
          <w:szCs w:val="20"/>
        </w:rPr>
      </w:pPr>
    </w:p>
    <w:p w:rsidR="00A20745" w:rsidRPr="00614031" w:rsidRDefault="00A20745" w:rsidP="00A20745">
      <w:pPr>
        <w:autoSpaceDE w:val="0"/>
        <w:autoSpaceDN w:val="0"/>
        <w:adjustRightInd w:val="0"/>
        <w:jc w:val="both"/>
        <w:rPr>
          <w:rFonts w:ascii="Tahoma" w:hAnsi="Tahoma" w:cs="Tahoma"/>
          <w:b/>
          <w:sz w:val="20"/>
          <w:szCs w:val="20"/>
        </w:rPr>
      </w:pPr>
      <w:r w:rsidRPr="00614031">
        <w:rPr>
          <w:rFonts w:ascii="Tahoma" w:hAnsi="Tahoma" w:cs="Tahoma"/>
          <w:b/>
          <w:sz w:val="20"/>
          <w:szCs w:val="20"/>
        </w:rPr>
        <w:t>KLAUZULA WYŁĄCZEŃ Z UBEZPIECZENIA NASTĘPSTW NIESZCZĘŚLIWYCH WYPADKÓW.</w:t>
      </w:r>
    </w:p>
    <w:p w:rsidR="00A20745" w:rsidRPr="00614031" w:rsidRDefault="00A20745" w:rsidP="00A20745">
      <w:pPr>
        <w:autoSpaceDE w:val="0"/>
        <w:autoSpaceDN w:val="0"/>
        <w:adjustRightInd w:val="0"/>
        <w:jc w:val="both"/>
        <w:rPr>
          <w:rFonts w:ascii="Tahoma" w:eastAsia="Calibri" w:hAnsi="Tahoma" w:cs="Tahoma"/>
          <w:sz w:val="20"/>
          <w:szCs w:val="20"/>
          <w:lang w:eastAsia="en-US"/>
        </w:rPr>
      </w:pPr>
      <w:r w:rsidRPr="00614031">
        <w:rPr>
          <w:rFonts w:ascii="Tahoma" w:eastAsia="Calibri" w:hAnsi="Tahoma" w:cs="Tahoma"/>
          <w:sz w:val="20"/>
          <w:szCs w:val="20"/>
          <w:lang w:eastAsia="en-US"/>
        </w:rPr>
        <w:t xml:space="preserve">W zakresie ubezpieczenia następstw nieszczęśliwych wypadków z ochrony ubezpieczeniowej wyłączone są wyłącznie niżej wymienione szkody: </w:t>
      </w:r>
    </w:p>
    <w:p w:rsidR="00A20745" w:rsidRPr="00614031" w:rsidRDefault="00A20745" w:rsidP="00A20745">
      <w:pPr>
        <w:numPr>
          <w:ilvl w:val="0"/>
          <w:numId w:val="79"/>
        </w:numPr>
        <w:tabs>
          <w:tab w:val="num" w:pos="284"/>
        </w:tabs>
        <w:autoSpaceDE w:val="0"/>
        <w:autoSpaceDN w:val="0"/>
        <w:adjustRightInd w:val="0"/>
        <w:spacing w:after="200"/>
        <w:ind w:left="284" w:hanging="284"/>
        <w:contextualSpacing/>
        <w:jc w:val="both"/>
        <w:rPr>
          <w:rFonts w:ascii="Tahoma" w:hAnsi="Tahoma" w:cs="Tahoma"/>
          <w:sz w:val="20"/>
          <w:szCs w:val="20"/>
        </w:rPr>
      </w:pPr>
      <w:r w:rsidRPr="00614031">
        <w:rPr>
          <w:rFonts w:ascii="Tahoma" w:hAnsi="Tahoma" w:cs="Tahoma"/>
          <w:sz w:val="20"/>
          <w:szCs w:val="20"/>
        </w:rPr>
        <w:t>powstałe w związku z umyślnym popełnieniem albo usiłowaniem popełnienia przez ubezpieczonego przestępstwa,</w:t>
      </w:r>
    </w:p>
    <w:p w:rsidR="00A20745" w:rsidRPr="00614031" w:rsidRDefault="00A20745" w:rsidP="00A20745">
      <w:pPr>
        <w:numPr>
          <w:ilvl w:val="0"/>
          <w:numId w:val="79"/>
        </w:numPr>
        <w:tabs>
          <w:tab w:val="clear" w:pos="766"/>
          <w:tab w:val="num" w:pos="284"/>
          <w:tab w:val="num" w:pos="1191"/>
        </w:tabs>
        <w:autoSpaceDE w:val="0"/>
        <w:autoSpaceDN w:val="0"/>
        <w:adjustRightInd w:val="0"/>
        <w:spacing w:after="200"/>
        <w:ind w:left="284" w:hanging="284"/>
        <w:contextualSpacing/>
        <w:jc w:val="both"/>
        <w:rPr>
          <w:rFonts w:ascii="Tahoma" w:hAnsi="Tahoma" w:cs="Tahoma"/>
          <w:sz w:val="20"/>
          <w:szCs w:val="20"/>
        </w:rPr>
      </w:pPr>
      <w:r w:rsidRPr="00614031">
        <w:rPr>
          <w:rFonts w:ascii="Tahoma" w:hAnsi="Tahoma" w:cs="Tahoma"/>
          <w:sz w:val="20"/>
          <w:szCs w:val="20"/>
        </w:rPr>
        <w:t>powstałe w związku z popełnieniem albo usiłowaniem popełnienia przez ubezpieczonego samobójstwa,</w:t>
      </w:r>
    </w:p>
    <w:p w:rsidR="00A20745" w:rsidRPr="00614031" w:rsidRDefault="00A20745" w:rsidP="00A20745">
      <w:pPr>
        <w:numPr>
          <w:ilvl w:val="0"/>
          <w:numId w:val="79"/>
        </w:numPr>
        <w:tabs>
          <w:tab w:val="num" w:pos="284"/>
        </w:tabs>
        <w:autoSpaceDE w:val="0"/>
        <w:autoSpaceDN w:val="0"/>
        <w:adjustRightInd w:val="0"/>
        <w:spacing w:after="200"/>
        <w:contextualSpacing/>
        <w:jc w:val="both"/>
        <w:rPr>
          <w:rFonts w:ascii="Tahoma" w:hAnsi="Tahoma" w:cs="Tahoma"/>
          <w:sz w:val="20"/>
          <w:szCs w:val="20"/>
        </w:rPr>
      </w:pPr>
      <w:r w:rsidRPr="00614031">
        <w:rPr>
          <w:rFonts w:ascii="Tahoma" w:hAnsi="Tahoma" w:cs="Tahoma"/>
          <w:sz w:val="20"/>
          <w:szCs w:val="20"/>
        </w:rPr>
        <w:t>powstałe w wyniku umyślnego samookaleczenia.</w:t>
      </w:r>
    </w:p>
    <w:p w:rsidR="00A20745" w:rsidRPr="00614031" w:rsidRDefault="00A20745" w:rsidP="00A20745">
      <w:pPr>
        <w:autoSpaceDE w:val="0"/>
        <w:autoSpaceDN w:val="0"/>
        <w:adjustRightInd w:val="0"/>
        <w:spacing w:after="200"/>
        <w:contextualSpacing/>
        <w:jc w:val="both"/>
        <w:rPr>
          <w:rFonts w:ascii="Tahoma" w:hAnsi="Tahoma" w:cs="Tahoma"/>
          <w:sz w:val="20"/>
          <w:szCs w:val="20"/>
        </w:rPr>
      </w:pPr>
      <w:r w:rsidRPr="00614031">
        <w:rPr>
          <w:rFonts w:ascii="Tahoma" w:hAnsi="Tahoma" w:cs="Tahoma"/>
          <w:sz w:val="20"/>
          <w:szCs w:val="20"/>
        </w:rPr>
        <w:t>Wszystkie inne szkody powstałe w okresie ubezpieczenia są objęte ochroną ubezpieczeniową w pełnym zakresie (niniejsza klauzula zmienia wszelkie pierwotne zapisy i postanowienia SIWZ w tym zakresie).</w:t>
      </w:r>
    </w:p>
    <w:p w:rsidR="00C10EE1" w:rsidRPr="0048507A" w:rsidRDefault="00C10EE1" w:rsidP="00A20745">
      <w:pPr>
        <w:autoSpaceDE w:val="0"/>
        <w:autoSpaceDN w:val="0"/>
        <w:adjustRightInd w:val="0"/>
        <w:rPr>
          <w:rFonts w:ascii="Tahoma" w:hAnsi="Tahoma" w:cs="Tahoma"/>
          <w:b/>
          <w:sz w:val="20"/>
          <w:szCs w:val="20"/>
          <w:highlight w:val="yellow"/>
        </w:rPr>
      </w:pPr>
    </w:p>
    <w:p w:rsidR="002D1A75" w:rsidRPr="0048507A" w:rsidRDefault="002D1A75" w:rsidP="002D1A75">
      <w:pPr>
        <w:tabs>
          <w:tab w:val="left" w:pos="567"/>
          <w:tab w:val="left" w:pos="2127"/>
        </w:tabs>
        <w:jc w:val="both"/>
        <w:rPr>
          <w:rFonts w:ascii="Tahoma" w:hAnsi="Tahoma" w:cs="Tahoma"/>
          <w:bCs/>
          <w:sz w:val="20"/>
          <w:szCs w:val="20"/>
        </w:rPr>
      </w:pPr>
    </w:p>
    <w:p w:rsidR="002D1A75" w:rsidRPr="0048507A" w:rsidRDefault="002D1A75" w:rsidP="002D1A75">
      <w:pPr>
        <w:tabs>
          <w:tab w:val="num" w:pos="0"/>
        </w:tabs>
        <w:ind w:left="283" w:hanging="283"/>
        <w:jc w:val="both"/>
        <w:rPr>
          <w:rFonts w:ascii="Tahoma" w:hAnsi="Tahoma" w:cs="Tahoma"/>
          <w:b/>
          <w:color w:val="FF0000"/>
          <w:sz w:val="20"/>
          <w:szCs w:val="20"/>
          <w:highlight w:val="yellow"/>
        </w:rPr>
      </w:pPr>
    </w:p>
    <w:p w:rsidR="002D1A75" w:rsidRPr="0048507A" w:rsidRDefault="002D1A75" w:rsidP="002D1A75">
      <w:pPr>
        <w:tabs>
          <w:tab w:val="num" w:pos="0"/>
        </w:tabs>
        <w:ind w:left="283" w:hanging="283"/>
        <w:jc w:val="both"/>
        <w:rPr>
          <w:rFonts w:ascii="Tahoma" w:hAnsi="Tahoma" w:cs="Tahoma"/>
          <w:b/>
          <w:color w:val="FF0000"/>
          <w:sz w:val="20"/>
          <w:szCs w:val="20"/>
          <w:highlight w:val="yellow"/>
        </w:rPr>
      </w:pPr>
    </w:p>
    <w:p w:rsidR="002D1A75" w:rsidRPr="00567F13" w:rsidRDefault="002D1A75" w:rsidP="002D1A75">
      <w:pPr>
        <w:pBdr>
          <w:top w:val="single" w:sz="4" w:space="1" w:color="auto"/>
          <w:left w:val="single" w:sz="4" w:space="4" w:color="auto"/>
          <w:bottom w:val="single" w:sz="4" w:space="1" w:color="auto"/>
          <w:right w:val="single" w:sz="4" w:space="4" w:color="auto"/>
        </w:pBdr>
        <w:jc w:val="both"/>
        <w:rPr>
          <w:rFonts w:ascii="Tahoma" w:hAnsi="Tahoma" w:cs="Tahoma"/>
          <w:b/>
          <w:sz w:val="20"/>
          <w:szCs w:val="20"/>
        </w:rPr>
      </w:pPr>
      <w:r w:rsidRPr="00567F13">
        <w:rPr>
          <w:rFonts w:ascii="Tahoma" w:hAnsi="Tahoma" w:cs="Tahoma"/>
          <w:b/>
          <w:sz w:val="20"/>
          <w:szCs w:val="20"/>
        </w:rPr>
        <w:t xml:space="preserve">II </w:t>
      </w:r>
      <w:r w:rsidR="00B4270E" w:rsidRPr="00567F13">
        <w:rPr>
          <w:rFonts w:ascii="Tahoma" w:hAnsi="Tahoma" w:cs="Tahoma"/>
          <w:b/>
          <w:sz w:val="20"/>
          <w:szCs w:val="20"/>
        </w:rPr>
        <w:t xml:space="preserve">CZĘŚĆ </w:t>
      </w:r>
      <w:r w:rsidRPr="00567F13">
        <w:rPr>
          <w:rFonts w:ascii="Tahoma" w:hAnsi="Tahoma" w:cs="Tahoma"/>
          <w:b/>
          <w:sz w:val="20"/>
          <w:szCs w:val="20"/>
        </w:rPr>
        <w:t>ZAMÓWIENIA: UBEZPIECZENIA KOMUNIKACYJNE</w:t>
      </w:r>
    </w:p>
    <w:p w:rsidR="002D1A75" w:rsidRPr="0048507A" w:rsidRDefault="002D1A75" w:rsidP="002D1A75">
      <w:pPr>
        <w:ind w:left="717"/>
        <w:jc w:val="both"/>
        <w:rPr>
          <w:rFonts w:ascii="Tahoma" w:hAnsi="Tahoma" w:cs="Tahoma"/>
          <w:b/>
          <w:color w:val="FF0000"/>
          <w:sz w:val="20"/>
          <w:szCs w:val="20"/>
          <w:highlight w:val="yellow"/>
        </w:rPr>
      </w:pPr>
    </w:p>
    <w:p w:rsidR="002D1A75" w:rsidRPr="0048507A" w:rsidRDefault="002D1A75" w:rsidP="002D1A75">
      <w:pPr>
        <w:ind w:left="717"/>
        <w:jc w:val="both"/>
        <w:rPr>
          <w:rFonts w:ascii="Tahoma" w:hAnsi="Tahoma" w:cs="Tahoma"/>
          <w:b/>
          <w:color w:val="FF0000"/>
          <w:sz w:val="20"/>
          <w:szCs w:val="20"/>
          <w:highlight w:val="yellow"/>
        </w:rPr>
      </w:pPr>
    </w:p>
    <w:p w:rsidR="002D1A75" w:rsidRPr="00567F13" w:rsidRDefault="002D1A75" w:rsidP="002D1A75">
      <w:pPr>
        <w:rPr>
          <w:rFonts w:ascii="Tahoma" w:hAnsi="Tahoma" w:cs="Tahoma"/>
          <w:b/>
          <w:sz w:val="20"/>
          <w:szCs w:val="20"/>
        </w:rPr>
      </w:pPr>
      <w:r w:rsidRPr="00567F13">
        <w:rPr>
          <w:rFonts w:ascii="Tahoma" w:hAnsi="Tahoma" w:cs="Tahoma"/>
          <w:b/>
          <w:sz w:val="20"/>
          <w:szCs w:val="20"/>
        </w:rPr>
        <w:t>UBEZPIECZENIA KOMUNIKACYJNE</w:t>
      </w:r>
    </w:p>
    <w:p w:rsidR="002D1A75" w:rsidRPr="00567F13" w:rsidRDefault="002D1A75" w:rsidP="002D1A75">
      <w:pPr>
        <w:spacing w:before="120"/>
        <w:jc w:val="both"/>
        <w:rPr>
          <w:rFonts w:ascii="Tahoma" w:hAnsi="Tahoma" w:cs="Tahoma"/>
          <w:b/>
          <w:sz w:val="20"/>
          <w:szCs w:val="20"/>
          <w:u w:val="single"/>
        </w:rPr>
      </w:pPr>
      <w:r w:rsidRPr="00567F13">
        <w:rPr>
          <w:rFonts w:ascii="Tahoma" w:hAnsi="Tahoma" w:cs="Tahoma"/>
          <w:b/>
          <w:sz w:val="20"/>
          <w:szCs w:val="20"/>
          <w:u w:val="single"/>
        </w:rPr>
        <w:t>Założenia do ubezpieczenia (wymagania minimalne)</w:t>
      </w:r>
    </w:p>
    <w:p w:rsidR="002D1A75" w:rsidRPr="00567F13" w:rsidRDefault="002D1A75" w:rsidP="002D1A75">
      <w:pPr>
        <w:numPr>
          <w:ilvl w:val="12"/>
          <w:numId w:val="0"/>
        </w:numPr>
        <w:spacing w:before="120"/>
        <w:jc w:val="both"/>
        <w:rPr>
          <w:rFonts w:ascii="Tahoma" w:hAnsi="Tahoma" w:cs="Tahoma"/>
          <w:b/>
          <w:sz w:val="20"/>
          <w:szCs w:val="20"/>
        </w:rPr>
      </w:pPr>
      <w:r w:rsidRPr="00567F13">
        <w:rPr>
          <w:rFonts w:ascii="Tahoma" w:hAnsi="Tahoma" w:cs="Tahoma"/>
          <w:b/>
          <w:sz w:val="20"/>
          <w:szCs w:val="20"/>
        </w:rPr>
        <w:t xml:space="preserve">/A/ Ubezpieczający: </w:t>
      </w:r>
      <w:r w:rsidR="00567F13" w:rsidRPr="00567F13">
        <w:rPr>
          <w:rFonts w:ascii="Tahoma" w:hAnsi="Tahoma" w:cs="Tahoma"/>
          <w:sz w:val="20"/>
          <w:szCs w:val="20"/>
        </w:rPr>
        <w:t>Powiat Goleniowski.</w:t>
      </w:r>
      <w:r w:rsidRPr="00567F13">
        <w:rPr>
          <w:rFonts w:ascii="Tahoma" w:hAnsi="Tahoma" w:cs="Tahoma"/>
          <w:sz w:val="20"/>
          <w:szCs w:val="20"/>
        </w:rPr>
        <w:t>.</w:t>
      </w:r>
    </w:p>
    <w:p w:rsidR="00567F13" w:rsidRDefault="002D1A75" w:rsidP="002D1A75">
      <w:pPr>
        <w:tabs>
          <w:tab w:val="num" w:pos="0"/>
        </w:tabs>
        <w:spacing w:before="120"/>
        <w:ind w:left="283" w:hanging="283"/>
        <w:jc w:val="both"/>
        <w:rPr>
          <w:rFonts w:ascii="Tahoma" w:hAnsi="Tahoma" w:cs="Tahoma"/>
          <w:sz w:val="20"/>
          <w:szCs w:val="20"/>
        </w:rPr>
      </w:pPr>
      <w:r w:rsidRPr="00567F13">
        <w:rPr>
          <w:rFonts w:ascii="Tahoma" w:hAnsi="Tahoma" w:cs="Tahoma"/>
          <w:b/>
          <w:sz w:val="20"/>
          <w:szCs w:val="20"/>
        </w:rPr>
        <w:t xml:space="preserve">/B/ Ubezpieczony: </w:t>
      </w:r>
      <w:r w:rsidR="00EE2508">
        <w:rPr>
          <w:rFonts w:ascii="Tahoma" w:hAnsi="Tahoma" w:cs="Tahoma"/>
          <w:bCs/>
          <w:sz w:val="20"/>
          <w:szCs w:val="20"/>
        </w:rPr>
        <w:t>Powiat Goleniowski oraz</w:t>
      </w:r>
      <w:r w:rsidR="00567F13" w:rsidRPr="00567F13">
        <w:rPr>
          <w:rFonts w:ascii="Tahoma" w:hAnsi="Tahoma" w:cs="Tahoma"/>
          <w:bCs/>
          <w:sz w:val="20"/>
          <w:szCs w:val="20"/>
        </w:rPr>
        <w:t xml:space="preserve"> jednostki</w:t>
      </w:r>
      <w:r w:rsidR="00567F13" w:rsidRPr="00567F13">
        <w:rPr>
          <w:rFonts w:ascii="Tahoma" w:hAnsi="Tahoma" w:cs="Tahoma"/>
          <w:sz w:val="20"/>
          <w:szCs w:val="20"/>
        </w:rPr>
        <w:t xml:space="preserve"> organizacyjne p</w:t>
      </w:r>
      <w:r w:rsidR="00EE2508">
        <w:rPr>
          <w:rFonts w:ascii="Tahoma" w:hAnsi="Tahoma" w:cs="Tahoma"/>
          <w:sz w:val="20"/>
          <w:szCs w:val="20"/>
        </w:rPr>
        <w:t>owiatu</w:t>
      </w:r>
      <w:r w:rsidR="00567F13" w:rsidRPr="00567F13">
        <w:rPr>
          <w:rFonts w:ascii="Tahoma" w:hAnsi="Tahoma" w:cs="Tahoma"/>
          <w:sz w:val="20"/>
          <w:szCs w:val="20"/>
        </w:rPr>
        <w:t xml:space="preserve"> </w:t>
      </w:r>
      <w:r w:rsidR="00567F13" w:rsidRPr="00132DE2">
        <w:rPr>
          <w:rFonts w:ascii="Tahoma" w:hAnsi="Tahoma" w:cs="Tahoma"/>
          <w:sz w:val="20"/>
          <w:szCs w:val="20"/>
        </w:rPr>
        <w:t>(jednostki wymienione w SIWZ).</w:t>
      </w:r>
    </w:p>
    <w:p w:rsidR="002D1A75" w:rsidRPr="00567F13" w:rsidRDefault="002D1A75" w:rsidP="002D1A75">
      <w:pPr>
        <w:tabs>
          <w:tab w:val="num" w:pos="0"/>
        </w:tabs>
        <w:spacing w:before="120"/>
        <w:ind w:left="284" w:hanging="284"/>
        <w:jc w:val="both"/>
        <w:rPr>
          <w:rFonts w:ascii="Tahoma" w:hAnsi="Tahoma" w:cs="Tahoma"/>
          <w:sz w:val="20"/>
          <w:szCs w:val="20"/>
        </w:rPr>
      </w:pPr>
      <w:r w:rsidRPr="00567F13">
        <w:rPr>
          <w:rFonts w:ascii="Tahoma" w:hAnsi="Tahoma" w:cs="Tahoma"/>
          <w:b/>
          <w:iCs/>
          <w:spacing w:val="20"/>
          <w:sz w:val="20"/>
          <w:szCs w:val="20"/>
        </w:rPr>
        <w:t xml:space="preserve">/C/ </w:t>
      </w:r>
      <w:r w:rsidRPr="00567F13">
        <w:rPr>
          <w:rFonts w:ascii="Tahoma" w:hAnsi="Tahoma" w:cs="Tahoma"/>
          <w:b/>
          <w:sz w:val="20"/>
          <w:szCs w:val="20"/>
        </w:rPr>
        <w:t xml:space="preserve">Zakres ubezpieczenia: </w:t>
      </w:r>
      <w:r w:rsidRPr="00567F13">
        <w:rPr>
          <w:rFonts w:ascii="Tahoma" w:hAnsi="Tahoma" w:cs="Tahoma"/>
          <w:sz w:val="20"/>
          <w:szCs w:val="20"/>
        </w:rPr>
        <w:t>OC, ZK, NNW, AC, ASS.</w:t>
      </w:r>
    </w:p>
    <w:p w:rsidR="002D1A75" w:rsidRPr="0048507A" w:rsidRDefault="002D1A75" w:rsidP="000654D9">
      <w:pPr>
        <w:numPr>
          <w:ilvl w:val="0"/>
          <w:numId w:val="70"/>
        </w:numPr>
        <w:ind w:left="644"/>
        <w:jc w:val="both"/>
        <w:rPr>
          <w:rStyle w:val="Hipercze"/>
          <w:rFonts w:ascii="Tahoma" w:hAnsi="Tahoma" w:cs="Tahoma"/>
          <w:color w:val="FF0000"/>
          <w:sz w:val="20"/>
          <w:szCs w:val="20"/>
        </w:rPr>
      </w:pPr>
      <w:r w:rsidRPr="00567F13">
        <w:rPr>
          <w:rFonts w:ascii="Tahoma" w:hAnsi="Tahoma" w:cs="Tahoma"/>
          <w:sz w:val="20"/>
          <w:szCs w:val="20"/>
        </w:rPr>
        <w:t xml:space="preserve">obowiązkowe ubezpieczenie odpowiedzialności cywilnej posiadaczy pojazdów mechanicznych </w:t>
      </w:r>
      <w:r w:rsidRPr="003E3FAE">
        <w:rPr>
          <w:rFonts w:ascii="Tahoma" w:hAnsi="Tahoma" w:cs="Tahoma"/>
          <w:sz w:val="20"/>
          <w:szCs w:val="20"/>
        </w:rPr>
        <w:t>(OC), zgodnie z ustawą z dnia 22 maja 2003 r. o ubezpieczeniach obowiązkowych, Ubezpieczeniowym Funduszu Gwarancyjnym i Polskim Biurze Ubezpieczycieli Komunikacyjnych (</w:t>
      </w:r>
      <w:proofErr w:type="spellStart"/>
      <w:r w:rsidR="003E3FAE" w:rsidRPr="003E3FAE">
        <w:rPr>
          <w:rFonts w:ascii="Tahoma" w:hAnsi="Tahoma" w:cs="Tahoma"/>
          <w:sz w:val="20"/>
          <w:szCs w:val="20"/>
        </w:rPr>
        <w:t>t.j</w:t>
      </w:r>
      <w:proofErr w:type="spellEnd"/>
      <w:r w:rsidR="003E3FAE" w:rsidRPr="003E3FAE">
        <w:rPr>
          <w:rFonts w:ascii="Tahoma" w:hAnsi="Tahoma" w:cs="Tahoma"/>
          <w:sz w:val="20"/>
          <w:szCs w:val="20"/>
        </w:rPr>
        <w:t xml:space="preserve">. Dz.U. z 2019r., poz. 2214 z </w:t>
      </w:r>
      <w:proofErr w:type="spellStart"/>
      <w:r w:rsidR="003E3FAE" w:rsidRPr="003E3FAE">
        <w:rPr>
          <w:rFonts w:ascii="Tahoma" w:hAnsi="Tahoma" w:cs="Tahoma"/>
          <w:sz w:val="20"/>
          <w:szCs w:val="20"/>
        </w:rPr>
        <w:t>późn</w:t>
      </w:r>
      <w:proofErr w:type="spellEnd"/>
      <w:r w:rsidR="003E3FAE" w:rsidRPr="003E3FAE">
        <w:rPr>
          <w:rFonts w:ascii="Tahoma" w:hAnsi="Tahoma" w:cs="Tahoma"/>
          <w:sz w:val="20"/>
          <w:szCs w:val="20"/>
        </w:rPr>
        <w:t>. zm.</w:t>
      </w:r>
      <w:r w:rsidRPr="003E3FAE">
        <w:rPr>
          <w:rStyle w:val="Hipercze"/>
          <w:rFonts w:ascii="Tahoma" w:hAnsi="Tahoma" w:cs="Tahoma"/>
          <w:color w:val="auto"/>
          <w:sz w:val="20"/>
          <w:szCs w:val="20"/>
          <w:u w:val="none"/>
        </w:rPr>
        <w:t>);</w:t>
      </w:r>
    </w:p>
    <w:p w:rsidR="002D1A75" w:rsidRPr="00567F13" w:rsidRDefault="002D1A75" w:rsidP="002D1A75">
      <w:pPr>
        <w:ind w:left="644"/>
        <w:jc w:val="both"/>
        <w:rPr>
          <w:rStyle w:val="Hipercze"/>
          <w:rFonts w:ascii="Tahoma" w:hAnsi="Tahoma" w:cs="Tahoma"/>
          <w:color w:val="auto"/>
          <w:sz w:val="20"/>
          <w:szCs w:val="20"/>
        </w:rPr>
      </w:pPr>
      <w:r w:rsidRPr="00567F13">
        <w:rPr>
          <w:rFonts w:ascii="Tahoma" w:hAnsi="Tahoma" w:cs="Tahoma"/>
          <w:sz w:val="20"/>
          <w:szCs w:val="20"/>
        </w:rPr>
        <w:t>odpowiedzialność cywilna posiadacza pojazdów mechanicznych w ruchu zagranicznym „Zielona Karta” (ZK);</w:t>
      </w:r>
    </w:p>
    <w:p w:rsidR="002D1A75" w:rsidRPr="00567F13" w:rsidRDefault="002D1A75" w:rsidP="000654D9">
      <w:pPr>
        <w:numPr>
          <w:ilvl w:val="0"/>
          <w:numId w:val="70"/>
        </w:numPr>
        <w:ind w:left="644"/>
        <w:jc w:val="both"/>
        <w:rPr>
          <w:rFonts w:ascii="Tahoma" w:hAnsi="Tahoma" w:cs="Tahoma"/>
          <w:sz w:val="20"/>
          <w:szCs w:val="20"/>
        </w:rPr>
      </w:pPr>
      <w:r w:rsidRPr="00567F13">
        <w:rPr>
          <w:rFonts w:ascii="Tahoma" w:hAnsi="Tahoma" w:cs="Tahoma"/>
          <w:sz w:val="20"/>
          <w:szCs w:val="20"/>
        </w:rPr>
        <w:t xml:space="preserve">ubezpieczenie następstw nieszczęśliwych wypadków kierowcy i pasażerów (NNW); </w:t>
      </w:r>
    </w:p>
    <w:p w:rsidR="002D1A75" w:rsidRPr="00295372" w:rsidRDefault="002D1A75" w:rsidP="000654D9">
      <w:pPr>
        <w:numPr>
          <w:ilvl w:val="0"/>
          <w:numId w:val="70"/>
        </w:numPr>
        <w:ind w:left="644"/>
        <w:jc w:val="both"/>
        <w:rPr>
          <w:rFonts w:ascii="Tahoma" w:hAnsi="Tahoma" w:cs="Tahoma"/>
          <w:i/>
          <w:sz w:val="20"/>
          <w:szCs w:val="20"/>
        </w:rPr>
      </w:pPr>
      <w:r w:rsidRPr="00295372">
        <w:rPr>
          <w:rFonts w:ascii="Tahoma" w:hAnsi="Tahoma" w:cs="Tahoma"/>
          <w:sz w:val="20"/>
          <w:szCs w:val="20"/>
        </w:rPr>
        <w:t>ubezpieczenie pojazdów mechanicznych od utraty, zniszczenia lub uszkodzenia  - auto-casco (AC</w:t>
      </w:r>
      <w:r w:rsidRPr="00295372">
        <w:rPr>
          <w:rFonts w:ascii="Tahoma" w:hAnsi="Tahoma" w:cs="Tahoma"/>
          <w:i/>
          <w:sz w:val="20"/>
          <w:szCs w:val="20"/>
        </w:rPr>
        <w:t>)</w:t>
      </w:r>
      <w:r w:rsidRPr="00295372">
        <w:rPr>
          <w:rFonts w:ascii="Tahoma" w:hAnsi="Tahoma" w:cs="Tahoma"/>
          <w:sz w:val="20"/>
          <w:szCs w:val="20"/>
        </w:rPr>
        <w:t>;</w:t>
      </w:r>
    </w:p>
    <w:p w:rsidR="002D1A75" w:rsidRPr="00295372" w:rsidRDefault="002D1A75" w:rsidP="000654D9">
      <w:pPr>
        <w:numPr>
          <w:ilvl w:val="0"/>
          <w:numId w:val="70"/>
        </w:numPr>
        <w:ind w:left="644"/>
        <w:jc w:val="both"/>
        <w:rPr>
          <w:rFonts w:ascii="Tahoma" w:hAnsi="Tahoma" w:cs="Tahoma"/>
          <w:sz w:val="20"/>
          <w:szCs w:val="20"/>
        </w:rPr>
      </w:pPr>
      <w:r w:rsidRPr="00295372">
        <w:rPr>
          <w:rFonts w:ascii="Tahoma" w:hAnsi="Tahoma" w:cs="Tahoma"/>
          <w:sz w:val="20"/>
          <w:szCs w:val="20"/>
        </w:rPr>
        <w:t xml:space="preserve">ubezpieczenie </w:t>
      </w:r>
      <w:proofErr w:type="spellStart"/>
      <w:r w:rsidRPr="00295372">
        <w:rPr>
          <w:rFonts w:ascii="Tahoma" w:hAnsi="Tahoma" w:cs="Tahoma"/>
          <w:sz w:val="20"/>
          <w:szCs w:val="20"/>
        </w:rPr>
        <w:t>assistance</w:t>
      </w:r>
      <w:proofErr w:type="spellEnd"/>
      <w:r w:rsidRPr="00295372">
        <w:rPr>
          <w:rFonts w:ascii="Tahoma" w:hAnsi="Tahoma" w:cs="Tahoma"/>
          <w:sz w:val="20"/>
          <w:szCs w:val="20"/>
        </w:rPr>
        <w:t xml:space="preserve"> (ASS).</w:t>
      </w:r>
    </w:p>
    <w:p w:rsidR="002D1A75" w:rsidRPr="00295372" w:rsidRDefault="002D1A75" w:rsidP="002D1A75">
      <w:pPr>
        <w:jc w:val="both"/>
        <w:rPr>
          <w:rFonts w:ascii="Tahoma" w:hAnsi="Tahoma" w:cs="Tahoma"/>
          <w:iCs/>
          <w:sz w:val="20"/>
          <w:szCs w:val="20"/>
        </w:rPr>
      </w:pPr>
      <w:r w:rsidRPr="00295372">
        <w:rPr>
          <w:rFonts w:ascii="Tahoma" w:hAnsi="Tahoma" w:cs="Tahoma"/>
          <w:iCs/>
          <w:sz w:val="20"/>
          <w:szCs w:val="20"/>
        </w:rPr>
        <w:t xml:space="preserve">Pojazdy ubezpieczone będą w różnym zakresie zgodnie ze </w:t>
      </w:r>
      <w:r w:rsidRPr="003E3FAE">
        <w:rPr>
          <w:rFonts w:ascii="Tahoma" w:hAnsi="Tahoma" w:cs="Tahoma"/>
          <w:iCs/>
          <w:sz w:val="20"/>
          <w:szCs w:val="20"/>
        </w:rPr>
        <w:t xml:space="preserve">wskazaniami </w:t>
      </w:r>
      <w:r w:rsidRPr="003E3FAE">
        <w:rPr>
          <w:rFonts w:ascii="Tahoma" w:hAnsi="Tahoma" w:cs="Tahoma"/>
          <w:b/>
          <w:iCs/>
          <w:sz w:val="20"/>
          <w:szCs w:val="20"/>
        </w:rPr>
        <w:t>w załączniku D</w:t>
      </w:r>
      <w:r w:rsidR="00295372" w:rsidRPr="003E3FAE">
        <w:rPr>
          <w:rFonts w:ascii="Tahoma" w:hAnsi="Tahoma" w:cs="Tahoma"/>
          <w:b/>
          <w:iCs/>
          <w:sz w:val="20"/>
          <w:szCs w:val="20"/>
        </w:rPr>
        <w:t xml:space="preserve"> </w:t>
      </w:r>
      <w:r w:rsidR="00295372" w:rsidRPr="00295372">
        <w:rPr>
          <w:rFonts w:ascii="Tahoma" w:hAnsi="Tahoma" w:cs="Tahoma"/>
          <w:iCs/>
          <w:sz w:val="20"/>
          <w:szCs w:val="20"/>
        </w:rPr>
        <w:t>do SIWZ</w:t>
      </w:r>
      <w:r w:rsidRPr="00295372">
        <w:rPr>
          <w:rFonts w:ascii="Tahoma" w:hAnsi="Tahoma" w:cs="Tahoma"/>
          <w:iCs/>
          <w:sz w:val="20"/>
          <w:szCs w:val="20"/>
        </w:rPr>
        <w:t>.</w:t>
      </w:r>
    </w:p>
    <w:p w:rsidR="002D1A75" w:rsidRPr="0048507A" w:rsidRDefault="002D1A75" w:rsidP="002D1A75">
      <w:pPr>
        <w:tabs>
          <w:tab w:val="num" w:pos="0"/>
        </w:tabs>
        <w:spacing w:before="120"/>
        <w:ind w:left="283" w:hanging="283"/>
        <w:jc w:val="both"/>
        <w:rPr>
          <w:rFonts w:ascii="Tahoma" w:hAnsi="Tahoma" w:cs="Tahoma"/>
          <w:color w:val="FF0000"/>
          <w:sz w:val="20"/>
          <w:szCs w:val="20"/>
          <w:highlight w:val="yellow"/>
        </w:rPr>
      </w:pPr>
    </w:p>
    <w:p w:rsidR="002D1A75" w:rsidRPr="00295372" w:rsidRDefault="002D1A75" w:rsidP="002D1A75">
      <w:pPr>
        <w:pStyle w:val="Tekstpodstawowywcity2"/>
        <w:spacing w:before="120"/>
        <w:ind w:left="0"/>
        <w:jc w:val="both"/>
        <w:rPr>
          <w:rFonts w:ascii="Tahoma" w:hAnsi="Tahoma" w:cs="Tahoma"/>
          <w:sz w:val="20"/>
        </w:rPr>
      </w:pPr>
      <w:r w:rsidRPr="00295372">
        <w:rPr>
          <w:rFonts w:ascii="Tahoma" w:hAnsi="Tahoma" w:cs="Tahoma"/>
          <w:iCs/>
          <w:sz w:val="20"/>
        </w:rPr>
        <w:t xml:space="preserve">/D/ </w:t>
      </w:r>
      <w:r w:rsidRPr="00295372">
        <w:rPr>
          <w:rFonts w:ascii="Tahoma" w:hAnsi="Tahoma" w:cs="Tahoma"/>
          <w:sz w:val="20"/>
        </w:rPr>
        <w:t>Przedmiot ubezpieczenia / okres ubezpieczenia / zakres ubezpieczenia / suma ubezpieczenia:</w:t>
      </w:r>
    </w:p>
    <w:p w:rsidR="002D1A75" w:rsidRPr="00295372" w:rsidRDefault="002D1A75" w:rsidP="002D1A75">
      <w:pPr>
        <w:pStyle w:val="Tekstpodstawowywcity2"/>
        <w:tabs>
          <w:tab w:val="left" w:pos="426"/>
        </w:tabs>
        <w:spacing w:after="120"/>
        <w:ind w:left="0"/>
        <w:jc w:val="both"/>
        <w:rPr>
          <w:rFonts w:ascii="Tahoma" w:hAnsi="Tahoma" w:cs="Tahoma"/>
          <w:b w:val="0"/>
          <w:iCs/>
          <w:sz w:val="20"/>
        </w:rPr>
      </w:pPr>
      <w:r w:rsidRPr="00295372">
        <w:rPr>
          <w:rFonts w:ascii="Tahoma" w:hAnsi="Tahoma" w:cs="Tahoma"/>
          <w:b w:val="0"/>
          <w:iCs/>
          <w:sz w:val="20"/>
        </w:rPr>
        <w:t xml:space="preserve">Szczegółowy przedmiot </w:t>
      </w:r>
      <w:r w:rsidRPr="003E3FAE">
        <w:rPr>
          <w:rFonts w:ascii="Tahoma" w:hAnsi="Tahoma" w:cs="Tahoma"/>
          <w:b w:val="0"/>
          <w:iCs/>
          <w:sz w:val="20"/>
        </w:rPr>
        <w:t xml:space="preserve">ubezpieczenia / okres ubezpieczenia / zakres ubezpieczenia / suma ubezpieczenia AC – określony jest </w:t>
      </w:r>
      <w:r w:rsidRPr="003E3FAE">
        <w:rPr>
          <w:rFonts w:ascii="Tahoma" w:hAnsi="Tahoma" w:cs="Tahoma"/>
          <w:iCs/>
          <w:sz w:val="20"/>
        </w:rPr>
        <w:t>w załączniku D</w:t>
      </w:r>
      <w:r w:rsidRPr="003E3FAE">
        <w:rPr>
          <w:rFonts w:ascii="Tahoma" w:hAnsi="Tahoma" w:cs="Tahoma"/>
          <w:b w:val="0"/>
          <w:iCs/>
          <w:sz w:val="20"/>
        </w:rPr>
        <w:t xml:space="preserve"> do SIWZ.</w:t>
      </w:r>
      <w:r w:rsidRPr="00295372">
        <w:rPr>
          <w:rFonts w:ascii="Tahoma" w:hAnsi="Tahoma" w:cs="Tahoma"/>
          <w:b w:val="0"/>
          <w:iCs/>
          <w:sz w:val="20"/>
        </w:rPr>
        <w:t xml:space="preserve"> </w:t>
      </w:r>
    </w:p>
    <w:p w:rsidR="002D1A75" w:rsidRPr="00295372" w:rsidRDefault="002D1A75" w:rsidP="002D1A75">
      <w:pPr>
        <w:pStyle w:val="Tekstpodstawowywcity2"/>
        <w:tabs>
          <w:tab w:val="left" w:pos="426"/>
        </w:tabs>
        <w:spacing w:after="120"/>
        <w:ind w:left="0"/>
        <w:jc w:val="both"/>
        <w:rPr>
          <w:rFonts w:ascii="Tahoma" w:hAnsi="Tahoma" w:cs="Tahoma"/>
          <w:b w:val="0"/>
          <w:iCs/>
          <w:sz w:val="20"/>
          <w:highlight w:val="yellow"/>
        </w:rPr>
      </w:pPr>
      <w:r w:rsidRPr="00295372">
        <w:rPr>
          <w:rFonts w:ascii="Tahoma" w:hAnsi="Tahoma" w:cs="Tahoma"/>
          <w:b w:val="0"/>
          <w:iCs/>
          <w:sz w:val="20"/>
        </w:rPr>
        <w:t xml:space="preserve">Ponadto przedmiotem ubezpieczenia mogą być będące w posiadaniu / użytkowaniu  ubezpieczającego / ubezpieczonego pojazdy (nowe i używane) włączane na wniosek ubezpieczającego do ubezpieczenia </w:t>
      </w:r>
      <w:r w:rsidRPr="00295372">
        <w:rPr>
          <w:rFonts w:ascii="Tahoma" w:hAnsi="Tahoma" w:cs="Tahoma"/>
          <w:b w:val="0"/>
          <w:iCs/>
          <w:sz w:val="20"/>
        </w:rPr>
        <w:lastRenderedPageBreak/>
        <w:t>w czasie trwania umowy, z zastrzeżeniem dalszych postanowień SIWZ co do okresu ubezpieczenia tych pojazdów.</w:t>
      </w:r>
    </w:p>
    <w:p w:rsidR="002D1A75" w:rsidRPr="00BE5075" w:rsidRDefault="002D1A75" w:rsidP="002D1A75">
      <w:pPr>
        <w:pStyle w:val="Tekstpodstawowywcity2"/>
        <w:tabs>
          <w:tab w:val="left" w:pos="0"/>
        </w:tabs>
        <w:spacing w:after="120"/>
        <w:ind w:left="0"/>
        <w:jc w:val="both"/>
        <w:rPr>
          <w:rFonts w:ascii="Tahoma" w:hAnsi="Tahoma" w:cs="Tahoma"/>
          <w:b w:val="0"/>
          <w:iCs/>
          <w:sz w:val="20"/>
        </w:rPr>
      </w:pPr>
      <w:r w:rsidRPr="00295372">
        <w:rPr>
          <w:rFonts w:ascii="Tahoma" w:hAnsi="Tahoma" w:cs="Tahoma"/>
          <w:iCs/>
          <w:sz w:val="20"/>
          <w:u w:val="single"/>
        </w:rPr>
        <w:t>1) Suma ubezpieczenia</w:t>
      </w:r>
    </w:p>
    <w:p w:rsidR="002D1A75" w:rsidRPr="00BE5075" w:rsidRDefault="002D1A75" w:rsidP="000654D9">
      <w:pPr>
        <w:numPr>
          <w:ilvl w:val="0"/>
          <w:numId w:val="86"/>
        </w:numPr>
        <w:tabs>
          <w:tab w:val="left" w:pos="0"/>
          <w:tab w:val="num" w:pos="1004"/>
        </w:tabs>
        <w:spacing w:after="120"/>
        <w:jc w:val="both"/>
        <w:rPr>
          <w:rFonts w:ascii="Tahoma" w:hAnsi="Tahoma" w:cs="Tahoma"/>
          <w:sz w:val="20"/>
          <w:szCs w:val="20"/>
        </w:rPr>
      </w:pPr>
      <w:r w:rsidRPr="00BE5075">
        <w:rPr>
          <w:rFonts w:ascii="Tahoma" w:hAnsi="Tahoma" w:cs="Tahoma"/>
          <w:b/>
          <w:bCs/>
          <w:sz w:val="20"/>
          <w:szCs w:val="20"/>
          <w:u w:val="single"/>
        </w:rPr>
        <w:t>Suma ubezpieczenia OC</w:t>
      </w:r>
      <w:r w:rsidRPr="00BE5075">
        <w:rPr>
          <w:rFonts w:ascii="Tahoma" w:hAnsi="Tahoma" w:cs="Tahoma"/>
          <w:sz w:val="20"/>
          <w:szCs w:val="20"/>
        </w:rPr>
        <w:t xml:space="preserve"> posiadaczy pojazdów mechanicznych – minimum zgodnie z ustawą z dnia 22 maja 2003 r. o ubezpieczeniach obowiązkowych, Ubezpieczeniowym Funduszu Gwarancyjnym i Polskim Biurze Ubezpieczycieli Komunikacyjnych (</w:t>
      </w:r>
      <w:proofErr w:type="spellStart"/>
      <w:r w:rsidR="003E3FAE" w:rsidRPr="00BE5075">
        <w:rPr>
          <w:rFonts w:ascii="Tahoma" w:hAnsi="Tahoma" w:cs="Tahoma"/>
          <w:sz w:val="22"/>
          <w:szCs w:val="22"/>
        </w:rPr>
        <w:t>t.j</w:t>
      </w:r>
      <w:proofErr w:type="spellEnd"/>
      <w:r w:rsidR="003E3FAE" w:rsidRPr="00BE5075">
        <w:rPr>
          <w:rFonts w:ascii="Tahoma" w:hAnsi="Tahoma" w:cs="Tahoma"/>
          <w:sz w:val="22"/>
          <w:szCs w:val="22"/>
        </w:rPr>
        <w:t xml:space="preserve">. Dz.U. z 2019r., poz. 2214 z </w:t>
      </w:r>
      <w:proofErr w:type="spellStart"/>
      <w:r w:rsidR="003E3FAE" w:rsidRPr="00BE5075">
        <w:rPr>
          <w:rFonts w:ascii="Tahoma" w:hAnsi="Tahoma" w:cs="Tahoma"/>
          <w:sz w:val="22"/>
          <w:szCs w:val="22"/>
        </w:rPr>
        <w:t>późn</w:t>
      </w:r>
      <w:proofErr w:type="spellEnd"/>
      <w:r w:rsidR="003E3FAE" w:rsidRPr="00BE5075">
        <w:rPr>
          <w:rFonts w:ascii="Tahoma" w:hAnsi="Tahoma" w:cs="Tahoma"/>
          <w:sz w:val="22"/>
          <w:szCs w:val="22"/>
        </w:rPr>
        <w:t>. zm.)</w:t>
      </w:r>
      <w:r w:rsidRPr="00BE5075">
        <w:rPr>
          <w:rFonts w:ascii="Tahoma" w:hAnsi="Tahoma" w:cs="Tahoma"/>
          <w:sz w:val="20"/>
          <w:szCs w:val="20"/>
        </w:rPr>
        <w:t>.</w:t>
      </w:r>
    </w:p>
    <w:p w:rsidR="002D1A75" w:rsidRPr="00BE5075" w:rsidRDefault="002D1A75" w:rsidP="000654D9">
      <w:pPr>
        <w:numPr>
          <w:ilvl w:val="0"/>
          <w:numId w:val="86"/>
        </w:numPr>
        <w:tabs>
          <w:tab w:val="left" w:pos="0"/>
          <w:tab w:val="num" w:pos="1004"/>
        </w:tabs>
        <w:spacing w:after="120"/>
        <w:jc w:val="both"/>
        <w:rPr>
          <w:rFonts w:ascii="Tahoma" w:hAnsi="Tahoma" w:cs="Tahoma"/>
          <w:sz w:val="20"/>
          <w:szCs w:val="20"/>
        </w:rPr>
      </w:pPr>
      <w:r w:rsidRPr="00BE5075">
        <w:rPr>
          <w:rFonts w:ascii="Tahoma" w:hAnsi="Tahoma" w:cs="Tahoma"/>
          <w:b/>
          <w:bCs/>
          <w:iCs/>
          <w:sz w:val="20"/>
          <w:szCs w:val="20"/>
          <w:u w:val="single"/>
        </w:rPr>
        <w:t>Suma ubezpieczenia</w:t>
      </w:r>
      <w:r w:rsidRPr="00BE5075">
        <w:rPr>
          <w:rFonts w:ascii="Tahoma" w:hAnsi="Tahoma" w:cs="Tahoma"/>
          <w:b/>
          <w:iCs/>
          <w:sz w:val="20"/>
          <w:szCs w:val="20"/>
          <w:u w:val="single"/>
        </w:rPr>
        <w:t xml:space="preserve"> NNW</w:t>
      </w:r>
      <w:r w:rsidRPr="00BE5075">
        <w:rPr>
          <w:rFonts w:ascii="Tahoma" w:hAnsi="Tahoma" w:cs="Tahoma"/>
          <w:iCs/>
          <w:sz w:val="20"/>
          <w:szCs w:val="20"/>
        </w:rPr>
        <w:t xml:space="preserve"> – </w:t>
      </w:r>
      <w:r w:rsidR="00FD7A79" w:rsidRPr="00BE5075">
        <w:rPr>
          <w:rFonts w:ascii="Tahoma" w:hAnsi="Tahoma" w:cs="Tahoma"/>
          <w:b/>
          <w:iCs/>
          <w:sz w:val="20"/>
          <w:szCs w:val="20"/>
        </w:rPr>
        <w:t>2</w:t>
      </w:r>
      <w:r w:rsidRPr="00BE5075">
        <w:rPr>
          <w:rFonts w:ascii="Tahoma" w:hAnsi="Tahoma" w:cs="Tahoma"/>
          <w:b/>
          <w:iCs/>
          <w:sz w:val="20"/>
          <w:szCs w:val="20"/>
        </w:rPr>
        <w:t>0.000,00 zł</w:t>
      </w:r>
      <w:r w:rsidR="00295372" w:rsidRPr="00BE5075">
        <w:rPr>
          <w:rFonts w:ascii="Tahoma" w:hAnsi="Tahoma" w:cs="Tahoma"/>
          <w:b/>
          <w:iCs/>
          <w:sz w:val="20"/>
          <w:szCs w:val="20"/>
        </w:rPr>
        <w:t xml:space="preserve"> </w:t>
      </w:r>
      <w:r w:rsidR="00295372" w:rsidRPr="00BE5075">
        <w:rPr>
          <w:rFonts w:ascii="Tahoma" w:hAnsi="Tahoma" w:cs="Tahoma"/>
          <w:iCs/>
          <w:sz w:val="20"/>
          <w:szCs w:val="20"/>
        </w:rPr>
        <w:t>(na osobę)</w:t>
      </w:r>
      <w:r w:rsidRPr="00BE5075">
        <w:rPr>
          <w:rFonts w:ascii="Tahoma" w:hAnsi="Tahoma" w:cs="Tahoma"/>
          <w:iCs/>
          <w:sz w:val="20"/>
          <w:szCs w:val="20"/>
        </w:rPr>
        <w:t>.</w:t>
      </w:r>
    </w:p>
    <w:p w:rsidR="002D1A75" w:rsidRPr="00295372" w:rsidRDefault="002D1A75" w:rsidP="000654D9">
      <w:pPr>
        <w:numPr>
          <w:ilvl w:val="0"/>
          <w:numId w:val="86"/>
        </w:numPr>
        <w:tabs>
          <w:tab w:val="left" w:pos="0"/>
          <w:tab w:val="num" w:pos="1004"/>
        </w:tabs>
        <w:spacing w:after="120"/>
        <w:jc w:val="both"/>
        <w:rPr>
          <w:rFonts w:ascii="Tahoma" w:hAnsi="Tahoma" w:cs="Tahoma"/>
          <w:sz w:val="20"/>
          <w:szCs w:val="20"/>
        </w:rPr>
      </w:pPr>
      <w:r w:rsidRPr="00FD7A79">
        <w:rPr>
          <w:rFonts w:ascii="Tahoma" w:hAnsi="Tahoma" w:cs="Tahoma"/>
          <w:b/>
          <w:iCs/>
          <w:sz w:val="20"/>
          <w:szCs w:val="20"/>
          <w:u w:val="single"/>
        </w:rPr>
        <w:t>Sumy ubezpieczenia auto-casco</w:t>
      </w:r>
      <w:r w:rsidRPr="00FD7A79">
        <w:rPr>
          <w:rFonts w:ascii="Tahoma" w:hAnsi="Tahoma" w:cs="Tahoma"/>
          <w:bCs/>
          <w:iCs/>
          <w:sz w:val="20"/>
          <w:szCs w:val="20"/>
        </w:rPr>
        <w:t xml:space="preserve">, w tym wyposażenia dodatkowego (WD), </w:t>
      </w:r>
      <w:r w:rsidRPr="00FD7A79">
        <w:rPr>
          <w:rFonts w:ascii="Tahoma" w:hAnsi="Tahoma" w:cs="Tahoma"/>
          <w:iCs/>
          <w:sz w:val="20"/>
          <w:szCs w:val="20"/>
        </w:rPr>
        <w:t xml:space="preserve"> w wykazie zostały podane orientacyjnie i zostaną przed przyjęciem</w:t>
      </w:r>
      <w:r w:rsidRPr="00295372">
        <w:rPr>
          <w:rFonts w:ascii="Tahoma" w:hAnsi="Tahoma" w:cs="Tahoma"/>
          <w:iCs/>
          <w:sz w:val="20"/>
          <w:szCs w:val="20"/>
        </w:rPr>
        <w:t xml:space="preserve"> pojazdów do ubezpieczenia  zweryfikowane do wartości rynkowej aktualnej na dzień przyjęcia pojazdów do ubezpieczenia. Sumy ubezpieczenia będą również aktualizowane do wartości rynkowych przed rozpoczęciem każdego kolejnego 12 miesięcznego okresu ochrony ubezpieczeniowej. Składka ulegnie zmianie proporcjonalnie </w:t>
      </w:r>
      <w:r w:rsidRPr="00295372">
        <w:rPr>
          <w:rFonts w:ascii="Tahoma" w:hAnsi="Tahoma" w:cs="Tahoma"/>
          <w:sz w:val="20"/>
          <w:szCs w:val="20"/>
        </w:rPr>
        <w:t>(wg zasady pro rata temporis za każdy dzień)</w:t>
      </w:r>
      <w:r w:rsidRPr="00295372">
        <w:rPr>
          <w:rFonts w:ascii="Tahoma" w:hAnsi="Tahoma" w:cs="Tahoma"/>
          <w:iCs/>
          <w:sz w:val="20"/>
          <w:szCs w:val="20"/>
        </w:rPr>
        <w:t>.</w:t>
      </w:r>
    </w:p>
    <w:p w:rsidR="002D1A75" w:rsidRPr="00295372" w:rsidRDefault="002D1A75" w:rsidP="00295372">
      <w:pPr>
        <w:pStyle w:val="Tekstpodstawowywcity2"/>
        <w:tabs>
          <w:tab w:val="left" w:pos="851"/>
        </w:tabs>
        <w:spacing w:after="120"/>
        <w:ind w:left="360"/>
        <w:jc w:val="both"/>
        <w:rPr>
          <w:rFonts w:ascii="Tahoma" w:hAnsi="Tahoma" w:cs="Tahoma"/>
          <w:b w:val="0"/>
          <w:sz w:val="20"/>
        </w:rPr>
      </w:pPr>
      <w:r w:rsidRPr="00295372">
        <w:rPr>
          <w:rFonts w:ascii="Tahoma" w:hAnsi="Tahoma" w:cs="Tahoma"/>
          <w:b w:val="0"/>
          <w:sz w:val="20"/>
        </w:rPr>
        <w:t>Sumy ubezpieczenia auto-casco podane zostały wraz z wyposażeniem dodatkowym (w tym wykonaniem napisów/znaków na pojeździe), jeżeli takie występują, chyba że w SIWZ wyraźnie wyodrębniono sumę ubezpieczenia wyposażenia dodatkowego.</w:t>
      </w:r>
    </w:p>
    <w:p w:rsidR="002D1A75" w:rsidRPr="00295372" w:rsidRDefault="002D1A75" w:rsidP="002D1A75">
      <w:pPr>
        <w:pStyle w:val="Tekstpodstawowywcity2"/>
        <w:tabs>
          <w:tab w:val="left" w:pos="3264"/>
        </w:tabs>
        <w:ind w:left="0"/>
        <w:jc w:val="both"/>
        <w:rPr>
          <w:rFonts w:ascii="Tahoma" w:hAnsi="Tahoma" w:cs="Tahoma"/>
          <w:b w:val="0"/>
          <w:iCs/>
          <w:spacing w:val="20"/>
          <w:sz w:val="20"/>
        </w:rPr>
      </w:pPr>
      <w:r w:rsidRPr="00295372">
        <w:rPr>
          <w:rFonts w:ascii="Tahoma" w:hAnsi="Tahoma" w:cs="Tahoma"/>
          <w:b w:val="0"/>
          <w:iCs/>
          <w:spacing w:val="20"/>
          <w:sz w:val="20"/>
        </w:rPr>
        <w:tab/>
      </w:r>
    </w:p>
    <w:p w:rsidR="002D1A75" w:rsidRPr="0048507A" w:rsidRDefault="002D1A75" w:rsidP="000654D9">
      <w:pPr>
        <w:pStyle w:val="Tekstpodstawowywcity2"/>
        <w:numPr>
          <w:ilvl w:val="0"/>
          <w:numId w:val="87"/>
        </w:numPr>
        <w:tabs>
          <w:tab w:val="left" w:pos="3264"/>
        </w:tabs>
        <w:jc w:val="both"/>
        <w:rPr>
          <w:rFonts w:ascii="Tahoma" w:hAnsi="Tahoma" w:cs="Tahoma"/>
          <w:iCs/>
          <w:color w:val="FF0000"/>
          <w:sz w:val="20"/>
        </w:rPr>
      </w:pPr>
      <w:r w:rsidRPr="00295372">
        <w:rPr>
          <w:rFonts w:ascii="Tahoma" w:hAnsi="Tahoma" w:cs="Tahoma"/>
          <w:iCs/>
          <w:sz w:val="20"/>
        </w:rPr>
        <w:t>Okres ubezpieczenia:</w:t>
      </w:r>
      <w:r w:rsidRPr="00295372">
        <w:rPr>
          <w:rFonts w:ascii="Tahoma" w:hAnsi="Tahoma" w:cs="Tahoma"/>
          <w:b w:val="0"/>
          <w:iCs/>
          <w:sz w:val="20"/>
        </w:rPr>
        <w:t xml:space="preserve"> okres ubezpieczenia dla każdego z pojazdów wynosi </w:t>
      </w:r>
      <w:r w:rsidR="00295372" w:rsidRPr="00295372">
        <w:rPr>
          <w:rFonts w:ascii="Tahoma" w:hAnsi="Tahoma" w:cs="Tahoma"/>
          <w:b w:val="0"/>
          <w:iCs/>
          <w:sz w:val="20"/>
        </w:rPr>
        <w:t xml:space="preserve">48 </w:t>
      </w:r>
      <w:r w:rsidRPr="00295372">
        <w:rPr>
          <w:rFonts w:ascii="Tahoma" w:hAnsi="Tahoma" w:cs="Tahoma"/>
          <w:b w:val="0"/>
          <w:iCs/>
          <w:sz w:val="20"/>
        </w:rPr>
        <w:t xml:space="preserve">miesięcy w podziale na </w:t>
      </w:r>
      <w:r w:rsidR="00295372" w:rsidRPr="00295372">
        <w:rPr>
          <w:rFonts w:ascii="Tahoma" w:hAnsi="Tahoma" w:cs="Tahoma"/>
          <w:b w:val="0"/>
          <w:iCs/>
          <w:sz w:val="20"/>
        </w:rPr>
        <w:t>4</w:t>
      </w:r>
      <w:r w:rsidRPr="00295372">
        <w:rPr>
          <w:rFonts w:ascii="Tahoma" w:hAnsi="Tahoma" w:cs="Tahoma"/>
          <w:b w:val="0"/>
          <w:iCs/>
          <w:sz w:val="20"/>
        </w:rPr>
        <w:t xml:space="preserve"> dwunastomiesięczne okresy polisowe, </w:t>
      </w:r>
      <w:r w:rsidRPr="00295372">
        <w:rPr>
          <w:rFonts w:ascii="Tahoma" w:hAnsi="Tahoma" w:cs="Tahoma"/>
          <w:b w:val="0"/>
          <w:sz w:val="20"/>
        </w:rPr>
        <w:t xml:space="preserve">z zastrzeżeniem pojazdów wolnobieżnych. W odniesieniu do pojazdów wolnobieżnych okres ubezpieczenia </w:t>
      </w:r>
      <w:r w:rsidRPr="00295372">
        <w:rPr>
          <w:rFonts w:ascii="Tahoma" w:hAnsi="Tahoma" w:cs="Tahoma"/>
          <w:b w:val="0"/>
          <w:bCs/>
          <w:sz w:val="20"/>
        </w:rPr>
        <w:t xml:space="preserve">(okres polisowy) </w:t>
      </w:r>
      <w:r w:rsidRPr="00295372">
        <w:rPr>
          <w:rFonts w:ascii="Tahoma" w:hAnsi="Tahoma" w:cs="Tahoma"/>
          <w:b w:val="0"/>
          <w:sz w:val="20"/>
        </w:rPr>
        <w:t xml:space="preserve"> może być krótszy niż 12 miesięcy, jednakże nie krótszy niż </w:t>
      </w:r>
      <w:r w:rsidRPr="00FD7A79">
        <w:rPr>
          <w:rFonts w:ascii="Tahoma" w:hAnsi="Tahoma" w:cs="Tahoma"/>
          <w:b w:val="0"/>
          <w:sz w:val="20"/>
        </w:rPr>
        <w:t>wynika to z ustawy z dnia 22 maja 2003 r. o ubezpieczeniach obowiązkowych, Ubezpieczeniowym Funduszu Gwarancyjnym i Polskim Biurze</w:t>
      </w:r>
      <w:r w:rsidRPr="00FD7A79">
        <w:rPr>
          <w:rFonts w:ascii="Tahoma" w:hAnsi="Tahoma" w:cs="Tahoma"/>
          <w:b w:val="0"/>
          <w:color w:val="FF0000"/>
          <w:sz w:val="20"/>
        </w:rPr>
        <w:t xml:space="preserve"> </w:t>
      </w:r>
      <w:r w:rsidRPr="00FD7A79">
        <w:rPr>
          <w:rFonts w:ascii="Tahoma" w:hAnsi="Tahoma" w:cs="Tahoma"/>
          <w:b w:val="0"/>
          <w:sz w:val="20"/>
        </w:rPr>
        <w:t>Ubezpieczycieli Komunikacyjnych (</w:t>
      </w:r>
      <w:proofErr w:type="spellStart"/>
      <w:r w:rsidRPr="00FD7A79">
        <w:rPr>
          <w:rFonts w:ascii="Tahoma" w:hAnsi="Tahoma" w:cs="Tahoma"/>
          <w:b w:val="0"/>
          <w:sz w:val="20"/>
        </w:rPr>
        <w:t>t.j</w:t>
      </w:r>
      <w:proofErr w:type="spellEnd"/>
      <w:r w:rsidRPr="00FD7A79">
        <w:rPr>
          <w:rFonts w:ascii="Tahoma" w:hAnsi="Tahoma" w:cs="Tahoma"/>
          <w:b w:val="0"/>
          <w:sz w:val="20"/>
        </w:rPr>
        <w:t>. Dz. U. z 201</w:t>
      </w:r>
      <w:r w:rsidR="00FD7A79" w:rsidRPr="00FD7A79">
        <w:rPr>
          <w:rFonts w:ascii="Tahoma" w:hAnsi="Tahoma" w:cs="Tahoma"/>
          <w:b w:val="0"/>
          <w:sz w:val="20"/>
        </w:rPr>
        <w:t>9 r. poz. 2214</w:t>
      </w:r>
      <w:r w:rsidRPr="00FD7A79">
        <w:rPr>
          <w:rFonts w:ascii="Tahoma" w:hAnsi="Tahoma" w:cs="Tahoma"/>
          <w:b w:val="0"/>
          <w:sz w:val="20"/>
        </w:rPr>
        <w:t xml:space="preserve">, z </w:t>
      </w:r>
      <w:proofErr w:type="spellStart"/>
      <w:r w:rsidRPr="00FD7A79">
        <w:rPr>
          <w:rFonts w:ascii="Tahoma" w:hAnsi="Tahoma" w:cs="Tahoma"/>
          <w:b w:val="0"/>
          <w:sz w:val="20"/>
        </w:rPr>
        <w:t>późn</w:t>
      </w:r>
      <w:proofErr w:type="spellEnd"/>
      <w:r w:rsidRPr="00FD7A79">
        <w:rPr>
          <w:rFonts w:ascii="Tahoma" w:hAnsi="Tahoma" w:cs="Tahoma"/>
          <w:b w:val="0"/>
          <w:sz w:val="20"/>
        </w:rPr>
        <w:t xml:space="preserve">. </w:t>
      </w:r>
      <w:proofErr w:type="spellStart"/>
      <w:r w:rsidRPr="00FD7A79">
        <w:rPr>
          <w:rFonts w:ascii="Tahoma" w:hAnsi="Tahoma" w:cs="Tahoma"/>
          <w:b w:val="0"/>
          <w:sz w:val="20"/>
        </w:rPr>
        <w:t>zm</w:t>
      </w:r>
      <w:proofErr w:type="spellEnd"/>
      <w:r w:rsidRPr="00FD7A79">
        <w:rPr>
          <w:rFonts w:ascii="Tahoma" w:hAnsi="Tahoma" w:cs="Tahoma"/>
          <w:b w:val="0"/>
          <w:sz w:val="20"/>
        </w:rPr>
        <w:t>)</w:t>
      </w:r>
      <w:r w:rsidRPr="00FD7A79">
        <w:rPr>
          <w:rFonts w:ascii="Tahoma" w:hAnsi="Tahoma" w:cs="Tahoma"/>
          <w:b w:val="0"/>
          <w:bCs/>
          <w:iCs/>
          <w:sz w:val="20"/>
        </w:rPr>
        <w:t xml:space="preserve">. </w:t>
      </w:r>
      <w:r w:rsidRPr="00FD7A79">
        <w:rPr>
          <w:rFonts w:ascii="Tahoma" w:hAnsi="Tahoma" w:cs="Tahoma"/>
          <w:b w:val="0"/>
          <w:bCs/>
          <w:sz w:val="20"/>
        </w:rPr>
        <w:t>P</w:t>
      </w:r>
      <w:r w:rsidRPr="00FD7A79">
        <w:rPr>
          <w:rFonts w:ascii="Tahoma" w:hAnsi="Tahoma" w:cs="Tahoma"/>
          <w:b w:val="0"/>
          <w:sz w:val="20"/>
        </w:rPr>
        <w:t xml:space="preserve">oczątek i koniec okresu ubezpieczenia dla poszczególnych pojazdów podane są </w:t>
      </w:r>
      <w:r w:rsidRPr="00FD7A79">
        <w:rPr>
          <w:rFonts w:ascii="Tahoma" w:hAnsi="Tahoma" w:cs="Tahoma"/>
          <w:sz w:val="20"/>
        </w:rPr>
        <w:t>załączniku D</w:t>
      </w:r>
      <w:r w:rsidRPr="00FD7A79">
        <w:rPr>
          <w:rFonts w:ascii="Tahoma" w:hAnsi="Tahoma" w:cs="Tahoma"/>
          <w:b w:val="0"/>
          <w:sz w:val="20"/>
        </w:rPr>
        <w:t xml:space="preserve"> do SIWZ.</w:t>
      </w:r>
      <w:r w:rsidR="00295372" w:rsidRPr="00FD7A79">
        <w:rPr>
          <w:rFonts w:ascii="Tahoma" w:hAnsi="Tahoma" w:cs="Tahoma"/>
          <w:b w:val="0"/>
          <w:sz w:val="20"/>
        </w:rPr>
        <w:br/>
      </w:r>
      <w:r w:rsidRPr="00FD7A79">
        <w:rPr>
          <w:rFonts w:ascii="Tahoma" w:hAnsi="Tahoma" w:cs="Tahoma"/>
          <w:b w:val="0"/>
          <w:bCs/>
          <w:sz w:val="20"/>
        </w:rPr>
        <w:t>W przypadku pojazdów włączanych do ubezpieczenia w czasie trwania umowy generalnej</w:t>
      </w:r>
      <w:r w:rsidRPr="00295372">
        <w:rPr>
          <w:rFonts w:ascii="Tahoma" w:hAnsi="Tahoma" w:cs="Tahoma"/>
          <w:b w:val="0"/>
          <w:bCs/>
          <w:sz w:val="20"/>
        </w:rPr>
        <w:t xml:space="preserve"> okres ubezpieczenia dla poszczególnych pojazdów wskazywany będzie przez </w:t>
      </w:r>
      <w:r w:rsidRPr="005F63C1">
        <w:rPr>
          <w:rFonts w:ascii="Tahoma" w:hAnsi="Tahoma" w:cs="Tahoma"/>
          <w:b w:val="0"/>
          <w:bCs/>
          <w:color w:val="000000"/>
          <w:sz w:val="20"/>
        </w:rPr>
        <w:t xml:space="preserve">Ubezpieczającego, przy czym  </w:t>
      </w:r>
      <w:r w:rsidRPr="005F63C1">
        <w:rPr>
          <w:rFonts w:ascii="Tahoma" w:hAnsi="Tahoma" w:cs="Tahoma"/>
          <w:b w:val="0"/>
          <w:color w:val="000000"/>
          <w:sz w:val="20"/>
        </w:rPr>
        <w:t xml:space="preserve">początek okresu ubezpieczenia poszczególnych pojazdów będzie nie późniejszy niż </w:t>
      </w:r>
      <w:r w:rsidR="005F63C1" w:rsidRPr="005F63C1">
        <w:rPr>
          <w:rFonts w:ascii="Tahoma" w:hAnsi="Tahoma" w:cs="Tahoma"/>
          <w:b w:val="0"/>
          <w:color w:val="000000"/>
          <w:sz w:val="20"/>
        </w:rPr>
        <w:t xml:space="preserve">ostatni dzień </w:t>
      </w:r>
      <w:r w:rsidRPr="005F63C1">
        <w:rPr>
          <w:rFonts w:ascii="Tahoma" w:hAnsi="Tahoma" w:cs="Tahoma"/>
          <w:b w:val="0"/>
          <w:color w:val="000000"/>
          <w:sz w:val="20"/>
        </w:rPr>
        <w:t xml:space="preserve">obowiązywania umowy generalnej. </w:t>
      </w:r>
      <w:r w:rsidRPr="005F63C1">
        <w:rPr>
          <w:rFonts w:ascii="Tahoma" w:hAnsi="Tahoma" w:cs="Tahoma"/>
          <w:b w:val="0"/>
          <w:bCs/>
          <w:color w:val="000000"/>
          <w:sz w:val="20"/>
        </w:rPr>
        <w:t>Okres ubezpieczenia (okres polisowy) poszczególnych</w:t>
      </w:r>
      <w:r w:rsidRPr="00295372">
        <w:rPr>
          <w:rFonts w:ascii="Tahoma" w:hAnsi="Tahoma" w:cs="Tahoma"/>
          <w:b w:val="0"/>
          <w:bCs/>
          <w:sz w:val="20"/>
        </w:rPr>
        <w:t xml:space="preserve"> pojazdów włączanych do ubezpieczenia  w czasie trwania umowy może być krótszy niż 12 miesięcy (w przypadku ubezpieczenia OC wyłącznie w przypadkach dopuszczonych prawem).</w:t>
      </w:r>
    </w:p>
    <w:p w:rsidR="002D1A75" w:rsidRPr="0048507A" w:rsidRDefault="002D1A75" w:rsidP="002D1A75">
      <w:pPr>
        <w:pStyle w:val="Tekstpodstawowywcity2"/>
        <w:tabs>
          <w:tab w:val="left" w:pos="3264"/>
        </w:tabs>
        <w:ind w:left="284"/>
        <w:jc w:val="both"/>
        <w:rPr>
          <w:rFonts w:ascii="Tahoma" w:hAnsi="Tahoma" w:cs="Tahoma"/>
          <w:b w:val="0"/>
          <w:iCs/>
          <w:color w:val="FF0000"/>
          <w:spacing w:val="20"/>
          <w:sz w:val="20"/>
          <w:highlight w:val="yellow"/>
        </w:rPr>
      </w:pPr>
    </w:p>
    <w:p w:rsidR="002D1A75" w:rsidRPr="00295372" w:rsidRDefault="002D1A75" w:rsidP="000654D9">
      <w:pPr>
        <w:pStyle w:val="Tekstpodstawowywcity2"/>
        <w:numPr>
          <w:ilvl w:val="0"/>
          <w:numId w:val="87"/>
        </w:numPr>
        <w:tabs>
          <w:tab w:val="left" w:pos="3264"/>
        </w:tabs>
        <w:jc w:val="both"/>
        <w:rPr>
          <w:rFonts w:ascii="Tahoma" w:hAnsi="Tahoma" w:cs="Tahoma"/>
          <w:iCs/>
          <w:spacing w:val="20"/>
          <w:sz w:val="20"/>
          <w:u w:val="single"/>
        </w:rPr>
      </w:pPr>
      <w:r w:rsidRPr="00295372">
        <w:rPr>
          <w:rFonts w:ascii="Tahoma" w:hAnsi="Tahoma" w:cs="Tahoma"/>
          <w:sz w:val="20"/>
          <w:u w:val="single"/>
        </w:rPr>
        <w:t>Zakres ubezpieczenia.</w:t>
      </w:r>
    </w:p>
    <w:p w:rsidR="002D1A75" w:rsidRPr="0048507A" w:rsidRDefault="002D1A75" w:rsidP="002D1A75">
      <w:pPr>
        <w:pStyle w:val="Tekstpodstawowywcity2"/>
        <w:ind w:left="0"/>
        <w:jc w:val="both"/>
        <w:rPr>
          <w:rFonts w:ascii="Tahoma" w:hAnsi="Tahoma" w:cs="Tahoma"/>
          <w:b w:val="0"/>
          <w:iCs/>
          <w:color w:val="FF0000"/>
          <w:sz w:val="20"/>
          <w:highlight w:val="yellow"/>
          <w:u w:val="single"/>
        </w:rPr>
      </w:pPr>
    </w:p>
    <w:p w:rsidR="002D1A75" w:rsidRPr="00295372" w:rsidRDefault="002D1A75" w:rsidP="002D1A75">
      <w:pPr>
        <w:pStyle w:val="Tekstpodstawowywcity2"/>
        <w:ind w:left="0"/>
        <w:jc w:val="both"/>
        <w:rPr>
          <w:rFonts w:ascii="Tahoma" w:hAnsi="Tahoma" w:cs="Tahoma"/>
          <w:iCs/>
          <w:spacing w:val="20"/>
          <w:sz w:val="20"/>
          <w:u w:val="single"/>
        </w:rPr>
      </w:pPr>
      <w:r w:rsidRPr="00295372">
        <w:rPr>
          <w:rFonts w:ascii="Tahoma" w:hAnsi="Tahoma" w:cs="Tahoma"/>
          <w:iCs/>
          <w:sz w:val="20"/>
          <w:u w:val="single"/>
        </w:rPr>
        <w:t>3.1) Warunki szczegółowe</w:t>
      </w:r>
      <w:r w:rsidRPr="00295372">
        <w:rPr>
          <w:rFonts w:ascii="Tahoma" w:hAnsi="Tahoma" w:cs="Tahoma"/>
          <w:iCs/>
          <w:spacing w:val="20"/>
          <w:sz w:val="20"/>
          <w:u w:val="single"/>
        </w:rPr>
        <w:t xml:space="preserve"> do AC</w:t>
      </w:r>
    </w:p>
    <w:p w:rsidR="002D1A75" w:rsidRPr="00295372" w:rsidRDefault="002D1A75" w:rsidP="000654D9">
      <w:pPr>
        <w:pStyle w:val="Tekstpodstawowywcity2"/>
        <w:numPr>
          <w:ilvl w:val="0"/>
          <w:numId w:val="69"/>
        </w:numPr>
        <w:jc w:val="both"/>
        <w:rPr>
          <w:rFonts w:ascii="Tahoma" w:hAnsi="Tahoma" w:cs="Tahoma"/>
          <w:b w:val="0"/>
          <w:sz w:val="20"/>
        </w:rPr>
      </w:pPr>
      <w:r w:rsidRPr="00295372">
        <w:rPr>
          <w:rFonts w:ascii="Tahoma" w:hAnsi="Tahoma" w:cs="Tahoma"/>
          <w:sz w:val="20"/>
        </w:rPr>
        <w:t>Zakres terytorialny:</w:t>
      </w:r>
      <w:r w:rsidRPr="00295372">
        <w:rPr>
          <w:rFonts w:ascii="Tahoma" w:hAnsi="Tahoma" w:cs="Tahoma"/>
          <w:b w:val="0"/>
          <w:sz w:val="20"/>
        </w:rPr>
        <w:t xml:space="preserve"> Polska + Europa (w przypadku ryzyka KR dopuszcza się wyłączenie krajów: Rosja,</w:t>
      </w:r>
      <w:r w:rsidRPr="00295372">
        <w:rPr>
          <w:rFonts w:ascii="Tahoma" w:hAnsi="Tahoma" w:cs="Tahoma"/>
          <w:sz w:val="20"/>
        </w:rPr>
        <w:t xml:space="preserve"> </w:t>
      </w:r>
      <w:r w:rsidRPr="00295372">
        <w:rPr>
          <w:rFonts w:ascii="Tahoma" w:hAnsi="Tahoma" w:cs="Tahoma"/>
          <w:b w:val="0"/>
          <w:sz w:val="20"/>
        </w:rPr>
        <w:t>Białoruś, Ukraina i Mołdawia).</w:t>
      </w:r>
    </w:p>
    <w:p w:rsidR="002D1A75" w:rsidRPr="00295372" w:rsidRDefault="002D1A75" w:rsidP="000654D9">
      <w:pPr>
        <w:pStyle w:val="Tekstpodstawowywcity2"/>
        <w:numPr>
          <w:ilvl w:val="0"/>
          <w:numId w:val="69"/>
        </w:numPr>
        <w:jc w:val="both"/>
        <w:rPr>
          <w:rFonts w:ascii="Tahoma" w:hAnsi="Tahoma" w:cs="Tahoma"/>
          <w:b w:val="0"/>
          <w:sz w:val="20"/>
        </w:rPr>
      </w:pPr>
      <w:r w:rsidRPr="00295372">
        <w:rPr>
          <w:rFonts w:ascii="Tahoma" w:hAnsi="Tahoma" w:cs="Tahoma"/>
          <w:sz w:val="20"/>
        </w:rPr>
        <w:t>Zakres ochrony:</w:t>
      </w:r>
      <w:r w:rsidRPr="00295372">
        <w:rPr>
          <w:rFonts w:ascii="Tahoma" w:hAnsi="Tahoma" w:cs="Tahoma"/>
          <w:b w:val="0"/>
          <w:sz w:val="20"/>
        </w:rPr>
        <w:t xml:space="preserve"> </w:t>
      </w:r>
    </w:p>
    <w:p w:rsidR="002D1A75" w:rsidRPr="00295372" w:rsidRDefault="002D1A75" w:rsidP="002D1A75">
      <w:pPr>
        <w:pStyle w:val="Tekstpodstawowywcity2"/>
        <w:ind w:left="280" w:firstLine="287"/>
        <w:jc w:val="both"/>
        <w:rPr>
          <w:rFonts w:ascii="Tahoma" w:hAnsi="Tahoma" w:cs="Tahoma"/>
          <w:b w:val="0"/>
          <w:sz w:val="20"/>
        </w:rPr>
      </w:pPr>
      <w:r w:rsidRPr="00295372">
        <w:rPr>
          <w:rFonts w:ascii="Tahoma" w:hAnsi="Tahoma" w:cs="Tahoma"/>
          <w:b w:val="0"/>
          <w:sz w:val="20"/>
        </w:rPr>
        <w:t>Na warunkach wszystkich ryzyk  - zgodnie z poniższym zakresem.</w:t>
      </w:r>
    </w:p>
    <w:p w:rsidR="002D1A75" w:rsidRPr="00295372" w:rsidRDefault="002D1A75" w:rsidP="002D1A75">
      <w:pPr>
        <w:pStyle w:val="Tekstpodstawowywcity2"/>
        <w:ind w:left="567" w:hanging="425"/>
        <w:jc w:val="both"/>
        <w:rPr>
          <w:rFonts w:ascii="Tahoma" w:hAnsi="Tahoma" w:cs="Tahoma"/>
          <w:b w:val="0"/>
          <w:sz w:val="20"/>
          <w:highlight w:val="yellow"/>
        </w:rPr>
      </w:pPr>
      <w:r w:rsidRPr="00295372">
        <w:rPr>
          <w:rFonts w:ascii="Tahoma" w:hAnsi="Tahoma" w:cs="Tahoma"/>
          <w:b w:val="0"/>
          <w:sz w:val="20"/>
        </w:rPr>
        <w:t xml:space="preserve"> (1) O ile OWU nie stanowią korzystniej dla ubezpieczonego ochroną ubezpieczeniową objęte są szkody polegające na uszkodzeniu, zniszczeniu lub utracie pojazdu, jego części lub wyposażenia </w:t>
      </w:r>
      <w:r w:rsidRPr="00295372">
        <w:rPr>
          <w:rFonts w:ascii="Tahoma" w:hAnsi="Tahoma" w:cs="Tahoma"/>
          <w:b w:val="0"/>
          <w:bCs/>
          <w:sz w:val="20"/>
        </w:rPr>
        <w:t xml:space="preserve">(w tym wyposażenia dodatkowego, jeżeli takie występuje) wskutek wszelkich zdarzeń niezależnych od woli ubezpieczonego lub osoby uprawnionej do korzystania z pojazdu, a w szczególności szkody powstałe </w:t>
      </w:r>
      <w:r w:rsidRPr="00295372">
        <w:rPr>
          <w:rFonts w:ascii="Tahoma" w:hAnsi="Tahoma" w:cs="Tahoma"/>
          <w:b w:val="0"/>
          <w:sz w:val="20"/>
        </w:rPr>
        <w:t xml:space="preserve">wskutek: zderzenia z innymi pojazdami, osobami, zwierzętami, przedmiotami  z zewnątrz pojazdu, wjechania w nierówność na drodze, uszkodzenia przez osoby trzecie (w tym włamania, wybicie szyb), pożaru, wybuchu, zatopienia, powodzi, uderzenia pioruna, opadów atmosferycznych, w tym gradu, huraganu, </w:t>
      </w:r>
      <w:r w:rsidRPr="00295372">
        <w:rPr>
          <w:rFonts w:ascii="Tahoma" w:hAnsi="Tahoma" w:cs="Tahoma"/>
          <w:b w:val="0"/>
          <w:bCs/>
          <w:sz w:val="20"/>
        </w:rPr>
        <w:t xml:space="preserve">osuwania lub zapadania się ziemi </w:t>
      </w:r>
      <w:r w:rsidRPr="00295372">
        <w:rPr>
          <w:rFonts w:ascii="Tahoma" w:hAnsi="Tahoma" w:cs="Tahoma"/>
          <w:b w:val="0"/>
          <w:sz w:val="20"/>
        </w:rPr>
        <w:t xml:space="preserve">oraz nagłego działania innych sił przyrody niezależnie od miejsca ich powstania, nagłego działania czynnika termicznego lub chemicznego z zewnątrz i wewnątrz pojazdu, kradzieży pojazdu lub jego części </w:t>
      </w:r>
      <w:r w:rsidRPr="00295372">
        <w:rPr>
          <w:rFonts w:ascii="Tahoma" w:hAnsi="Tahoma" w:cs="Tahoma"/>
          <w:b w:val="0"/>
          <w:bCs/>
          <w:sz w:val="20"/>
        </w:rPr>
        <w:t>bądź wyposażenia</w:t>
      </w:r>
      <w:r w:rsidRPr="00295372">
        <w:rPr>
          <w:rFonts w:ascii="Tahoma" w:hAnsi="Tahoma" w:cs="Tahoma"/>
          <w:b w:val="0"/>
          <w:sz w:val="20"/>
        </w:rPr>
        <w:t>, uszkodzenia wnętrza pojazdu przez osoby przewożone w ramach udzielanej pomocy medycznej, uszkodzenia powstałe w następstwie zabrania pojazdu w celu krótkotrwałego użycia, uszkodzenia szyb z zewnątrz i wewnątrz pojazdu. Ochroną objęte są  szkody powstałe podczas ruchu pojazdu, jego pracy i postoju.</w:t>
      </w:r>
    </w:p>
    <w:p w:rsidR="002D1A75" w:rsidRPr="00295372" w:rsidRDefault="002D1A75" w:rsidP="002D1A75">
      <w:pPr>
        <w:pStyle w:val="Tekstpodstawowywcity2"/>
        <w:tabs>
          <w:tab w:val="left" w:pos="142"/>
          <w:tab w:val="left" w:pos="3907"/>
        </w:tabs>
        <w:spacing w:before="120"/>
        <w:ind w:left="142"/>
        <w:jc w:val="both"/>
        <w:rPr>
          <w:rFonts w:ascii="Tahoma" w:hAnsi="Tahoma" w:cs="Tahoma"/>
          <w:b w:val="0"/>
          <w:bCs/>
          <w:sz w:val="20"/>
        </w:rPr>
      </w:pPr>
      <w:r w:rsidRPr="00295372">
        <w:rPr>
          <w:rFonts w:ascii="Tahoma" w:hAnsi="Tahoma" w:cs="Tahoma"/>
          <w:b w:val="0"/>
          <w:bCs/>
          <w:sz w:val="20"/>
        </w:rPr>
        <w:t>(2) Z ochrony ubezpieczeniowej wyłączone są szkody:</w:t>
      </w:r>
    </w:p>
    <w:p w:rsidR="002D1A75" w:rsidRPr="00295372" w:rsidRDefault="002D1A75" w:rsidP="000654D9">
      <w:pPr>
        <w:pStyle w:val="Tekstpodstawowywcity2"/>
        <w:numPr>
          <w:ilvl w:val="0"/>
          <w:numId w:val="81"/>
        </w:numPr>
        <w:tabs>
          <w:tab w:val="left" w:pos="709"/>
        </w:tabs>
        <w:jc w:val="both"/>
        <w:rPr>
          <w:rFonts w:ascii="Tahoma" w:hAnsi="Tahoma" w:cs="Tahoma"/>
          <w:b w:val="0"/>
          <w:bCs/>
          <w:sz w:val="20"/>
        </w:rPr>
      </w:pPr>
      <w:r w:rsidRPr="00295372">
        <w:rPr>
          <w:rFonts w:ascii="Tahoma" w:hAnsi="Tahoma" w:cs="Tahoma"/>
          <w:b w:val="0"/>
          <w:bCs/>
          <w:sz w:val="20"/>
        </w:rPr>
        <w:lastRenderedPageBreak/>
        <w:t>spowodowane umyślnie lub wskutek rażącego niedbalstwa przez ubezpieczonego, ubezpieczającego lub osobę uprawnioną do korzystania z pojazdu, chyba że w razie rażącego niedbalstwa zapłata odszkodowania odpowiada w danych okolicznościach względom słuszności,</w:t>
      </w:r>
    </w:p>
    <w:p w:rsidR="002D1A75" w:rsidRPr="00295372" w:rsidRDefault="002D1A75" w:rsidP="000654D9">
      <w:pPr>
        <w:pStyle w:val="Tekstpodstawowywcity2"/>
        <w:numPr>
          <w:ilvl w:val="0"/>
          <w:numId w:val="81"/>
        </w:numPr>
        <w:tabs>
          <w:tab w:val="left" w:pos="709"/>
        </w:tabs>
        <w:jc w:val="both"/>
        <w:rPr>
          <w:rFonts w:ascii="Tahoma" w:hAnsi="Tahoma" w:cs="Tahoma"/>
          <w:b w:val="0"/>
          <w:bCs/>
          <w:sz w:val="20"/>
        </w:rPr>
      </w:pPr>
      <w:r w:rsidRPr="00295372">
        <w:rPr>
          <w:rFonts w:ascii="Tahoma" w:hAnsi="Tahoma" w:cs="Tahoma"/>
          <w:b w:val="0"/>
          <w:bCs/>
          <w:sz w:val="20"/>
        </w:rPr>
        <w:t>spowodowane działaniami wojennymi lub czynnym udziałem pojazdu w zamieszkach, rozruchach, aktach terroryzmu lub sabotażu  bądź w akcjach protestacyjnych, blokadach dróg, strajkach itp.</w:t>
      </w:r>
    </w:p>
    <w:p w:rsidR="002D1A75" w:rsidRPr="00295372" w:rsidRDefault="002D1A75" w:rsidP="000654D9">
      <w:pPr>
        <w:pStyle w:val="Tekstpodstawowywcity2"/>
        <w:numPr>
          <w:ilvl w:val="0"/>
          <w:numId w:val="81"/>
        </w:numPr>
        <w:tabs>
          <w:tab w:val="left" w:pos="709"/>
        </w:tabs>
        <w:jc w:val="both"/>
        <w:rPr>
          <w:rFonts w:ascii="Tahoma" w:hAnsi="Tahoma" w:cs="Tahoma"/>
          <w:b w:val="0"/>
          <w:bCs/>
          <w:sz w:val="20"/>
        </w:rPr>
      </w:pPr>
      <w:r w:rsidRPr="00295372">
        <w:rPr>
          <w:rFonts w:ascii="Tahoma" w:hAnsi="Tahoma" w:cs="Tahoma"/>
          <w:b w:val="0"/>
          <w:bCs/>
          <w:sz w:val="20"/>
        </w:rPr>
        <w:t>powstałe wskutek użycia pojazdu  w związku z obowiązkowymi świadczeniami na rzecz wojska lub policji,</w:t>
      </w:r>
    </w:p>
    <w:p w:rsidR="002D1A75" w:rsidRPr="00295372" w:rsidRDefault="002D1A75" w:rsidP="000654D9">
      <w:pPr>
        <w:pStyle w:val="Tekstpodstawowywcity2"/>
        <w:numPr>
          <w:ilvl w:val="0"/>
          <w:numId w:val="81"/>
        </w:numPr>
        <w:tabs>
          <w:tab w:val="left" w:pos="709"/>
        </w:tabs>
        <w:jc w:val="both"/>
        <w:rPr>
          <w:rFonts w:ascii="Tahoma" w:hAnsi="Tahoma" w:cs="Tahoma"/>
          <w:b w:val="0"/>
          <w:bCs/>
          <w:sz w:val="20"/>
        </w:rPr>
      </w:pPr>
      <w:r w:rsidRPr="00295372">
        <w:rPr>
          <w:rFonts w:ascii="Tahoma" w:hAnsi="Tahoma" w:cs="Tahoma"/>
          <w:b w:val="0"/>
          <w:bCs/>
          <w:sz w:val="20"/>
        </w:rPr>
        <w:t>eksploatacyjne, w tym wynikające z naturalnego zużycia,</w:t>
      </w:r>
    </w:p>
    <w:p w:rsidR="002D1A75" w:rsidRPr="00295372" w:rsidRDefault="002D1A75" w:rsidP="000654D9">
      <w:pPr>
        <w:pStyle w:val="Tekstpodstawowywcity2"/>
        <w:numPr>
          <w:ilvl w:val="0"/>
          <w:numId w:val="81"/>
        </w:numPr>
        <w:tabs>
          <w:tab w:val="left" w:pos="709"/>
        </w:tabs>
        <w:jc w:val="both"/>
        <w:rPr>
          <w:rFonts w:ascii="Tahoma" w:hAnsi="Tahoma" w:cs="Tahoma"/>
          <w:b w:val="0"/>
          <w:bCs/>
          <w:sz w:val="20"/>
        </w:rPr>
      </w:pPr>
      <w:r w:rsidRPr="00295372">
        <w:rPr>
          <w:rFonts w:ascii="Tahoma" w:hAnsi="Tahoma" w:cs="Tahoma"/>
          <w:b w:val="0"/>
          <w:bCs/>
          <w:sz w:val="20"/>
        </w:rPr>
        <w:t>polegające na awarii (rozumianej jako nagłe zdarzenie uniemożliwiające prawidłowe działanie lub powodujące całkowite unieruchomienie ubezpieczonego pojazdu spowodowane przypadkami wynikającymi z przyczyn wewnętrznych pojazdu),</w:t>
      </w:r>
    </w:p>
    <w:p w:rsidR="002D1A75" w:rsidRPr="00295372" w:rsidRDefault="002D1A75" w:rsidP="000654D9">
      <w:pPr>
        <w:pStyle w:val="Tekstpodstawowywcity2"/>
        <w:numPr>
          <w:ilvl w:val="0"/>
          <w:numId w:val="81"/>
        </w:numPr>
        <w:tabs>
          <w:tab w:val="left" w:pos="709"/>
        </w:tabs>
        <w:jc w:val="both"/>
        <w:rPr>
          <w:rFonts w:ascii="Tahoma" w:hAnsi="Tahoma" w:cs="Tahoma"/>
          <w:b w:val="0"/>
          <w:bCs/>
          <w:sz w:val="20"/>
        </w:rPr>
      </w:pPr>
      <w:r w:rsidRPr="00295372">
        <w:rPr>
          <w:rFonts w:ascii="Tahoma" w:hAnsi="Tahoma" w:cs="Tahoma"/>
          <w:b w:val="0"/>
          <w:bCs/>
          <w:sz w:val="20"/>
        </w:rPr>
        <w:t>polegające na zniszczeniu lub uszkodzeniu ogumienia, z zastrzeżeniem że ubezpieczeniem objęte są szkody w ogumieniu powstałe jednocześnie z uszkodzeniem lub zniszczeniem innych części pojazdu, objętych ochroną ubezpieczeniową bądź powstałych wskutek działania osób trzecich.</w:t>
      </w:r>
    </w:p>
    <w:p w:rsidR="002D1A75" w:rsidRPr="00295372" w:rsidRDefault="002D1A75" w:rsidP="002D1A75">
      <w:pPr>
        <w:pStyle w:val="Tekstpodstawowywcity2"/>
        <w:tabs>
          <w:tab w:val="left" w:pos="567"/>
          <w:tab w:val="left" w:pos="3907"/>
        </w:tabs>
        <w:spacing w:before="120"/>
        <w:ind w:left="567"/>
        <w:jc w:val="both"/>
        <w:rPr>
          <w:rFonts w:ascii="Tahoma" w:hAnsi="Tahoma" w:cs="Tahoma"/>
          <w:b w:val="0"/>
          <w:bCs/>
          <w:sz w:val="20"/>
        </w:rPr>
      </w:pPr>
      <w:r w:rsidRPr="00295372">
        <w:rPr>
          <w:rFonts w:ascii="Tahoma" w:hAnsi="Tahoma" w:cs="Tahoma"/>
          <w:b w:val="0"/>
          <w:bCs/>
          <w:sz w:val="20"/>
        </w:rPr>
        <w:t>Dopuszcza się inne dodatkowe wyłączenia z ochrony ubezpieczeniowej określone w ogólnych warunkach ubezpieczenia ubezpieczyciela (bądź innych wzorcach umów) ubezpieczyciela, z zastrzeżeniem postanowień niniejszej SIWZ.</w:t>
      </w:r>
    </w:p>
    <w:p w:rsidR="002D1A75" w:rsidRPr="0048507A" w:rsidRDefault="002D1A75" w:rsidP="002D1A75">
      <w:pPr>
        <w:pStyle w:val="Tekstpodstawowywcity2"/>
        <w:tabs>
          <w:tab w:val="left" w:pos="567"/>
          <w:tab w:val="left" w:pos="3907"/>
        </w:tabs>
        <w:ind w:left="567"/>
        <w:jc w:val="both"/>
        <w:rPr>
          <w:rFonts w:ascii="Tahoma" w:hAnsi="Tahoma" w:cs="Tahoma"/>
          <w:b w:val="0"/>
          <w:bCs/>
          <w:color w:val="FF0000"/>
          <w:sz w:val="20"/>
        </w:rPr>
      </w:pPr>
    </w:p>
    <w:p w:rsidR="002D1A75" w:rsidRPr="00295372" w:rsidRDefault="002D1A75" w:rsidP="002D1A75">
      <w:pPr>
        <w:pStyle w:val="Tekstpodstawowywcity2"/>
        <w:tabs>
          <w:tab w:val="left" w:pos="3907"/>
        </w:tabs>
        <w:ind w:left="567" w:hanging="425"/>
        <w:jc w:val="both"/>
        <w:rPr>
          <w:rFonts w:ascii="Tahoma" w:hAnsi="Tahoma" w:cs="Tahoma"/>
          <w:b w:val="0"/>
          <w:sz w:val="20"/>
        </w:rPr>
      </w:pPr>
      <w:r w:rsidRPr="00295372">
        <w:rPr>
          <w:rFonts w:ascii="Tahoma" w:hAnsi="Tahoma" w:cs="Tahoma"/>
          <w:b w:val="0"/>
          <w:sz w:val="20"/>
        </w:rPr>
        <w:t xml:space="preserve">(3) Ubezpieczyciel nie będzie stosował </w:t>
      </w:r>
      <w:proofErr w:type="spellStart"/>
      <w:r w:rsidRPr="00295372">
        <w:rPr>
          <w:rFonts w:ascii="Tahoma" w:hAnsi="Tahoma" w:cs="Tahoma"/>
          <w:b w:val="0"/>
          <w:sz w:val="20"/>
        </w:rPr>
        <w:t>wyłączeń</w:t>
      </w:r>
      <w:proofErr w:type="spellEnd"/>
      <w:r w:rsidRPr="00295372">
        <w:rPr>
          <w:rFonts w:ascii="Tahoma" w:hAnsi="Tahoma" w:cs="Tahoma"/>
          <w:b w:val="0"/>
          <w:sz w:val="20"/>
        </w:rPr>
        <w:t xml:space="preserve"> lub ograniczeń odpowiedzialności, gdy do szkody doszło:</w:t>
      </w:r>
    </w:p>
    <w:p w:rsidR="002D1A75" w:rsidRPr="00295372" w:rsidRDefault="002D1A75" w:rsidP="000654D9">
      <w:pPr>
        <w:pStyle w:val="Tekstpodstawowywcity2"/>
        <w:numPr>
          <w:ilvl w:val="0"/>
          <w:numId w:val="82"/>
        </w:numPr>
        <w:tabs>
          <w:tab w:val="left" w:pos="709"/>
        </w:tabs>
        <w:jc w:val="both"/>
        <w:rPr>
          <w:rFonts w:ascii="Tahoma" w:hAnsi="Tahoma" w:cs="Tahoma"/>
          <w:b w:val="0"/>
          <w:sz w:val="20"/>
        </w:rPr>
      </w:pPr>
      <w:r w:rsidRPr="00295372">
        <w:rPr>
          <w:rFonts w:ascii="Tahoma" w:hAnsi="Tahoma" w:cs="Tahoma"/>
          <w:b w:val="0"/>
          <w:sz w:val="20"/>
        </w:rPr>
        <w:t>wskutek przekroczenia lub nieprzestrzegania przepisów ruchu drogowego,</w:t>
      </w:r>
    </w:p>
    <w:p w:rsidR="002D1A75" w:rsidRPr="00295372" w:rsidRDefault="002D1A75" w:rsidP="000654D9">
      <w:pPr>
        <w:pStyle w:val="Tekstpodstawowywcity2"/>
        <w:numPr>
          <w:ilvl w:val="0"/>
          <w:numId w:val="82"/>
        </w:numPr>
        <w:tabs>
          <w:tab w:val="left" w:pos="709"/>
        </w:tabs>
        <w:jc w:val="both"/>
        <w:rPr>
          <w:rFonts w:ascii="Tahoma" w:hAnsi="Tahoma" w:cs="Tahoma"/>
          <w:b w:val="0"/>
          <w:sz w:val="20"/>
        </w:rPr>
      </w:pPr>
      <w:r w:rsidRPr="00295372">
        <w:rPr>
          <w:rFonts w:ascii="Tahoma" w:hAnsi="Tahoma" w:cs="Tahoma"/>
          <w:b w:val="0"/>
          <w:sz w:val="20"/>
        </w:rPr>
        <w:t>wskutek samoczynnego otwarcia się pokrywy silnika w czasie jazdy,</w:t>
      </w:r>
    </w:p>
    <w:p w:rsidR="002D1A75" w:rsidRPr="008E0C6C" w:rsidRDefault="002D1A75" w:rsidP="000654D9">
      <w:pPr>
        <w:pStyle w:val="Tekstpodstawowywcity2"/>
        <w:numPr>
          <w:ilvl w:val="0"/>
          <w:numId w:val="82"/>
        </w:numPr>
        <w:tabs>
          <w:tab w:val="left" w:pos="709"/>
        </w:tabs>
        <w:jc w:val="both"/>
        <w:rPr>
          <w:rFonts w:ascii="Tahoma" w:hAnsi="Tahoma" w:cs="Tahoma"/>
          <w:b w:val="0"/>
          <w:sz w:val="20"/>
        </w:rPr>
      </w:pPr>
      <w:r w:rsidRPr="008E0C6C">
        <w:rPr>
          <w:rFonts w:ascii="Tahoma" w:hAnsi="Tahoma" w:cs="Tahoma"/>
          <w:b w:val="0"/>
          <w:sz w:val="20"/>
        </w:rPr>
        <w:t>wskutek samoczynnego stoczenia się pojazdu na terenie pochyłym,</w:t>
      </w:r>
    </w:p>
    <w:p w:rsidR="002D1A75" w:rsidRPr="008E0C6C" w:rsidRDefault="002D1A75" w:rsidP="000654D9">
      <w:pPr>
        <w:pStyle w:val="Tekstpodstawowywcity2"/>
        <w:numPr>
          <w:ilvl w:val="0"/>
          <w:numId w:val="82"/>
        </w:numPr>
        <w:tabs>
          <w:tab w:val="left" w:pos="709"/>
        </w:tabs>
        <w:jc w:val="both"/>
        <w:rPr>
          <w:rFonts w:ascii="Tahoma" w:hAnsi="Tahoma" w:cs="Tahoma"/>
          <w:b w:val="0"/>
          <w:sz w:val="20"/>
        </w:rPr>
      </w:pPr>
      <w:r w:rsidRPr="008E0C6C">
        <w:rPr>
          <w:rFonts w:ascii="Tahoma" w:hAnsi="Tahoma" w:cs="Tahoma"/>
          <w:b w:val="0"/>
          <w:sz w:val="20"/>
        </w:rPr>
        <w:t>wskutek podnoszenia pojazdu celem dokonania naprawy lub diagnostyki,</w:t>
      </w:r>
    </w:p>
    <w:p w:rsidR="002D1A75" w:rsidRPr="008E0C6C" w:rsidRDefault="002D1A75" w:rsidP="000654D9">
      <w:pPr>
        <w:pStyle w:val="Tekstpodstawowywcity2"/>
        <w:numPr>
          <w:ilvl w:val="0"/>
          <w:numId w:val="82"/>
        </w:numPr>
        <w:tabs>
          <w:tab w:val="left" w:pos="709"/>
        </w:tabs>
        <w:jc w:val="both"/>
        <w:rPr>
          <w:rFonts w:ascii="Tahoma" w:hAnsi="Tahoma" w:cs="Tahoma"/>
          <w:b w:val="0"/>
          <w:sz w:val="20"/>
        </w:rPr>
      </w:pPr>
      <w:r w:rsidRPr="008E0C6C">
        <w:rPr>
          <w:rFonts w:ascii="Tahoma" w:hAnsi="Tahoma" w:cs="Tahoma"/>
          <w:b w:val="0"/>
          <w:sz w:val="20"/>
        </w:rPr>
        <w:t>wskutek przewożenia prawidłowo zamocowanego ładunku lub bagażu,</w:t>
      </w:r>
    </w:p>
    <w:p w:rsidR="002D1A75" w:rsidRPr="008E0C6C" w:rsidRDefault="002D1A75" w:rsidP="000654D9">
      <w:pPr>
        <w:pStyle w:val="Tekstpodstawowywcity2"/>
        <w:numPr>
          <w:ilvl w:val="0"/>
          <w:numId w:val="82"/>
        </w:numPr>
        <w:tabs>
          <w:tab w:val="left" w:pos="709"/>
        </w:tabs>
        <w:jc w:val="both"/>
        <w:rPr>
          <w:rFonts w:ascii="Tahoma" w:hAnsi="Tahoma" w:cs="Tahoma"/>
          <w:b w:val="0"/>
          <w:sz w:val="20"/>
        </w:rPr>
      </w:pPr>
      <w:r w:rsidRPr="008E0C6C">
        <w:rPr>
          <w:rFonts w:ascii="Tahoma" w:hAnsi="Tahoma" w:cs="Tahoma"/>
          <w:b w:val="0"/>
          <w:sz w:val="20"/>
        </w:rPr>
        <w:t>podczas załadunku i wyładunku,</w:t>
      </w:r>
    </w:p>
    <w:p w:rsidR="002D1A75" w:rsidRPr="008E0C6C" w:rsidRDefault="002D1A75" w:rsidP="000654D9">
      <w:pPr>
        <w:pStyle w:val="Tekstpodstawowywcity2"/>
        <w:numPr>
          <w:ilvl w:val="0"/>
          <w:numId w:val="82"/>
        </w:numPr>
        <w:tabs>
          <w:tab w:val="left" w:pos="709"/>
        </w:tabs>
        <w:jc w:val="both"/>
        <w:rPr>
          <w:rFonts w:ascii="Tahoma" w:hAnsi="Tahoma" w:cs="Tahoma"/>
          <w:b w:val="0"/>
          <w:sz w:val="20"/>
        </w:rPr>
      </w:pPr>
      <w:r w:rsidRPr="008E0C6C">
        <w:rPr>
          <w:rFonts w:ascii="Tahoma" w:hAnsi="Tahoma" w:cs="Tahoma"/>
          <w:b w:val="0"/>
          <w:sz w:val="20"/>
        </w:rPr>
        <w:t>wskutek wjechania za wysokim pojazdem pod należycie oznakowany wiadukt lub most oraz wskutek wjechania za wysokim pojazdem do należycie oznakowanego parkingu podziemnego,</w:t>
      </w:r>
    </w:p>
    <w:p w:rsidR="002D1A75" w:rsidRPr="008E0C6C" w:rsidRDefault="002D1A75" w:rsidP="000654D9">
      <w:pPr>
        <w:pStyle w:val="Tekstpodstawowywcity2"/>
        <w:numPr>
          <w:ilvl w:val="0"/>
          <w:numId w:val="82"/>
        </w:numPr>
        <w:tabs>
          <w:tab w:val="left" w:pos="709"/>
        </w:tabs>
        <w:jc w:val="both"/>
        <w:rPr>
          <w:rFonts w:ascii="Tahoma" w:hAnsi="Tahoma" w:cs="Tahoma"/>
          <w:b w:val="0"/>
          <w:sz w:val="20"/>
        </w:rPr>
      </w:pPr>
      <w:r w:rsidRPr="008E0C6C">
        <w:rPr>
          <w:rFonts w:ascii="Tahoma" w:hAnsi="Tahoma" w:cs="Tahoma"/>
          <w:b w:val="0"/>
          <w:sz w:val="20"/>
        </w:rPr>
        <w:t>wskutek dostania się do wnętrza pojazdu wody,</w:t>
      </w:r>
    </w:p>
    <w:p w:rsidR="002D1A75" w:rsidRPr="008E0C6C" w:rsidRDefault="002D1A75" w:rsidP="000654D9">
      <w:pPr>
        <w:pStyle w:val="Tekstpodstawowywcity2"/>
        <w:numPr>
          <w:ilvl w:val="0"/>
          <w:numId w:val="82"/>
        </w:numPr>
        <w:tabs>
          <w:tab w:val="left" w:pos="709"/>
        </w:tabs>
        <w:jc w:val="both"/>
        <w:rPr>
          <w:rFonts w:ascii="Tahoma" w:hAnsi="Tahoma" w:cs="Tahoma"/>
          <w:b w:val="0"/>
          <w:sz w:val="20"/>
        </w:rPr>
      </w:pPr>
      <w:r w:rsidRPr="008E0C6C">
        <w:rPr>
          <w:rFonts w:ascii="Tahoma" w:hAnsi="Tahoma" w:cs="Tahoma"/>
          <w:b w:val="0"/>
          <w:sz w:val="20"/>
        </w:rPr>
        <w:t>wskutek wjechania w nierówność na drodze,</w:t>
      </w:r>
    </w:p>
    <w:p w:rsidR="002D1A75" w:rsidRPr="008E0C6C" w:rsidRDefault="002D1A75" w:rsidP="000654D9">
      <w:pPr>
        <w:pStyle w:val="Tekstpodstawowywcity2"/>
        <w:numPr>
          <w:ilvl w:val="0"/>
          <w:numId w:val="82"/>
        </w:numPr>
        <w:tabs>
          <w:tab w:val="left" w:pos="709"/>
        </w:tabs>
        <w:jc w:val="both"/>
        <w:rPr>
          <w:rFonts w:ascii="Tahoma" w:hAnsi="Tahoma" w:cs="Tahoma"/>
          <w:b w:val="0"/>
          <w:sz w:val="20"/>
        </w:rPr>
      </w:pPr>
      <w:r w:rsidRPr="008E0C6C">
        <w:rPr>
          <w:rFonts w:ascii="Tahoma" w:hAnsi="Tahoma" w:cs="Tahoma"/>
          <w:b w:val="0"/>
          <w:sz w:val="20"/>
        </w:rPr>
        <w:t>wskutek przewrócenia się pojazdu (w szczególności z powodu wjazdu na grząskie, niestabilne, pochyłe podłoże, na skutek osunięcia się ziemi, podczas wykonywania czynności załadowczych i wyładowczych),</w:t>
      </w:r>
    </w:p>
    <w:p w:rsidR="002D1A75" w:rsidRPr="008E0C6C" w:rsidRDefault="002D1A75" w:rsidP="000654D9">
      <w:pPr>
        <w:numPr>
          <w:ilvl w:val="0"/>
          <w:numId w:val="82"/>
        </w:numPr>
        <w:rPr>
          <w:rFonts w:ascii="Tahoma" w:hAnsi="Tahoma" w:cs="Tahoma"/>
          <w:sz w:val="20"/>
          <w:szCs w:val="20"/>
        </w:rPr>
      </w:pPr>
      <w:r w:rsidRPr="008E0C6C">
        <w:rPr>
          <w:rFonts w:ascii="Tahoma" w:hAnsi="Tahoma" w:cs="Tahoma"/>
          <w:sz w:val="20"/>
          <w:szCs w:val="20"/>
        </w:rPr>
        <w:t>podczas pracy pojazdu.</w:t>
      </w:r>
    </w:p>
    <w:p w:rsidR="002D1A75" w:rsidRPr="0048507A" w:rsidRDefault="002D1A75" w:rsidP="002D1A75">
      <w:pPr>
        <w:pStyle w:val="Tekstpodstawowywcity2"/>
        <w:tabs>
          <w:tab w:val="left" w:pos="426"/>
          <w:tab w:val="left" w:pos="3907"/>
        </w:tabs>
        <w:ind w:left="709" w:hanging="142"/>
        <w:jc w:val="both"/>
        <w:rPr>
          <w:rFonts w:ascii="Tahoma" w:hAnsi="Tahoma" w:cs="Tahoma"/>
          <w:b w:val="0"/>
          <w:color w:val="FF0000"/>
          <w:sz w:val="20"/>
        </w:rPr>
      </w:pPr>
    </w:p>
    <w:p w:rsidR="002D1A75" w:rsidRPr="008E0C6C" w:rsidRDefault="002D1A75" w:rsidP="002D1A75">
      <w:pPr>
        <w:pStyle w:val="Tekstpodstawowywcity2"/>
        <w:tabs>
          <w:tab w:val="left" w:pos="426"/>
          <w:tab w:val="left" w:pos="3907"/>
        </w:tabs>
        <w:ind w:left="709" w:hanging="567"/>
        <w:jc w:val="both"/>
        <w:rPr>
          <w:rFonts w:ascii="Tahoma" w:hAnsi="Tahoma" w:cs="Tahoma"/>
          <w:b w:val="0"/>
          <w:sz w:val="20"/>
        </w:rPr>
      </w:pPr>
      <w:r w:rsidRPr="008E0C6C">
        <w:rPr>
          <w:rFonts w:ascii="Tahoma" w:hAnsi="Tahoma" w:cs="Tahoma"/>
          <w:b w:val="0"/>
          <w:sz w:val="20"/>
        </w:rPr>
        <w:t>(4) Wyłączenie szkód w sytuacjach:</w:t>
      </w:r>
    </w:p>
    <w:p w:rsidR="002D1A75" w:rsidRPr="008E0C6C" w:rsidRDefault="002D1A75" w:rsidP="000654D9">
      <w:pPr>
        <w:pStyle w:val="Tekstpodstawowywcity2"/>
        <w:numPr>
          <w:ilvl w:val="0"/>
          <w:numId w:val="40"/>
        </w:numPr>
        <w:tabs>
          <w:tab w:val="left" w:pos="851"/>
        </w:tabs>
        <w:ind w:left="851" w:hanging="143"/>
        <w:jc w:val="both"/>
        <w:rPr>
          <w:rFonts w:ascii="Tahoma" w:hAnsi="Tahoma" w:cs="Tahoma"/>
          <w:b w:val="0"/>
          <w:sz w:val="20"/>
        </w:rPr>
      </w:pPr>
      <w:r w:rsidRPr="008E0C6C">
        <w:rPr>
          <w:rFonts w:ascii="Tahoma" w:hAnsi="Tahoma" w:cs="Tahoma"/>
          <w:b w:val="0"/>
          <w:sz w:val="20"/>
        </w:rPr>
        <w:t>gdy pojazd nie posiadał ważnego dowodu rejestracyjnego lub badania technicznego,</w:t>
      </w:r>
    </w:p>
    <w:p w:rsidR="002D1A75" w:rsidRPr="008E0C6C" w:rsidRDefault="002D1A75" w:rsidP="000654D9">
      <w:pPr>
        <w:pStyle w:val="Tekstpodstawowywcity2"/>
        <w:numPr>
          <w:ilvl w:val="0"/>
          <w:numId w:val="40"/>
        </w:numPr>
        <w:tabs>
          <w:tab w:val="left" w:pos="851"/>
        </w:tabs>
        <w:ind w:left="851" w:hanging="143"/>
        <w:jc w:val="both"/>
        <w:rPr>
          <w:rFonts w:ascii="Tahoma" w:hAnsi="Tahoma" w:cs="Tahoma"/>
          <w:b w:val="0"/>
          <w:sz w:val="20"/>
        </w:rPr>
      </w:pPr>
      <w:r w:rsidRPr="008E0C6C">
        <w:rPr>
          <w:rFonts w:ascii="Tahoma" w:hAnsi="Tahoma" w:cs="Tahoma"/>
          <w:b w:val="0"/>
          <w:sz w:val="20"/>
        </w:rPr>
        <w:t>gdy kierujący pojazdem był w stanie nietrzeźwości albo w stanie po użyciu alkoholu</w:t>
      </w:r>
      <w:r w:rsidRPr="008E0C6C">
        <w:rPr>
          <w:rFonts w:ascii="Tahoma" w:hAnsi="Tahoma" w:cs="Tahoma"/>
          <w:b w:val="0"/>
          <w:sz w:val="20"/>
        </w:rPr>
        <w:br/>
        <w:t xml:space="preserve"> lub pod wpływem środków odurzających, substancji psychotropowych itp.,</w:t>
      </w:r>
    </w:p>
    <w:p w:rsidR="002D1A75" w:rsidRPr="008E0C6C" w:rsidRDefault="002D1A75" w:rsidP="000654D9">
      <w:pPr>
        <w:pStyle w:val="Tekstpodstawowywcity2"/>
        <w:numPr>
          <w:ilvl w:val="0"/>
          <w:numId w:val="40"/>
        </w:numPr>
        <w:tabs>
          <w:tab w:val="left" w:pos="851"/>
        </w:tabs>
        <w:jc w:val="both"/>
        <w:rPr>
          <w:rFonts w:ascii="Tahoma" w:hAnsi="Tahoma" w:cs="Tahoma"/>
          <w:b w:val="0"/>
          <w:sz w:val="20"/>
        </w:rPr>
      </w:pPr>
      <w:r w:rsidRPr="008E0C6C">
        <w:rPr>
          <w:rFonts w:ascii="Tahoma" w:hAnsi="Tahoma" w:cs="Tahoma"/>
          <w:b w:val="0"/>
          <w:sz w:val="20"/>
        </w:rPr>
        <w:t>gdy kierujący pojazdem nie posiadał uprawnień do kierowania pojazdem,</w:t>
      </w:r>
    </w:p>
    <w:p w:rsidR="002D1A75" w:rsidRPr="008E0C6C" w:rsidRDefault="002D1A75" w:rsidP="002D1A75">
      <w:pPr>
        <w:pStyle w:val="Tekstpodstawowywcity2"/>
        <w:tabs>
          <w:tab w:val="left" w:pos="567"/>
        </w:tabs>
        <w:ind w:left="567"/>
        <w:jc w:val="both"/>
        <w:rPr>
          <w:rFonts w:ascii="Tahoma" w:hAnsi="Tahoma" w:cs="Tahoma"/>
          <w:b w:val="0"/>
          <w:iCs/>
          <w:sz w:val="20"/>
        </w:rPr>
      </w:pPr>
      <w:r w:rsidRPr="008E0C6C">
        <w:rPr>
          <w:rFonts w:ascii="Tahoma" w:hAnsi="Tahoma" w:cs="Tahoma"/>
          <w:b w:val="0"/>
          <w:sz w:val="20"/>
        </w:rPr>
        <w:t>dopuszczone jest wyłącznie z zastrzeżeniem, iż wyłączenia te nie mają zastosowania, jeśli wymienione okoliczności nie miały wpływu na powstanie lub rozmiar szkody.</w:t>
      </w:r>
    </w:p>
    <w:p w:rsidR="002D1A75" w:rsidRPr="008E0C6C" w:rsidRDefault="002D1A75" w:rsidP="002D1A75">
      <w:pPr>
        <w:pStyle w:val="Tekstpodstawowy3"/>
        <w:spacing w:before="120" w:after="0"/>
        <w:ind w:left="142"/>
        <w:rPr>
          <w:rFonts w:ascii="Tahoma" w:hAnsi="Tahoma" w:cs="Tahoma"/>
          <w:sz w:val="20"/>
          <w:szCs w:val="20"/>
        </w:rPr>
      </w:pPr>
      <w:r w:rsidRPr="008E0C6C">
        <w:rPr>
          <w:rFonts w:ascii="Tahoma" w:hAnsi="Tahoma" w:cs="Tahoma"/>
          <w:sz w:val="20"/>
          <w:szCs w:val="20"/>
        </w:rPr>
        <w:t>(5) Ubezpieczyciel pokrywa także:</w:t>
      </w:r>
    </w:p>
    <w:p w:rsidR="002D1A75" w:rsidRPr="008E0C6C" w:rsidRDefault="002D1A75" w:rsidP="000654D9">
      <w:pPr>
        <w:pStyle w:val="Tekstpodstawowy3"/>
        <w:numPr>
          <w:ilvl w:val="0"/>
          <w:numId w:val="41"/>
        </w:numPr>
        <w:tabs>
          <w:tab w:val="clear" w:pos="1068"/>
          <w:tab w:val="num" w:pos="851"/>
        </w:tabs>
        <w:spacing w:after="0"/>
        <w:ind w:left="851" w:hanging="425"/>
        <w:jc w:val="both"/>
        <w:rPr>
          <w:rFonts w:ascii="Tahoma" w:hAnsi="Tahoma" w:cs="Tahoma"/>
          <w:sz w:val="20"/>
          <w:szCs w:val="20"/>
        </w:rPr>
      </w:pPr>
      <w:r w:rsidRPr="008E0C6C">
        <w:rPr>
          <w:rFonts w:ascii="Tahoma" w:hAnsi="Tahoma" w:cs="Tahoma"/>
          <w:sz w:val="20"/>
          <w:szCs w:val="20"/>
        </w:rPr>
        <w:t>koszty holowania uszkodzonego pojazdu w wyniku zdarzeń objętych AC z miejsca zdarzenia do siedziby ubezpieczonego lub miejsca naprawy oraz koszty zabezpieczenia uszkodzonego pojazdu od momentu szkody co najmniej do czasu dokonania oględzin i sporządzenia powypadkowej kalkulacji szkody – do limitu w wysokości 10% sumy ubezpieczenia, jednak  nie mniej niż 500,00 zł netto, nie więcej niż 2.000 zł netto,</w:t>
      </w:r>
    </w:p>
    <w:p w:rsidR="002D1A75" w:rsidRPr="008E0C6C" w:rsidRDefault="002D1A75" w:rsidP="000654D9">
      <w:pPr>
        <w:pStyle w:val="Tekstpodstawowy3"/>
        <w:numPr>
          <w:ilvl w:val="0"/>
          <w:numId w:val="41"/>
        </w:numPr>
        <w:tabs>
          <w:tab w:val="clear" w:pos="1068"/>
          <w:tab w:val="num" w:pos="240"/>
          <w:tab w:val="num" w:pos="851"/>
        </w:tabs>
        <w:spacing w:after="60"/>
        <w:ind w:left="851" w:hanging="425"/>
        <w:jc w:val="both"/>
        <w:rPr>
          <w:rFonts w:ascii="Tahoma" w:hAnsi="Tahoma" w:cs="Tahoma"/>
          <w:sz w:val="20"/>
          <w:szCs w:val="20"/>
        </w:rPr>
      </w:pPr>
      <w:r w:rsidRPr="008E0C6C">
        <w:rPr>
          <w:rFonts w:ascii="Tahoma" w:hAnsi="Tahoma" w:cs="Tahoma"/>
          <w:sz w:val="20"/>
          <w:szCs w:val="20"/>
        </w:rPr>
        <w:t>koszty zastosowania podjętych środków w celu ratowania ubezpieczonego pojazdu oraz zapobieżenia szkodzie lub zmniejszenia jej rozmiarów jeżeli środki te były celowe, chociażby okazały się bezskuteczne,</w:t>
      </w:r>
    </w:p>
    <w:p w:rsidR="002D1A75" w:rsidRPr="008E0C6C" w:rsidRDefault="002D1A75" w:rsidP="000654D9">
      <w:pPr>
        <w:pStyle w:val="Tekstpodstawowy3"/>
        <w:numPr>
          <w:ilvl w:val="0"/>
          <w:numId w:val="41"/>
        </w:numPr>
        <w:tabs>
          <w:tab w:val="clear" w:pos="1068"/>
          <w:tab w:val="num" w:pos="240"/>
          <w:tab w:val="num" w:pos="851"/>
        </w:tabs>
        <w:spacing w:after="60"/>
        <w:ind w:left="851" w:hanging="425"/>
        <w:jc w:val="both"/>
        <w:rPr>
          <w:rFonts w:ascii="Tahoma" w:hAnsi="Tahoma" w:cs="Tahoma"/>
          <w:sz w:val="20"/>
          <w:szCs w:val="20"/>
        </w:rPr>
      </w:pPr>
      <w:r w:rsidRPr="008E0C6C">
        <w:rPr>
          <w:rFonts w:ascii="Tahoma" w:hAnsi="Tahoma" w:cs="Tahoma"/>
          <w:sz w:val="20"/>
          <w:szCs w:val="20"/>
        </w:rPr>
        <w:t>koszty wynagrodzenia rzeczoznawców powołanych za zgodą ubezpieczyciela w celu ustalenia okoliczności lub rozmiarów szkody.</w:t>
      </w:r>
    </w:p>
    <w:p w:rsidR="002D1A75" w:rsidRPr="0048507A" w:rsidRDefault="002D1A75" w:rsidP="002D1A75">
      <w:pPr>
        <w:pStyle w:val="Tekstpodstawowywcity2"/>
        <w:jc w:val="both"/>
        <w:rPr>
          <w:rFonts w:ascii="Tahoma" w:hAnsi="Tahoma" w:cs="Tahoma"/>
          <w:b w:val="0"/>
          <w:color w:val="FF0000"/>
          <w:sz w:val="20"/>
          <w:highlight w:val="yellow"/>
        </w:rPr>
      </w:pPr>
    </w:p>
    <w:p w:rsidR="002D1A75" w:rsidRPr="008E0C6C" w:rsidRDefault="002D1A75" w:rsidP="000654D9">
      <w:pPr>
        <w:pStyle w:val="Tekstpodstawowywcity2"/>
        <w:numPr>
          <w:ilvl w:val="0"/>
          <w:numId w:val="69"/>
        </w:numPr>
        <w:tabs>
          <w:tab w:val="left" w:pos="426"/>
        </w:tabs>
        <w:ind w:hanging="436"/>
        <w:jc w:val="both"/>
        <w:rPr>
          <w:rFonts w:ascii="Tahoma" w:hAnsi="Tahoma" w:cs="Tahoma"/>
          <w:b w:val="0"/>
          <w:sz w:val="20"/>
        </w:rPr>
      </w:pPr>
      <w:r w:rsidRPr="008E0C6C">
        <w:rPr>
          <w:rFonts w:ascii="Tahoma" w:hAnsi="Tahoma" w:cs="Tahoma"/>
          <w:sz w:val="20"/>
        </w:rPr>
        <w:t>Udział własny/franszyza redukcyjna</w:t>
      </w:r>
      <w:r w:rsidRPr="008E0C6C">
        <w:rPr>
          <w:rFonts w:ascii="Tahoma" w:hAnsi="Tahoma" w:cs="Tahoma"/>
          <w:b w:val="0"/>
          <w:sz w:val="20"/>
        </w:rPr>
        <w:t xml:space="preserve"> – brak.</w:t>
      </w:r>
    </w:p>
    <w:p w:rsidR="002D1A75" w:rsidRPr="008E0C6C" w:rsidRDefault="002D1A75" w:rsidP="002D1A75">
      <w:pPr>
        <w:pStyle w:val="Tekstpodstawowywcity2"/>
        <w:tabs>
          <w:tab w:val="left" w:pos="709"/>
        </w:tabs>
        <w:ind w:left="57"/>
        <w:jc w:val="both"/>
        <w:rPr>
          <w:rFonts w:ascii="Tahoma" w:hAnsi="Tahoma" w:cs="Tahoma"/>
          <w:b w:val="0"/>
          <w:sz w:val="20"/>
        </w:rPr>
      </w:pPr>
      <w:r w:rsidRPr="008E0C6C">
        <w:rPr>
          <w:rFonts w:ascii="Tahoma" w:hAnsi="Tahoma" w:cs="Tahoma"/>
          <w:sz w:val="20"/>
        </w:rPr>
        <w:tab/>
        <w:t>Franszyza integralna</w:t>
      </w:r>
      <w:r w:rsidRPr="008E0C6C">
        <w:rPr>
          <w:rFonts w:ascii="Tahoma" w:hAnsi="Tahoma" w:cs="Tahoma"/>
          <w:b w:val="0"/>
          <w:sz w:val="20"/>
        </w:rPr>
        <w:t xml:space="preserve"> – 200,00 zł.</w:t>
      </w:r>
    </w:p>
    <w:p w:rsidR="002D1A75" w:rsidRPr="008E0C6C" w:rsidRDefault="002D1A75" w:rsidP="008E0C6C">
      <w:pPr>
        <w:pStyle w:val="Tekstpodstawowywcity2"/>
        <w:tabs>
          <w:tab w:val="left" w:pos="709"/>
        </w:tabs>
        <w:spacing w:before="120"/>
        <w:ind w:left="709"/>
        <w:rPr>
          <w:rFonts w:ascii="Tahoma" w:hAnsi="Tahoma" w:cs="Tahoma"/>
          <w:bCs/>
          <w:sz w:val="20"/>
          <w:u w:val="single"/>
        </w:rPr>
      </w:pPr>
      <w:r w:rsidRPr="008E0C6C">
        <w:rPr>
          <w:rFonts w:ascii="Tahoma" w:hAnsi="Tahoma" w:cs="Tahoma"/>
          <w:sz w:val="20"/>
          <w:u w:val="single"/>
        </w:rPr>
        <w:t>Zamawiający przyzna dodatkowe punkty zgodnie z kryterium oceny ofert określonym</w:t>
      </w:r>
      <w:r w:rsidR="008E0C6C" w:rsidRPr="008E0C6C">
        <w:rPr>
          <w:rFonts w:ascii="Tahoma" w:hAnsi="Tahoma" w:cs="Tahoma"/>
          <w:sz w:val="20"/>
          <w:u w:val="single"/>
        </w:rPr>
        <w:t xml:space="preserve"> </w:t>
      </w:r>
      <w:r w:rsidRPr="008E0C6C">
        <w:rPr>
          <w:rFonts w:ascii="Tahoma" w:hAnsi="Tahoma" w:cs="Tahoma"/>
          <w:sz w:val="20"/>
          <w:u w:val="single"/>
        </w:rPr>
        <w:t>w niniejszej SIWZ w przypadku zniesienia franszyzy.</w:t>
      </w:r>
    </w:p>
    <w:p w:rsidR="002D1A75" w:rsidRPr="008E0C6C" w:rsidRDefault="002D1A75" w:rsidP="000654D9">
      <w:pPr>
        <w:pStyle w:val="Tekstpodstawowywcity2"/>
        <w:numPr>
          <w:ilvl w:val="0"/>
          <w:numId w:val="69"/>
        </w:numPr>
        <w:tabs>
          <w:tab w:val="left" w:pos="3907"/>
        </w:tabs>
        <w:spacing w:before="120"/>
        <w:ind w:left="714" w:hanging="430"/>
        <w:jc w:val="both"/>
        <w:rPr>
          <w:rFonts w:ascii="Tahoma" w:hAnsi="Tahoma" w:cs="Tahoma"/>
          <w:b w:val="0"/>
          <w:bCs/>
          <w:sz w:val="20"/>
        </w:rPr>
      </w:pPr>
      <w:r w:rsidRPr="008E0C6C">
        <w:rPr>
          <w:rFonts w:ascii="Tahoma" w:hAnsi="Tahoma" w:cs="Tahoma"/>
          <w:b w:val="0"/>
          <w:sz w:val="20"/>
        </w:rPr>
        <w:t>Brak potrąceń związanych z amortyzacją części (</w:t>
      </w:r>
      <w:r w:rsidRPr="008E0C6C">
        <w:rPr>
          <w:rFonts w:ascii="Tahoma" w:hAnsi="Tahoma" w:cs="Tahoma"/>
          <w:b w:val="0"/>
          <w:bCs/>
          <w:sz w:val="20"/>
        </w:rPr>
        <w:t>dopuszcza się potrącenie zużycia eksploatacyjnego w przypadku szkód w ogumieniu),</w:t>
      </w:r>
      <w:r w:rsidRPr="008E0C6C">
        <w:rPr>
          <w:rFonts w:ascii="Tahoma" w:hAnsi="Tahoma" w:cs="Tahoma"/>
          <w:b w:val="0"/>
          <w:sz w:val="20"/>
        </w:rPr>
        <w:t xml:space="preserve"> serwisowy system likwidacji szkód. Naprawa z zastosowaniem cen oryginalnych części serwisowych rekomendowanych przez producenta danego pojazdu i dystrybuowanych w autoryzowanych punktach sprzedaży/naprawy.</w:t>
      </w:r>
    </w:p>
    <w:p w:rsidR="002D1A75" w:rsidRPr="008E0C6C" w:rsidRDefault="002D1A75" w:rsidP="000654D9">
      <w:pPr>
        <w:pStyle w:val="Tekstpodstawowywcity2"/>
        <w:numPr>
          <w:ilvl w:val="0"/>
          <w:numId w:val="69"/>
        </w:numPr>
        <w:spacing w:before="120"/>
        <w:ind w:left="714" w:hanging="357"/>
        <w:jc w:val="both"/>
        <w:rPr>
          <w:rFonts w:ascii="Tahoma" w:hAnsi="Tahoma" w:cs="Tahoma"/>
          <w:b w:val="0"/>
          <w:sz w:val="20"/>
        </w:rPr>
      </w:pPr>
      <w:r w:rsidRPr="008E0C6C">
        <w:rPr>
          <w:rFonts w:ascii="Tahoma" w:hAnsi="Tahoma" w:cs="Tahoma"/>
          <w:b w:val="0"/>
          <w:sz w:val="20"/>
        </w:rPr>
        <w:t>Brak konsumpcji sumy ubezpieczenia (suma ubezpieczenia nie ulega pomniejszeniu o wartość wypłaconych odszkodowań).</w:t>
      </w:r>
    </w:p>
    <w:p w:rsidR="002D1A75" w:rsidRPr="00BE5075" w:rsidRDefault="002D1A75" w:rsidP="000654D9">
      <w:pPr>
        <w:pStyle w:val="Tekstpodstawowywcity2"/>
        <w:numPr>
          <w:ilvl w:val="0"/>
          <w:numId w:val="69"/>
        </w:numPr>
        <w:autoSpaceDE w:val="0"/>
        <w:autoSpaceDN w:val="0"/>
        <w:adjustRightInd w:val="0"/>
        <w:spacing w:before="120"/>
        <w:ind w:left="714" w:hanging="357"/>
        <w:jc w:val="both"/>
        <w:rPr>
          <w:rFonts w:ascii="Tahoma" w:hAnsi="Tahoma" w:cs="Tahoma"/>
          <w:b w:val="0"/>
          <w:sz w:val="20"/>
        </w:rPr>
      </w:pPr>
      <w:r w:rsidRPr="008E0C6C">
        <w:rPr>
          <w:rFonts w:ascii="Tahoma" w:hAnsi="Tahoma" w:cs="Tahoma"/>
          <w:sz w:val="20"/>
        </w:rPr>
        <w:t xml:space="preserve">Klauzula niezmiennej </w:t>
      </w:r>
      <w:r w:rsidRPr="00BE5075">
        <w:rPr>
          <w:rFonts w:ascii="Tahoma" w:hAnsi="Tahoma" w:cs="Tahoma"/>
          <w:sz w:val="20"/>
        </w:rPr>
        <w:t xml:space="preserve">wartości pojazdu - </w:t>
      </w:r>
      <w:r w:rsidR="0025456A" w:rsidRPr="00BE5075">
        <w:rPr>
          <w:rFonts w:ascii="Tahoma" w:hAnsi="Tahoma" w:cs="Tahoma"/>
          <w:b w:val="0"/>
          <w:bCs/>
          <w:sz w:val="20"/>
        </w:rPr>
        <w:t>dla pojazdów do trzeciego roku eksploatacji (liczonej od daty pierwszej rejestracji, a w przypadku pojazdów nierejestrowanych od daty nabycia) wypłata odszkodowania przy szkodzie całkowitej ustalona będzie w kwocie odpowiadającej wysokości  sumy ubezpieczenia, pomniejszonej o wartość pozostałości (stała wartość pojazdu obowiązuje w całym okresie polisowym).</w:t>
      </w:r>
    </w:p>
    <w:p w:rsidR="002D1A75" w:rsidRPr="008E0C6C" w:rsidRDefault="002D1A75" w:rsidP="000654D9">
      <w:pPr>
        <w:pStyle w:val="Tekstpodstawowywcity2"/>
        <w:numPr>
          <w:ilvl w:val="0"/>
          <w:numId w:val="69"/>
        </w:numPr>
        <w:autoSpaceDE w:val="0"/>
        <w:autoSpaceDN w:val="0"/>
        <w:adjustRightInd w:val="0"/>
        <w:spacing w:before="120"/>
        <w:ind w:left="714" w:hanging="357"/>
        <w:jc w:val="both"/>
        <w:rPr>
          <w:rFonts w:ascii="Tahoma" w:hAnsi="Tahoma" w:cs="Tahoma"/>
          <w:b w:val="0"/>
          <w:sz w:val="20"/>
        </w:rPr>
      </w:pPr>
      <w:r w:rsidRPr="00BE5075">
        <w:rPr>
          <w:rFonts w:ascii="Tahoma" w:hAnsi="Tahoma" w:cs="Tahoma"/>
          <w:iCs/>
          <w:sz w:val="20"/>
        </w:rPr>
        <w:t>Pokrycie kosztów wymiany zamków</w:t>
      </w:r>
      <w:r w:rsidRPr="00BE5075">
        <w:rPr>
          <w:rFonts w:ascii="Tahoma" w:hAnsi="Tahoma" w:cs="Tahoma"/>
          <w:b w:val="0"/>
          <w:iCs/>
          <w:sz w:val="20"/>
        </w:rPr>
        <w:t xml:space="preserve"> - </w:t>
      </w:r>
      <w:r w:rsidRPr="00BE5075">
        <w:rPr>
          <w:rFonts w:ascii="Tahoma" w:hAnsi="Tahoma" w:cs="Tahoma"/>
          <w:b w:val="0"/>
          <w:sz w:val="20"/>
        </w:rPr>
        <w:t xml:space="preserve">W przypadku utraty lub zniszczenia kluczy (rozumianych jako fabryczne urządzenia służące do otwarcia i uruchomienia pojazdu) Ubezpieczyciel pokryje </w:t>
      </w:r>
      <w:r w:rsidRPr="00BE5075">
        <w:rPr>
          <w:rFonts w:ascii="Tahoma" w:hAnsi="Tahoma" w:cs="Tahoma"/>
          <w:b w:val="0"/>
          <w:iCs/>
          <w:sz w:val="20"/>
        </w:rPr>
        <w:t xml:space="preserve">w ramach  ubezpieczenia AC </w:t>
      </w:r>
      <w:r w:rsidRPr="00BE5075">
        <w:rPr>
          <w:rFonts w:ascii="Tahoma" w:hAnsi="Tahoma" w:cs="Tahoma"/>
          <w:b w:val="0"/>
          <w:sz w:val="20"/>
        </w:rPr>
        <w:t>koszt odtworzenia kluczy, a także związany z tym koszt wymiany zamków</w:t>
      </w:r>
      <w:r w:rsidRPr="008E0C6C">
        <w:rPr>
          <w:rFonts w:ascii="Tahoma" w:hAnsi="Tahoma" w:cs="Tahoma"/>
          <w:b w:val="0"/>
          <w:sz w:val="20"/>
        </w:rPr>
        <w:t xml:space="preserve"> lub przekodowania zamków bądź zabezpieczeń </w:t>
      </w:r>
      <w:proofErr w:type="spellStart"/>
      <w:r w:rsidRPr="008E0C6C">
        <w:rPr>
          <w:rFonts w:ascii="Tahoma" w:hAnsi="Tahoma" w:cs="Tahoma"/>
          <w:b w:val="0"/>
          <w:sz w:val="20"/>
        </w:rPr>
        <w:t>przeciwkradzieżowych</w:t>
      </w:r>
      <w:proofErr w:type="spellEnd"/>
      <w:r w:rsidRPr="008E0C6C">
        <w:rPr>
          <w:rFonts w:ascii="Tahoma" w:hAnsi="Tahoma" w:cs="Tahoma"/>
          <w:b w:val="0"/>
          <w:sz w:val="20"/>
        </w:rPr>
        <w:t xml:space="preserve"> w ubezpieczonym pojeździe.</w:t>
      </w:r>
    </w:p>
    <w:p w:rsidR="002D1A75" w:rsidRPr="00BE5075" w:rsidRDefault="002D1A75" w:rsidP="000654D9">
      <w:pPr>
        <w:pStyle w:val="Tekstpodstawowywcity2"/>
        <w:numPr>
          <w:ilvl w:val="0"/>
          <w:numId w:val="69"/>
        </w:numPr>
        <w:autoSpaceDE w:val="0"/>
        <w:autoSpaceDN w:val="0"/>
        <w:adjustRightInd w:val="0"/>
        <w:spacing w:before="120"/>
        <w:ind w:left="714" w:hanging="357"/>
        <w:jc w:val="both"/>
        <w:rPr>
          <w:rFonts w:ascii="Tahoma" w:hAnsi="Tahoma" w:cs="Tahoma"/>
          <w:b w:val="0"/>
          <w:sz w:val="20"/>
        </w:rPr>
      </w:pPr>
      <w:r w:rsidRPr="008E0C6C">
        <w:rPr>
          <w:rFonts w:ascii="Tahoma" w:hAnsi="Tahoma" w:cs="Tahoma"/>
          <w:b w:val="0"/>
          <w:sz w:val="20"/>
        </w:rPr>
        <w:t xml:space="preserve">Ubezpieczyciel nie będzie stosował zasady proporcjonalnej redukcji odszkodowania w przypadku wystąpienia </w:t>
      </w:r>
      <w:r w:rsidRPr="00BE5075">
        <w:rPr>
          <w:rFonts w:ascii="Tahoma" w:hAnsi="Tahoma" w:cs="Tahoma"/>
          <w:b w:val="0"/>
          <w:sz w:val="20"/>
        </w:rPr>
        <w:t>niedoubezpieczenia, tj. jeżeli  suma ubezpieczenia pojazdu w dniu szkody będzie niższa od wartości rynkowej tego pojazdu.</w:t>
      </w:r>
      <w:r w:rsidR="00804F85" w:rsidRPr="00BE5075">
        <w:rPr>
          <w:rFonts w:ascii="Tahoma" w:hAnsi="Tahoma" w:cs="Tahoma"/>
          <w:b w:val="0"/>
          <w:sz w:val="20"/>
        </w:rPr>
        <w:t xml:space="preserve"> Jakiekolwiek zapisy OWU o niedoubezpieczeniu i proporcjonalnej redukcji odszkodowania nie mają zastosowania.</w:t>
      </w:r>
    </w:p>
    <w:p w:rsidR="002D1A75" w:rsidRPr="00BE5075" w:rsidRDefault="002D1A75" w:rsidP="000654D9">
      <w:pPr>
        <w:pStyle w:val="Tekstpodstawowywcity2"/>
        <w:numPr>
          <w:ilvl w:val="0"/>
          <w:numId w:val="69"/>
        </w:numPr>
        <w:spacing w:before="120"/>
        <w:jc w:val="both"/>
        <w:rPr>
          <w:rFonts w:ascii="Tahoma" w:hAnsi="Tahoma" w:cs="Tahoma"/>
          <w:b w:val="0"/>
          <w:sz w:val="20"/>
        </w:rPr>
      </w:pPr>
      <w:r w:rsidRPr="00BE5075">
        <w:rPr>
          <w:rFonts w:ascii="Tahoma" w:hAnsi="Tahoma" w:cs="Tahoma"/>
          <w:b w:val="0"/>
          <w:sz w:val="20"/>
        </w:rPr>
        <w:t xml:space="preserve">Ubezpieczyciel przyjmuje pojazdy do ubezpieczenia bez względu na rodzaj posiadanych zabezpieczeń </w:t>
      </w:r>
      <w:proofErr w:type="spellStart"/>
      <w:r w:rsidRPr="00BE5075">
        <w:rPr>
          <w:rFonts w:ascii="Tahoma" w:hAnsi="Tahoma" w:cs="Tahoma"/>
          <w:b w:val="0"/>
          <w:sz w:val="20"/>
        </w:rPr>
        <w:t>przeciwkradzieżowych</w:t>
      </w:r>
      <w:proofErr w:type="spellEnd"/>
      <w:r w:rsidRPr="00BE5075">
        <w:rPr>
          <w:rFonts w:ascii="Tahoma" w:hAnsi="Tahoma" w:cs="Tahoma"/>
          <w:b w:val="0"/>
          <w:sz w:val="20"/>
        </w:rPr>
        <w:t xml:space="preserve"> lub ich brak.</w:t>
      </w:r>
    </w:p>
    <w:p w:rsidR="002D1A75" w:rsidRPr="00BE5075" w:rsidRDefault="002D1A75" w:rsidP="000654D9">
      <w:pPr>
        <w:pStyle w:val="Tekstpodstawowywcity2"/>
        <w:numPr>
          <w:ilvl w:val="0"/>
          <w:numId w:val="69"/>
        </w:numPr>
        <w:spacing w:before="120"/>
        <w:jc w:val="both"/>
        <w:rPr>
          <w:rFonts w:ascii="Tahoma" w:hAnsi="Tahoma" w:cs="Tahoma"/>
          <w:b w:val="0"/>
          <w:sz w:val="20"/>
        </w:rPr>
      </w:pPr>
      <w:r w:rsidRPr="00BE5075">
        <w:rPr>
          <w:rFonts w:ascii="Tahoma" w:hAnsi="Tahoma" w:cs="Tahoma"/>
          <w:b w:val="0"/>
          <w:sz w:val="20"/>
        </w:rPr>
        <w:t>Ubezpieczyciel przy ustalaniu wysokości szkody uwzględni koszty transportu części zamiennych, (z wyłączeniem transportu ekspresowego), o ile ich poniesienie jest niezbędne do naprawienia szkody.</w:t>
      </w:r>
    </w:p>
    <w:p w:rsidR="002D1A75" w:rsidRPr="008E0C6C" w:rsidRDefault="002D1A75" w:rsidP="000654D9">
      <w:pPr>
        <w:pStyle w:val="Tekstpodstawowywcity2"/>
        <w:numPr>
          <w:ilvl w:val="0"/>
          <w:numId w:val="69"/>
        </w:numPr>
        <w:spacing w:before="120"/>
        <w:jc w:val="both"/>
        <w:rPr>
          <w:rFonts w:ascii="Tahoma" w:hAnsi="Tahoma" w:cs="Tahoma"/>
          <w:b w:val="0"/>
          <w:sz w:val="20"/>
        </w:rPr>
      </w:pPr>
      <w:r w:rsidRPr="008E0C6C">
        <w:rPr>
          <w:rFonts w:ascii="Tahoma" w:hAnsi="Tahoma" w:cs="Tahoma"/>
          <w:b w:val="0"/>
          <w:sz w:val="20"/>
        </w:rPr>
        <w:t>Nie mają zastosowania zapisy Ogólnych warunków ubezpieczenia bądź innych wzorców umów o obowiązku niedokonywania w uszkodzonym pojeździe żadnych zmian do czasu oględzin, o ile oględziny takie nie nastąpią w ciągu 3 dni roboczych od dnia zgłoszenia szkody. W powyższej sytuacji zostanie przez ubezpieczonego wykonana dokumentacja fotograficzna uszkodzeń, która następnie będzie przesłana do Ubezpieczyciela, a odszkodowanie zostanie wypłacone na podstawie przedstawionej faktury i kosztorysu naprawy.</w:t>
      </w:r>
    </w:p>
    <w:p w:rsidR="002D1A75" w:rsidRPr="008E0C6C" w:rsidRDefault="002D1A75" w:rsidP="000654D9">
      <w:pPr>
        <w:pStyle w:val="Tekstpodstawowywcity2"/>
        <w:numPr>
          <w:ilvl w:val="0"/>
          <w:numId w:val="69"/>
        </w:numPr>
        <w:tabs>
          <w:tab w:val="left" w:pos="3907"/>
        </w:tabs>
        <w:spacing w:before="120"/>
        <w:jc w:val="both"/>
        <w:rPr>
          <w:rStyle w:val="Pogrubienie"/>
          <w:rFonts w:ascii="Tahoma" w:hAnsi="Tahoma" w:cs="Tahoma"/>
          <w:sz w:val="20"/>
        </w:rPr>
      </w:pPr>
      <w:r w:rsidRPr="008E0C6C">
        <w:rPr>
          <w:rFonts w:ascii="Tahoma" w:hAnsi="Tahoma" w:cs="Tahoma"/>
          <w:b w:val="0"/>
          <w:sz w:val="20"/>
        </w:rPr>
        <w:t>W przypadku serwisowego system likwidacji szkody ni</w:t>
      </w:r>
      <w:r w:rsidRPr="008E0C6C">
        <w:rPr>
          <w:rFonts w:ascii="Tahoma" w:hAnsi="Tahoma" w:cs="Tahoma"/>
          <w:b w:val="0"/>
          <w:bCs/>
          <w:sz w:val="20"/>
        </w:rPr>
        <w:t>e dopuszcza się żądania przez ubezpieczyciela</w:t>
      </w:r>
      <w:r w:rsidRPr="008E0C6C">
        <w:rPr>
          <w:rFonts w:ascii="Tahoma" w:hAnsi="Tahoma" w:cs="Tahoma"/>
          <w:sz w:val="20"/>
        </w:rPr>
        <w:t xml:space="preserve"> </w:t>
      </w:r>
      <w:r w:rsidRPr="008E0C6C">
        <w:rPr>
          <w:rStyle w:val="Pogrubienie"/>
          <w:rFonts w:ascii="Tahoma" w:hAnsi="Tahoma" w:cs="Tahoma"/>
          <w:sz w:val="20"/>
        </w:rPr>
        <w:t>przedstawienia faktur źródłowych dokumentujących zakup i zastosowanie w naprawie części oryginalnych, ani też żadnego ograniczenia wysokości odszkodowania w związku z nie okazaniem takich faktur źródłowych.</w:t>
      </w:r>
    </w:p>
    <w:p w:rsidR="002D1A75" w:rsidRPr="008E0C6C" w:rsidRDefault="002D1A75" w:rsidP="000654D9">
      <w:pPr>
        <w:pStyle w:val="Tekstpodstawowywcity2"/>
        <w:numPr>
          <w:ilvl w:val="0"/>
          <w:numId w:val="69"/>
        </w:numPr>
        <w:tabs>
          <w:tab w:val="left" w:pos="3907"/>
        </w:tabs>
        <w:spacing w:before="120"/>
        <w:jc w:val="both"/>
        <w:rPr>
          <w:rStyle w:val="Pogrubienie"/>
          <w:rFonts w:ascii="Tahoma" w:hAnsi="Tahoma" w:cs="Tahoma"/>
          <w:sz w:val="20"/>
        </w:rPr>
      </w:pPr>
      <w:r w:rsidRPr="008E0C6C">
        <w:rPr>
          <w:rFonts w:ascii="Tahoma" w:hAnsi="Tahoma" w:cs="Tahoma"/>
          <w:b w:val="0"/>
          <w:sz w:val="20"/>
        </w:rPr>
        <w:t>Nie dopuszcza się wprowadzania dodatkowych wymogów co do wieku kierowcy lub okresu posiadania przez kierowcę uprawnień do kierowania pojazdem lub jakiegokolwiek ograniczania odpowiedzialności ubezpieczyciela z tego tytułu.</w:t>
      </w:r>
    </w:p>
    <w:p w:rsidR="002D1A75" w:rsidRPr="008E0C6C" w:rsidRDefault="002D1A75" w:rsidP="000654D9">
      <w:pPr>
        <w:pStyle w:val="Tekstpodstawowywcity2"/>
        <w:numPr>
          <w:ilvl w:val="0"/>
          <w:numId w:val="69"/>
        </w:numPr>
        <w:spacing w:before="120"/>
        <w:jc w:val="both"/>
        <w:rPr>
          <w:rFonts w:ascii="Tahoma" w:hAnsi="Tahoma" w:cs="Tahoma"/>
          <w:b w:val="0"/>
          <w:sz w:val="20"/>
        </w:rPr>
      </w:pPr>
      <w:r w:rsidRPr="008E0C6C">
        <w:rPr>
          <w:rFonts w:ascii="Tahoma" w:hAnsi="Tahoma" w:cs="Tahoma"/>
          <w:b w:val="0"/>
          <w:sz w:val="20"/>
        </w:rPr>
        <w:t>W przypadku stwierdzenia szkody całkowitej ubezpieczyciel na wniosek ubezpieczonego udzieli pomocy w zagospodarowaniu pozostałości po szkodzie, a w szczególności w zbyciu pozostałości po szkodzie. W przypadku gdy cena zbycia okaże się niższa niż określona przez ubezpieczyciela wartość pozostałości po szkodzie, ubezpieczyciel dopłaci wynikającą z powyższego różnicę.</w:t>
      </w:r>
    </w:p>
    <w:p w:rsidR="002D1A75" w:rsidRDefault="002D1A75" w:rsidP="000654D9">
      <w:pPr>
        <w:pStyle w:val="Tekstpodstawowywcity2"/>
        <w:numPr>
          <w:ilvl w:val="0"/>
          <w:numId w:val="69"/>
        </w:numPr>
        <w:spacing w:before="120"/>
        <w:jc w:val="both"/>
        <w:rPr>
          <w:rFonts w:ascii="Tahoma" w:hAnsi="Tahoma" w:cs="Tahoma"/>
          <w:b w:val="0"/>
          <w:sz w:val="20"/>
        </w:rPr>
      </w:pPr>
      <w:r w:rsidRPr="008E0C6C">
        <w:rPr>
          <w:rFonts w:ascii="Tahoma" w:hAnsi="Tahoma" w:cs="Tahoma"/>
          <w:b w:val="0"/>
          <w:sz w:val="20"/>
        </w:rPr>
        <w:t xml:space="preserve">W razie zgłoszenia przez Ubezpieczonego szkody z ubezpieczenia AC w przypadku, gdy znany jest sprawca szkody i posiada on ubezpieczenie OC p.p.m., ubezpieczyciel po wypłacie </w:t>
      </w:r>
      <w:r w:rsidRPr="008E0C6C">
        <w:rPr>
          <w:rFonts w:ascii="Tahoma" w:hAnsi="Tahoma" w:cs="Tahoma"/>
          <w:b w:val="0"/>
          <w:sz w:val="20"/>
        </w:rPr>
        <w:lastRenderedPageBreak/>
        <w:t>odszkodowania wystąpi do ubezpieczyciela sprawcy / sprawcy szkody z regresem i w razie skutecznego regresu nie będzie obciążał Ubezpieczonego szkodowością z tytułu zlikwidowanej szkody z polisy AC.</w:t>
      </w:r>
    </w:p>
    <w:p w:rsidR="008F5377" w:rsidRPr="008F5377" w:rsidRDefault="008F5377" w:rsidP="000654D9">
      <w:pPr>
        <w:pStyle w:val="Tekstpodstawowywcity2"/>
        <w:numPr>
          <w:ilvl w:val="0"/>
          <w:numId w:val="109"/>
        </w:numPr>
        <w:spacing w:before="120"/>
        <w:jc w:val="both"/>
        <w:rPr>
          <w:rFonts w:ascii="Tahoma" w:hAnsi="Tahoma" w:cs="Tahoma"/>
          <w:b w:val="0"/>
          <w:sz w:val="20"/>
        </w:rPr>
      </w:pPr>
      <w:r w:rsidRPr="008F5377">
        <w:rPr>
          <w:rFonts w:ascii="Tahoma" w:hAnsi="Tahoma" w:cs="Tahoma"/>
          <w:b w:val="0"/>
          <w:sz w:val="20"/>
        </w:rPr>
        <w:t>Nie przech</w:t>
      </w:r>
      <w:r>
        <w:rPr>
          <w:rFonts w:ascii="Tahoma" w:hAnsi="Tahoma" w:cs="Tahoma"/>
          <w:b w:val="0"/>
          <w:sz w:val="20"/>
        </w:rPr>
        <w:t xml:space="preserve">odzą na </w:t>
      </w:r>
      <w:r w:rsidR="00D5032A">
        <w:rPr>
          <w:rFonts w:ascii="Tahoma" w:hAnsi="Tahoma" w:cs="Tahoma"/>
          <w:b w:val="0"/>
          <w:sz w:val="20"/>
        </w:rPr>
        <w:t>U</w:t>
      </w:r>
      <w:r>
        <w:rPr>
          <w:rFonts w:ascii="Tahoma" w:hAnsi="Tahoma" w:cs="Tahoma"/>
          <w:b w:val="0"/>
          <w:sz w:val="20"/>
        </w:rPr>
        <w:t>bezpieczyciel</w:t>
      </w:r>
      <w:r w:rsidRPr="008F5377">
        <w:rPr>
          <w:rFonts w:ascii="Tahoma" w:hAnsi="Tahoma" w:cs="Tahoma"/>
          <w:b w:val="0"/>
          <w:sz w:val="20"/>
        </w:rPr>
        <w:t>a roszczenia regresowe Ubezpieczonego przeciwko osobom uprawnionym do korzystania z pojazdu</w:t>
      </w:r>
      <w:r w:rsidR="00D5032A">
        <w:rPr>
          <w:rFonts w:ascii="Tahoma" w:hAnsi="Tahoma" w:cs="Tahoma"/>
          <w:b w:val="0"/>
          <w:sz w:val="20"/>
        </w:rPr>
        <w:t>, chyba że osoba ta wyrządziła szkodę umyślnie.</w:t>
      </w:r>
    </w:p>
    <w:p w:rsidR="002D1A75" w:rsidRPr="0048507A" w:rsidRDefault="002D1A75" w:rsidP="002D1A75">
      <w:pPr>
        <w:pStyle w:val="Tekstpodstawowywcity2"/>
        <w:spacing w:before="120"/>
        <w:ind w:left="714"/>
        <w:jc w:val="both"/>
        <w:rPr>
          <w:rFonts w:ascii="Tahoma" w:hAnsi="Tahoma" w:cs="Tahoma"/>
          <w:b w:val="0"/>
          <w:color w:val="FF0000"/>
          <w:sz w:val="20"/>
          <w:highlight w:val="yellow"/>
        </w:rPr>
      </w:pPr>
    </w:p>
    <w:p w:rsidR="002D1A75" w:rsidRPr="00F4580A" w:rsidRDefault="002D1A75" w:rsidP="002D1A75">
      <w:pPr>
        <w:pStyle w:val="Tekstpodstawowywcity2"/>
        <w:spacing w:before="120"/>
        <w:ind w:left="0"/>
        <w:jc w:val="both"/>
        <w:rPr>
          <w:rFonts w:ascii="Tahoma" w:hAnsi="Tahoma" w:cs="Tahoma"/>
          <w:sz w:val="20"/>
          <w:u w:val="single"/>
        </w:rPr>
      </w:pPr>
      <w:r w:rsidRPr="00F4580A">
        <w:rPr>
          <w:rFonts w:ascii="Tahoma" w:hAnsi="Tahoma" w:cs="Tahoma"/>
          <w:sz w:val="20"/>
          <w:u w:val="single"/>
        </w:rPr>
        <w:t>3.2) Warunki szczególne do NNW.</w:t>
      </w:r>
    </w:p>
    <w:p w:rsidR="002D1A75" w:rsidRPr="00F4580A" w:rsidRDefault="002D1A75" w:rsidP="000654D9">
      <w:pPr>
        <w:pStyle w:val="Tekstpodstawowywcity2"/>
        <w:numPr>
          <w:ilvl w:val="2"/>
          <w:numId w:val="39"/>
        </w:numPr>
        <w:tabs>
          <w:tab w:val="clear" w:pos="2444"/>
          <w:tab w:val="num" w:pos="284"/>
        </w:tabs>
        <w:ind w:hanging="2444"/>
        <w:rPr>
          <w:rFonts w:ascii="Tahoma" w:hAnsi="Tahoma" w:cs="Tahoma"/>
          <w:sz w:val="20"/>
        </w:rPr>
      </w:pPr>
      <w:r w:rsidRPr="00F4580A">
        <w:rPr>
          <w:rFonts w:ascii="Tahoma" w:hAnsi="Tahoma" w:cs="Tahoma"/>
          <w:sz w:val="20"/>
        </w:rPr>
        <w:t xml:space="preserve">Zakres terytorialny: </w:t>
      </w:r>
      <w:r w:rsidRPr="00F4580A">
        <w:rPr>
          <w:rFonts w:ascii="Tahoma" w:hAnsi="Tahoma" w:cs="Tahoma"/>
          <w:b w:val="0"/>
          <w:sz w:val="20"/>
        </w:rPr>
        <w:t>Polska + Europa.</w:t>
      </w:r>
    </w:p>
    <w:p w:rsidR="002D1A75" w:rsidRPr="00F4580A" w:rsidRDefault="002D1A75" w:rsidP="000654D9">
      <w:pPr>
        <w:pStyle w:val="Tekstpodstawowywcity2"/>
        <w:numPr>
          <w:ilvl w:val="2"/>
          <w:numId w:val="39"/>
        </w:numPr>
        <w:tabs>
          <w:tab w:val="clear" w:pos="2444"/>
          <w:tab w:val="num" w:pos="284"/>
        </w:tabs>
        <w:spacing w:before="120"/>
        <w:ind w:left="284" w:hanging="284"/>
        <w:jc w:val="both"/>
        <w:rPr>
          <w:rFonts w:ascii="Tahoma" w:hAnsi="Tahoma" w:cs="Tahoma"/>
          <w:sz w:val="20"/>
        </w:rPr>
      </w:pPr>
      <w:r w:rsidRPr="00F4580A">
        <w:rPr>
          <w:rFonts w:ascii="Tahoma" w:hAnsi="Tahoma" w:cs="Tahoma"/>
          <w:b w:val="0"/>
          <w:sz w:val="20"/>
        </w:rPr>
        <w:t xml:space="preserve">Przedmiotem ubezpieczenia są następstwa nieszczęśliwych wypadków kierowcy i pasażerów pojazdu wynikające z używania tego pojazdu, tj. powstałe (o ile OWU nie stanowią korzystniej dla ubezpieczonego): </w:t>
      </w:r>
    </w:p>
    <w:p w:rsidR="002D1A75" w:rsidRPr="00F4580A" w:rsidRDefault="002D1A75" w:rsidP="00F4580A">
      <w:pPr>
        <w:autoSpaceDE w:val="0"/>
        <w:autoSpaceDN w:val="0"/>
        <w:adjustRightInd w:val="0"/>
        <w:ind w:left="284"/>
        <w:rPr>
          <w:rFonts w:ascii="Tahoma" w:hAnsi="Tahoma" w:cs="Tahoma"/>
          <w:sz w:val="20"/>
          <w:szCs w:val="20"/>
        </w:rPr>
      </w:pPr>
      <w:r w:rsidRPr="00F4580A">
        <w:rPr>
          <w:rFonts w:ascii="Tahoma" w:hAnsi="Tahoma" w:cs="Tahoma"/>
          <w:sz w:val="20"/>
          <w:szCs w:val="20"/>
        </w:rPr>
        <w:t xml:space="preserve">(a) w związku z ruchem pojazdu; </w:t>
      </w:r>
    </w:p>
    <w:p w:rsidR="002D1A75" w:rsidRPr="00F4580A" w:rsidRDefault="002D1A75" w:rsidP="00F4580A">
      <w:pPr>
        <w:autoSpaceDE w:val="0"/>
        <w:autoSpaceDN w:val="0"/>
        <w:adjustRightInd w:val="0"/>
        <w:ind w:left="284"/>
        <w:rPr>
          <w:rFonts w:ascii="Tahoma" w:hAnsi="Tahoma" w:cs="Tahoma"/>
          <w:sz w:val="20"/>
          <w:szCs w:val="20"/>
        </w:rPr>
      </w:pPr>
      <w:r w:rsidRPr="00F4580A">
        <w:rPr>
          <w:rFonts w:ascii="Tahoma" w:hAnsi="Tahoma" w:cs="Tahoma"/>
          <w:sz w:val="20"/>
          <w:szCs w:val="20"/>
        </w:rPr>
        <w:t>(b) podczas wsiadania i wysiadania z pojazdu,</w:t>
      </w:r>
    </w:p>
    <w:p w:rsidR="002D1A75" w:rsidRPr="00F4580A" w:rsidRDefault="002D1A75" w:rsidP="00F4580A">
      <w:pPr>
        <w:autoSpaceDE w:val="0"/>
        <w:autoSpaceDN w:val="0"/>
        <w:adjustRightInd w:val="0"/>
        <w:ind w:left="284"/>
        <w:rPr>
          <w:rFonts w:ascii="Tahoma" w:hAnsi="Tahoma" w:cs="Tahoma"/>
          <w:sz w:val="20"/>
          <w:szCs w:val="20"/>
        </w:rPr>
      </w:pPr>
      <w:r w:rsidRPr="00F4580A">
        <w:rPr>
          <w:rFonts w:ascii="Tahoma" w:hAnsi="Tahoma" w:cs="Tahoma"/>
          <w:sz w:val="20"/>
          <w:szCs w:val="20"/>
        </w:rPr>
        <w:t>(c) podczas zatrzymania pojazdu lub postoju pojazdu na trasie jazdy,</w:t>
      </w:r>
    </w:p>
    <w:p w:rsidR="002D1A75" w:rsidRPr="00F4580A" w:rsidRDefault="002D1A75" w:rsidP="00F4580A">
      <w:pPr>
        <w:autoSpaceDE w:val="0"/>
        <w:autoSpaceDN w:val="0"/>
        <w:adjustRightInd w:val="0"/>
        <w:ind w:left="284"/>
        <w:rPr>
          <w:rFonts w:ascii="Tahoma" w:hAnsi="Tahoma" w:cs="Tahoma"/>
          <w:sz w:val="20"/>
          <w:szCs w:val="20"/>
        </w:rPr>
      </w:pPr>
      <w:r w:rsidRPr="00F4580A">
        <w:rPr>
          <w:rFonts w:ascii="Tahoma" w:hAnsi="Tahoma" w:cs="Tahoma"/>
          <w:sz w:val="20"/>
          <w:szCs w:val="20"/>
        </w:rPr>
        <w:t xml:space="preserve">(d) podczas naprawy pojazdu na trasie jazdy; </w:t>
      </w:r>
    </w:p>
    <w:p w:rsidR="002D1A75" w:rsidRPr="00F4580A" w:rsidRDefault="002D1A75" w:rsidP="00F4580A">
      <w:pPr>
        <w:autoSpaceDE w:val="0"/>
        <w:autoSpaceDN w:val="0"/>
        <w:adjustRightInd w:val="0"/>
        <w:ind w:left="284"/>
        <w:rPr>
          <w:rFonts w:ascii="Tahoma" w:hAnsi="Tahoma" w:cs="Tahoma"/>
          <w:sz w:val="20"/>
          <w:szCs w:val="20"/>
        </w:rPr>
      </w:pPr>
      <w:r w:rsidRPr="00F4580A">
        <w:rPr>
          <w:rFonts w:ascii="Tahoma" w:hAnsi="Tahoma" w:cs="Tahoma"/>
          <w:sz w:val="20"/>
          <w:szCs w:val="20"/>
        </w:rPr>
        <w:t>(e) bezpośrednio przy załadowywaniu lub rozładowywaniu pojazdu;</w:t>
      </w:r>
    </w:p>
    <w:p w:rsidR="002D1A75" w:rsidRPr="00F4580A" w:rsidRDefault="002D1A75" w:rsidP="00F4580A">
      <w:pPr>
        <w:autoSpaceDE w:val="0"/>
        <w:autoSpaceDN w:val="0"/>
        <w:adjustRightInd w:val="0"/>
        <w:ind w:left="284"/>
        <w:rPr>
          <w:rFonts w:ascii="Tahoma" w:hAnsi="Tahoma" w:cs="Tahoma"/>
          <w:sz w:val="20"/>
          <w:szCs w:val="20"/>
        </w:rPr>
      </w:pPr>
      <w:r w:rsidRPr="00F4580A">
        <w:rPr>
          <w:rFonts w:ascii="Tahoma" w:hAnsi="Tahoma" w:cs="Tahoma"/>
          <w:sz w:val="20"/>
          <w:szCs w:val="20"/>
        </w:rPr>
        <w:t>(f) powstałe wskutek pożaru lub wybuchu pojazdu,</w:t>
      </w:r>
    </w:p>
    <w:p w:rsidR="002D1A75" w:rsidRPr="00F4580A" w:rsidRDefault="002D1A75" w:rsidP="00F4580A">
      <w:pPr>
        <w:autoSpaceDE w:val="0"/>
        <w:autoSpaceDN w:val="0"/>
        <w:adjustRightInd w:val="0"/>
        <w:ind w:left="284"/>
        <w:rPr>
          <w:rFonts w:ascii="Tahoma" w:hAnsi="Tahoma" w:cs="Tahoma"/>
          <w:sz w:val="20"/>
          <w:szCs w:val="20"/>
        </w:rPr>
      </w:pPr>
      <w:r w:rsidRPr="00F4580A">
        <w:rPr>
          <w:rFonts w:ascii="Tahoma" w:hAnsi="Tahoma" w:cs="Tahoma"/>
          <w:sz w:val="20"/>
          <w:szCs w:val="20"/>
        </w:rPr>
        <w:t>(g) u kierowcy podczas tankowania paliwa na stacji paliw,</w:t>
      </w:r>
    </w:p>
    <w:p w:rsidR="002D1A75" w:rsidRPr="00F4580A" w:rsidRDefault="002D1A75" w:rsidP="00F4580A">
      <w:pPr>
        <w:autoSpaceDE w:val="0"/>
        <w:autoSpaceDN w:val="0"/>
        <w:adjustRightInd w:val="0"/>
        <w:ind w:left="284"/>
        <w:rPr>
          <w:rFonts w:ascii="Tahoma" w:hAnsi="Tahoma" w:cs="Tahoma"/>
          <w:sz w:val="20"/>
          <w:szCs w:val="20"/>
        </w:rPr>
      </w:pPr>
      <w:r w:rsidRPr="00F4580A">
        <w:rPr>
          <w:rFonts w:ascii="Tahoma" w:hAnsi="Tahoma" w:cs="Tahoma"/>
          <w:sz w:val="20"/>
          <w:szCs w:val="20"/>
        </w:rPr>
        <w:t>(h) u kierowcy podczas otwierania lub zamykania drzwi lub bramy garażu lub posesji.</w:t>
      </w:r>
    </w:p>
    <w:p w:rsidR="002D1A75" w:rsidRPr="00F4580A" w:rsidRDefault="002D1A75" w:rsidP="002D1A75">
      <w:pPr>
        <w:pStyle w:val="Tekstpodstawowy310"/>
        <w:tabs>
          <w:tab w:val="left" w:pos="1290"/>
        </w:tabs>
        <w:rPr>
          <w:rFonts w:ascii="Tahoma" w:hAnsi="Tahoma" w:cs="Tahoma"/>
          <w:sz w:val="20"/>
          <w:szCs w:val="20"/>
        </w:rPr>
      </w:pPr>
    </w:p>
    <w:p w:rsidR="002D1A75" w:rsidRPr="00F4580A" w:rsidRDefault="002D1A75" w:rsidP="000654D9">
      <w:pPr>
        <w:pStyle w:val="Tekstpodstawowy310"/>
        <w:numPr>
          <w:ilvl w:val="2"/>
          <w:numId w:val="39"/>
        </w:numPr>
        <w:tabs>
          <w:tab w:val="clear" w:pos="2444"/>
          <w:tab w:val="num" w:pos="284"/>
        </w:tabs>
        <w:suppressAutoHyphens w:val="0"/>
        <w:spacing w:before="60" w:after="0"/>
        <w:ind w:left="284" w:hanging="284"/>
        <w:jc w:val="both"/>
        <w:rPr>
          <w:rFonts w:ascii="Tahoma" w:hAnsi="Tahoma" w:cs="Tahoma"/>
          <w:sz w:val="20"/>
          <w:szCs w:val="20"/>
        </w:rPr>
      </w:pPr>
      <w:r w:rsidRPr="00F4580A">
        <w:rPr>
          <w:rFonts w:ascii="Tahoma" w:hAnsi="Tahoma" w:cs="Tahoma"/>
          <w:sz w:val="20"/>
          <w:szCs w:val="20"/>
        </w:rPr>
        <w:t>Zakres ochrony obejmuje (o ile OWU nie stanowią korzystniej dla ubezpieczonego) minimum:</w:t>
      </w:r>
    </w:p>
    <w:p w:rsidR="002D1A75" w:rsidRPr="00F4580A" w:rsidRDefault="002D1A75" w:rsidP="000654D9">
      <w:pPr>
        <w:pStyle w:val="Tekstpodstawowy310"/>
        <w:numPr>
          <w:ilvl w:val="0"/>
          <w:numId w:val="88"/>
        </w:numPr>
        <w:tabs>
          <w:tab w:val="clear" w:pos="709"/>
          <w:tab w:val="num" w:pos="567"/>
        </w:tabs>
        <w:suppressAutoHyphens w:val="0"/>
        <w:spacing w:before="60" w:after="0"/>
        <w:ind w:left="567" w:hanging="425"/>
        <w:rPr>
          <w:rStyle w:val="SIWZ"/>
          <w:rFonts w:ascii="Tahoma" w:hAnsi="Tahoma" w:cs="Tahoma"/>
          <w:sz w:val="20"/>
          <w:szCs w:val="20"/>
        </w:rPr>
      </w:pPr>
      <w:r w:rsidRPr="00F4580A">
        <w:rPr>
          <w:rFonts w:ascii="Tahoma" w:hAnsi="Tahoma" w:cs="Tahoma"/>
          <w:sz w:val="20"/>
          <w:szCs w:val="20"/>
        </w:rPr>
        <w:t>świadczenie z tytułu śmierci - 100% sumy ubezpieczenia,</w:t>
      </w:r>
    </w:p>
    <w:p w:rsidR="002D1A75" w:rsidRPr="00214E68" w:rsidRDefault="00F4580A" w:rsidP="000654D9">
      <w:pPr>
        <w:pStyle w:val="Tekstpodstawowy310"/>
        <w:numPr>
          <w:ilvl w:val="0"/>
          <w:numId w:val="88"/>
        </w:numPr>
        <w:tabs>
          <w:tab w:val="clear" w:pos="709"/>
          <w:tab w:val="num" w:pos="567"/>
        </w:tabs>
        <w:suppressAutoHyphens w:val="0"/>
        <w:spacing w:before="60" w:after="0"/>
        <w:ind w:left="567" w:hanging="425"/>
        <w:rPr>
          <w:rStyle w:val="SIWZ"/>
          <w:rFonts w:ascii="Tahoma" w:hAnsi="Tahoma" w:cs="Tahoma"/>
          <w:sz w:val="20"/>
          <w:szCs w:val="20"/>
        </w:rPr>
      </w:pPr>
      <w:r w:rsidRPr="00F4580A">
        <w:rPr>
          <w:rFonts w:ascii="Tahoma" w:hAnsi="Tahoma" w:cs="Tahoma"/>
          <w:sz w:val="20"/>
          <w:szCs w:val="20"/>
        </w:rPr>
        <w:t xml:space="preserve">świadczenie z tytułu </w:t>
      </w:r>
      <w:r w:rsidRPr="00F4580A">
        <w:rPr>
          <w:rStyle w:val="SIWZ"/>
          <w:rFonts w:ascii="Tahoma" w:hAnsi="Tahoma" w:cs="Tahoma"/>
          <w:sz w:val="20"/>
          <w:szCs w:val="20"/>
        </w:rPr>
        <w:t>trwałego uszczerbku na zdrowiu</w:t>
      </w:r>
      <w:r>
        <w:rPr>
          <w:rStyle w:val="SIWZ"/>
          <w:rFonts w:ascii="Tahoma" w:hAnsi="Tahoma" w:cs="Tahoma"/>
          <w:sz w:val="20"/>
          <w:szCs w:val="20"/>
        </w:rPr>
        <w:t xml:space="preserve"> - </w:t>
      </w:r>
      <w:r w:rsidR="002D1A75" w:rsidRPr="00F4580A">
        <w:rPr>
          <w:rStyle w:val="SIWZ"/>
          <w:rFonts w:ascii="Tahoma" w:hAnsi="Tahoma" w:cs="Tahoma"/>
          <w:sz w:val="20"/>
          <w:szCs w:val="20"/>
        </w:rPr>
        <w:t xml:space="preserve">w przypadku częściowego trwałego uszczerbku na zdrowiu wypłata: procent sumy ubezpieczenia odpowiadający procentowi </w:t>
      </w:r>
      <w:r w:rsidR="002D1A75" w:rsidRPr="006C798B">
        <w:rPr>
          <w:rStyle w:val="SIWZ"/>
          <w:rFonts w:ascii="Tahoma" w:hAnsi="Tahoma" w:cs="Tahoma"/>
          <w:sz w:val="20"/>
          <w:szCs w:val="20"/>
        </w:rPr>
        <w:t xml:space="preserve">trwałego uszczerbku (wypłata 100% sumy ubezpieczenia w przypadku 100% trwałego </w:t>
      </w:r>
      <w:r w:rsidR="002D1A75" w:rsidRPr="00214E68">
        <w:rPr>
          <w:rStyle w:val="SIWZ"/>
          <w:rFonts w:ascii="Tahoma" w:hAnsi="Tahoma" w:cs="Tahoma"/>
          <w:sz w:val="20"/>
          <w:szCs w:val="20"/>
        </w:rPr>
        <w:t>uszczerbku).</w:t>
      </w:r>
    </w:p>
    <w:p w:rsidR="00F4580A" w:rsidRPr="00214E68" w:rsidRDefault="00F4580A" w:rsidP="000654D9">
      <w:pPr>
        <w:pStyle w:val="Tekstpodstawowy310"/>
        <w:numPr>
          <w:ilvl w:val="0"/>
          <w:numId w:val="88"/>
        </w:numPr>
        <w:tabs>
          <w:tab w:val="clear" w:pos="709"/>
          <w:tab w:val="num" w:pos="567"/>
        </w:tabs>
        <w:suppressAutoHyphens w:val="0"/>
        <w:spacing w:before="60" w:after="0"/>
        <w:ind w:left="567" w:hanging="425"/>
        <w:rPr>
          <w:rStyle w:val="SIWZ"/>
          <w:rFonts w:ascii="Tahoma" w:hAnsi="Tahoma" w:cs="Tahoma"/>
          <w:sz w:val="20"/>
          <w:szCs w:val="20"/>
        </w:rPr>
      </w:pPr>
      <w:r w:rsidRPr="00214E68">
        <w:rPr>
          <w:rFonts w:ascii="Tahoma" w:hAnsi="Tahoma" w:cs="Tahoma"/>
          <w:sz w:val="20"/>
          <w:szCs w:val="20"/>
        </w:rPr>
        <w:t>zwrot kosztów leczenia, w tym rehabilitacji - w wysokości co najmniej do 5% sumy ubezpieczenia.</w:t>
      </w:r>
    </w:p>
    <w:p w:rsidR="002D1A75" w:rsidRPr="00F4580A" w:rsidRDefault="002D1A75" w:rsidP="000654D9">
      <w:pPr>
        <w:pStyle w:val="Tekstpodstawowywcity2"/>
        <w:numPr>
          <w:ilvl w:val="0"/>
          <w:numId w:val="72"/>
        </w:numPr>
        <w:tabs>
          <w:tab w:val="clear" w:pos="1175"/>
          <w:tab w:val="num" w:pos="284"/>
        </w:tabs>
        <w:spacing w:before="120"/>
        <w:ind w:left="284" w:hanging="284"/>
        <w:jc w:val="both"/>
        <w:rPr>
          <w:rFonts w:ascii="Tahoma" w:hAnsi="Tahoma" w:cs="Tahoma"/>
          <w:b w:val="0"/>
          <w:sz w:val="20"/>
        </w:rPr>
      </w:pPr>
      <w:r w:rsidRPr="00214E68">
        <w:rPr>
          <w:rFonts w:ascii="Tahoma" w:hAnsi="Tahoma" w:cs="Tahoma"/>
          <w:b w:val="0"/>
          <w:sz w:val="20"/>
        </w:rPr>
        <w:t>Wyłączenia odpowiedzialności</w:t>
      </w:r>
      <w:r w:rsidRPr="00F4580A">
        <w:rPr>
          <w:rFonts w:ascii="Tahoma" w:hAnsi="Tahoma" w:cs="Tahoma"/>
          <w:b w:val="0"/>
          <w:sz w:val="20"/>
        </w:rPr>
        <w:t xml:space="preserve"> ubezpieczyciela odnoszące się do kierowcy lub pasażera, dotyczące sytuacji, gdy:</w:t>
      </w:r>
    </w:p>
    <w:p w:rsidR="002D1A75" w:rsidRPr="00F4580A" w:rsidRDefault="002D1A75" w:rsidP="000654D9">
      <w:pPr>
        <w:pStyle w:val="Tekstpodstawowywcity2"/>
        <w:numPr>
          <w:ilvl w:val="0"/>
          <w:numId w:val="71"/>
        </w:numPr>
        <w:ind w:hanging="294"/>
        <w:jc w:val="both"/>
        <w:rPr>
          <w:rFonts w:ascii="Tahoma" w:hAnsi="Tahoma" w:cs="Tahoma"/>
          <w:b w:val="0"/>
          <w:sz w:val="20"/>
        </w:rPr>
      </w:pPr>
      <w:r w:rsidRPr="00F4580A">
        <w:rPr>
          <w:rFonts w:ascii="Tahoma" w:hAnsi="Tahoma" w:cs="Tahoma"/>
          <w:b w:val="0"/>
          <w:sz w:val="20"/>
        </w:rPr>
        <w:t>kierowca nie posiadał uprawnień do kierowania pojazdem,</w:t>
      </w:r>
    </w:p>
    <w:p w:rsidR="002D1A75" w:rsidRPr="00F4580A" w:rsidRDefault="002D1A75" w:rsidP="000654D9">
      <w:pPr>
        <w:pStyle w:val="Tekstpodstawowywcity2"/>
        <w:numPr>
          <w:ilvl w:val="0"/>
          <w:numId w:val="71"/>
        </w:numPr>
        <w:ind w:hanging="294"/>
        <w:jc w:val="both"/>
        <w:rPr>
          <w:rFonts w:ascii="Tahoma" w:hAnsi="Tahoma" w:cs="Tahoma"/>
          <w:b w:val="0"/>
          <w:sz w:val="20"/>
        </w:rPr>
      </w:pPr>
      <w:r w:rsidRPr="00F4580A">
        <w:rPr>
          <w:rFonts w:ascii="Tahoma" w:hAnsi="Tahoma" w:cs="Tahoma"/>
          <w:b w:val="0"/>
          <w:sz w:val="20"/>
        </w:rPr>
        <w:t>pojazd nie posiadał ważnego badania technicznego,</w:t>
      </w:r>
    </w:p>
    <w:p w:rsidR="002D1A75" w:rsidRPr="00F4580A" w:rsidRDefault="002D1A75" w:rsidP="000654D9">
      <w:pPr>
        <w:pStyle w:val="Tekstpodstawowywcity2"/>
        <w:numPr>
          <w:ilvl w:val="0"/>
          <w:numId w:val="71"/>
        </w:numPr>
        <w:ind w:hanging="294"/>
        <w:jc w:val="both"/>
        <w:rPr>
          <w:rFonts w:ascii="Tahoma" w:hAnsi="Tahoma" w:cs="Tahoma"/>
          <w:b w:val="0"/>
          <w:sz w:val="20"/>
        </w:rPr>
      </w:pPr>
      <w:r w:rsidRPr="00F4580A">
        <w:rPr>
          <w:rFonts w:ascii="Tahoma" w:hAnsi="Tahoma" w:cs="Tahoma"/>
          <w:b w:val="0"/>
          <w:sz w:val="20"/>
        </w:rPr>
        <w:t>kierowca lub pasażerowie byli w stanie nietrzeźwości lub w stanie po użyciu alkoholu, lub pod wpływem środków odurzających, substancji psychotropowych lub środków zastępczych w rozumieniu przepisów o przeciwdziałaniu narkomanii,</w:t>
      </w:r>
    </w:p>
    <w:p w:rsidR="002D1A75" w:rsidRDefault="002D1A75" w:rsidP="00F4580A">
      <w:pPr>
        <w:pStyle w:val="Tekstpodstawowywcity2"/>
        <w:tabs>
          <w:tab w:val="num" w:pos="426"/>
        </w:tabs>
        <w:ind w:left="426"/>
        <w:jc w:val="both"/>
        <w:rPr>
          <w:rFonts w:ascii="Tahoma" w:hAnsi="Tahoma" w:cs="Tahoma"/>
          <w:b w:val="0"/>
          <w:sz w:val="20"/>
        </w:rPr>
      </w:pPr>
      <w:r w:rsidRPr="00F4580A">
        <w:rPr>
          <w:rFonts w:ascii="Tahoma" w:hAnsi="Tahoma" w:cs="Tahoma"/>
          <w:b w:val="0"/>
          <w:sz w:val="20"/>
        </w:rPr>
        <w:t>dopuszczone jest wyłącznie z zastrzeżeniem, iż wyłączenia te nie mają zastosowania,                           jeśli wymienione okoliczności nie miały wpływu na powstanie nieszczęśliwego wypadku.</w:t>
      </w:r>
    </w:p>
    <w:p w:rsidR="00F4580A" w:rsidRDefault="00F4580A" w:rsidP="00F4580A">
      <w:pPr>
        <w:spacing w:before="60"/>
        <w:jc w:val="both"/>
        <w:rPr>
          <w:rFonts w:ascii="Tahoma" w:hAnsi="Tahoma" w:cs="Tahoma"/>
          <w:bCs/>
          <w:sz w:val="20"/>
          <w:szCs w:val="20"/>
          <w:highlight w:val="yellow"/>
          <w:lang w:eastAsia="x-none"/>
        </w:rPr>
      </w:pPr>
    </w:p>
    <w:p w:rsidR="00F4580A" w:rsidRPr="00F4580A" w:rsidRDefault="00F4580A" w:rsidP="00F4580A">
      <w:pPr>
        <w:spacing w:before="60"/>
        <w:jc w:val="both"/>
        <w:rPr>
          <w:rFonts w:ascii="Tahoma" w:hAnsi="Tahoma" w:cs="Tahoma"/>
          <w:sz w:val="20"/>
          <w:szCs w:val="20"/>
          <w:lang w:val="x-none" w:eastAsia="x-none"/>
        </w:rPr>
      </w:pPr>
      <w:r w:rsidRPr="00F4580A">
        <w:rPr>
          <w:rFonts w:ascii="Tahoma" w:hAnsi="Tahoma" w:cs="Tahoma"/>
          <w:bCs/>
          <w:sz w:val="20"/>
          <w:szCs w:val="20"/>
          <w:lang w:val="x-none" w:eastAsia="x-none"/>
        </w:rPr>
        <w:t xml:space="preserve">5) </w:t>
      </w:r>
      <w:r w:rsidRPr="00F4580A">
        <w:rPr>
          <w:rFonts w:ascii="Tahoma" w:hAnsi="Tahoma" w:cs="Tahoma"/>
          <w:sz w:val="20"/>
          <w:szCs w:val="20"/>
          <w:u w:val="single"/>
          <w:lang w:val="x-none" w:eastAsia="x-none"/>
        </w:rPr>
        <w:t>Franszyza</w:t>
      </w:r>
      <w:r w:rsidRPr="00F4580A">
        <w:rPr>
          <w:rFonts w:ascii="Tahoma" w:hAnsi="Tahoma" w:cs="Tahoma"/>
          <w:sz w:val="20"/>
          <w:szCs w:val="20"/>
          <w:u w:val="single"/>
          <w:lang w:eastAsia="x-none"/>
        </w:rPr>
        <w:t xml:space="preserve"> integralna / redukcyjna</w:t>
      </w:r>
      <w:r w:rsidRPr="00F4580A">
        <w:rPr>
          <w:rFonts w:ascii="Tahoma" w:hAnsi="Tahoma" w:cs="Tahoma"/>
          <w:sz w:val="20"/>
          <w:szCs w:val="20"/>
          <w:u w:val="single"/>
          <w:lang w:val="x-none" w:eastAsia="x-none"/>
        </w:rPr>
        <w:t xml:space="preserve"> /</w:t>
      </w:r>
      <w:r w:rsidRPr="00F4580A">
        <w:rPr>
          <w:rFonts w:ascii="Tahoma" w:hAnsi="Tahoma" w:cs="Tahoma"/>
          <w:sz w:val="20"/>
          <w:szCs w:val="20"/>
          <w:u w:val="single"/>
          <w:lang w:eastAsia="x-none"/>
        </w:rPr>
        <w:t xml:space="preserve"> </w:t>
      </w:r>
      <w:r w:rsidRPr="00F4580A">
        <w:rPr>
          <w:rFonts w:ascii="Tahoma" w:hAnsi="Tahoma" w:cs="Tahoma"/>
          <w:sz w:val="20"/>
          <w:szCs w:val="20"/>
          <w:u w:val="single"/>
          <w:lang w:val="x-none" w:eastAsia="x-none"/>
        </w:rPr>
        <w:t>udział własny:</w:t>
      </w:r>
      <w:r w:rsidRPr="00F4580A">
        <w:rPr>
          <w:rFonts w:ascii="Tahoma" w:hAnsi="Tahoma" w:cs="Tahoma"/>
          <w:sz w:val="20"/>
          <w:szCs w:val="20"/>
          <w:lang w:val="x-none" w:eastAsia="x-none"/>
        </w:rPr>
        <w:t xml:space="preserve"> brak.</w:t>
      </w:r>
    </w:p>
    <w:p w:rsidR="00F4580A" w:rsidRPr="00F4580A" w:rsidRDefault="00F4580A" w:rsidP="002D1A75">
      <w:pPr>
        <w:pStyle w:val="Tekstpodstawowywcity2"/>
        <w:tabs>
          <w:tab w:val="num" w:pos="426"/>
        </w:tabs>
        <w:ind w:left="0"/>
        <w:jc w:val="both"/>
        <w:rPr>
          <w:rFonts w:ascii="Tahoma" w:hAnsi="Tahoma" w:cs="Tahoma"/>
          <w:b w:val="0"/>
          <w:sz w:val="20"/>
        </w:rPr>
      </w:pPr>
    </w:p>
    <w:p w:rsidR="002D1A75" w:rsidRPr="00F4580A" w:rsidRDefault="002D1A75" w:rsidP="002D1A75">
      <w:pPr>
        <w:pStyle w:val="Tekstpodstawowywcity2"/>
        <w:spacing w:before="120"/>
        <w:ind w:left="0"/>
        <w:jc w:val="both"/>
        <w:rPr>
          <w:rFonts w:ascii="Tahoma" w:hAnsi="Tahoma" w:cs="Tahoma"/>
          <w:sz w:val="20"/>
          <w:u w:val="single"/>
        </w:rPr>
      </w:pPr>
      <w:r w:rsidRPr="00F4580A">
        <w:rPr>
          <w:rFonts w:ascii="Tahoma" w:hAnsi="Tahoma" w:cs="Tahoma"/>
          <w:sz w:val="20"/>
          <w:u w:val="single"/>
        </w:rPr>
        <w:t xml:space="preserve">3.3) Warunki szczególne do </w:t>
      </w:r>
      <w:proofErr w:type="spellStart"/>
      <w:r w:rsidRPr="00F4580A">
        <w:rPr>
          <w:rFonts w:ascii="Tahoma" w:hAnsi="Tahoma" w:cs="Tahoma"/>
          <w:sz w:val="20"/>
          <w:u w:val="single"/>
        </w:rPr>
        <w:t>assistance</w:t>
      </w:r>
      <w:proofErr w:type="spellEnd"/>
      <w:r w:rsidRPr="00F4580A">
        <w:rPr>
          <w:rFonts w:ascii="Tahoma" w:hAnsi="Tahoma" w:cs="Tahoma"/>
          <w:sz w:val="20"/>
          <w:u w:val="single"/>
        </w:rPr>
        <w:t>.</w:t>
      </w:r>
    </w:p>
    <w:p w:rsidR="002D1A75" w:rsidRPr="00F4580A" w:rsidRDefault="002D1A75" w:rsidP="000654D9">
      <w:pPr>
        <w:pStyle w:val="Tekstpodstawowywcity2"/>
        <w:numPr>
          <w:ilvl w:val="0"/>
          <w:numId w:val="90"/>
        </w:numPr>
        <w:jc w:val="both"/>
        <w:rPr>
          <w:rFonts w:ascii="Tahoma" w:hAnsi="Tahoma" w:cs="Tahoma"/>
          <w:b w:val="0"/>
          <w:sz w:val="20"/>
        </w:rPr>
      </w:pPr>
      <w:r w:rsidRPr="00F4580A">
        <w:rPr>
          <w:rFonts w:ascii="Tahoma" w:hAnsi="Tahoma" w:cs="Tahoma"/>
          <w:b w:val="0"/>
          <w:sz w:val="20"/>
        </w:rPr>
        <w:t xml:space="preserve">Zakres terytorialny – Polska + Europa. </w:t>
      </w:r>
    </w:p>
    <w:p w:rsidR="002D1A75" w:rsidRPr="00F4580A" w:rsidRDefault="002D1A75" w:rsidP="000654D9">
      <w:pPr>
        <w:pStyle w:val="Tekstpodstawowywcity2"/>
        <w:numPr>
          <w:ilvl w:val="0"/>
          <w:numId w:val="90"/>
        </w:numPr>
        <w:jc w:val="both"/>
        <w:rPr>
          <w:rFonts w:ascii="Tahoma" w:hAnsi="Tahoma" w:cs="Tahoma"/>
          <w:b w:val="0"/>
          <w:sz w:val="20"/>
        </w:rPr>
      </w:pPr>
      <w:r w:rsidRPr="00F4580A">
        <w:rPr>
          <w:rFonts w:ascii="Tahoma" w:hAnsi="Tahoma" w:cs="Tahoma"/>
          <w:b w:val="0"/>
          <w:sz w:val="20"/>
        </w:rPr>
        <w:t xml:space="preserve">Zakres ochrony – minimum: </w:t>
      </w:r>
    </w:p>
    <w:p w:rsidR="002D1A75" w:rsidRPr="00BE5075" w:rsidRDefault="002D1A75" w:rsidP="000654D9">
      <w:pPr>
        <w:pStyle w:val="Tekstpodstawowywcity2"/>
        <w:numPr>
          <w:ilvl w:val="0"/>
          <w:numId w:val="89"/>
        </w:numPr>
        <w:ind w:left="709" w:hanging="283"/>
        <w:jc w:val="both"/>
        <w:rPr>
          <w:rFonts w:ascii="Tahoma" w:hAnsi="Tahoma" w:cs="Tahoma"/>
          <w:b w:val="0"/>
          <w:iCs/>
          <w:sz w:val="20"/>
        </w:rPr>
      </w:pPr>
      <w:r w:rsidRPr="00F4580A">
        <w:rPr>
          <w:rFonts w:ascii="Tahoma" w:hAnsi="Tahoma" w:cs="Tahoma"/>
          <w:b w:val="0"/>
          <w:sz w:val="20"/>
        </w:rPr>
        <w:t>zorganizowanie pomocy i pokrycie kosztów naprawy pojazdu na miejscu zdarzenia</w:t>
      </w:r>
      <w:r w:rsidRPr="00F4580A">
        <w:rPr>
          <w:rFonts w:ascii="Tahoma" w:hAnsi="Tahoma" w:cs="Tahoma"/>
          <w:b w:val="0"/>
          <w:sz w:val="20"/>
        </w:rPr>
        <w:br/>
        <w:t xml:space="preserve">w przypadku </w:t>
      </w:r>
      <w:r w:rsidRPr="00BE5075">
        <w:rPr>
          <w:rFonts w:ascii="Tahoma" w:hAnsi="Tahoma" w:cs="Tahoma"/>
          <w:b w:val="0"/>
          <w:sz w:val="20"/>
        </w:rPr>
        <w:t>unieruchomienia pojazdu na skutek wypadku, awarii (niezależnie od odległości od miejsca zamieszkania / siedziby użytkownika pojazdu), kradzieży części pojazdu lub jego wyposażenia, użycia niewłaściwego paliwa (bez kosztu zakupu części),</w:t>
      </w:r>
    </w:p>
    <w:p w:rsidR="002D1A75" w:rsidRPr="00BE5075" w:rsidRDefault="002D1A75" w:rsidP="000654D9">
      <w:pPr>
        <w:pStyle w:val="Tekstpodstawowywcity2"/>
        <w:numPr>
          <w:ilvl w:val="0"/>
          <w:numId w:val="89"/>
        </w:numPr>
        <w:ind w:left="709" w:hanging="283"/>
        <w:jc w:val="both"/>
        <w:rPr>
          <w:rFonts w:ascii="Tahoma" w:hAnsi="Tahoma" w:cs="Tahoma"/>
          <w:b w:val="0"/>
          <w:iCs/>
          <w:sz w:val="20"/>
        </w:rPr>
      </w:pPr>
      <w:r w:rsidRPr="00BE5075">
        <w:rPr>
          <w:rFonts w:ascii="Tahoma" w:hAnsi="Tahoma" w:cs="Tahoma"/>
          <w:b w:val="0"/>
          <w:sz w:val="20"/>
        </w:rPr>
        <w:t>zorganizowanie i pokrycie kosztów holowania / transpo</w:t>
      </w:r>
      <w:r w:rsidR="00DB21F3" w:rsidRPr="00BE5075">
        <w:rPr>
          <w:rFonts w:ascii="Tahoma" w:hAnsi="Tahoma" w:cs="Tahoma"/>
          <w:b w:val="0"/>
          <w:sz w:val="20"/>
        </w:rPr>
        <w:t>r</w:t>
      </w:r>
      <w:r w:rsidRPr="00BE5075">
        <w:rPr>
          <w:rFonts w:ascii="Tahoma" w:hAnsi="Tahoma" w:cs="Tahoma"/>
          <w:b w:val="0"/>
          <w:sz w:val="20"/>
        </w:rPr>
        <w:t>tu w przypadkach wymienionych powyżej</w:t>
      </w:r>
      <w:r w:rsidR="004C06C1" w:rsidRPr="00BE5075">
        <w:rPr>
          <w:rFonts w:ascii="Tahoma" w:hAnsi="Tahoma" w:cs="Tahoma"/>
          <w:b w:val="0"/>
          <w:sz w:val="20"/>
        </w:rPr>
        <w:t xml:space="preserve"> (niezależnie od odległości zdarzenia od miejsca zamieszkania / siedziby użytkownika pojazdu)</w:t>
      </w:r>
      <w:r w:rsidRPr="00BE5075">
        <w:rPr>
          <w:rFonts w:ascii="Tahoma" w:hAnsi="Tahoma" w:cs="Tahoma"/>
          <w:b w:val="0"/>
          <w:sz w:val="20"/>
        </w:rPr>
        <w:t xml:space="preserve">, jeżeli pojazd nie nadaje się do naprawy na miejscu zdarzenia, </w:t>
      </w:r>
      <w:r w:rsidRPr="00BE5075">
        <w:rPr>
          <w:rFonts w:ascii="Tahoma" w:hAnsi="Tahoma" w:cs="Tahoma"/>
          <w:b w:val="0"/>
          <w:iCs/>
          <w:sz w:val="20"/>
        </w:rPr>
        <w:t xml:space="preserve">do warsztatu naprawczego lub do siedziby ubezpieczonego bądź do innego miejsca wskazanego przez ubezpieczonego (minimalny limit </w:t>
      </w:r>
      <w:r w:rsidR="00095545" w:rsidRPr="00BE5075">
        <w:rPr>
          <w:rFonts w:ascii="Tahoma" w:hAnsi="Tahoma" w:cs="Tahoma"/>
          <w:b w:val="0"/>
          <w:iCs/>
          <w:sz w:val="20"/>
        </w:rPr>
        <w:t xml:space="preserve">- </w:t>
      </w:r>
      <w:r w:rsidRPr="00BE5075">
        <w:rPr>
          <w:rFonts w:ascii="Tahoma" w:hAnsi="Tahoma" w:cs="Tahoma"/>
          <w:b w:val="0"/>
          <w:iCs/>
          <w:sz w:val="20"/>
        </w:rPr>
        <w:t>300 km),</w:t>
      </w:r>
    </w:p>
    <w:p w:rsidR="002D1A75" w:rsidRPr="00BE5075" w:rsidRDefault="002D1A75" w:rsidP="000654D9">
      <w:pPr>
        <w:pStyle w:val="Tekstpodstawowywcity2"/>
        <w:numPr>
          <w:ilvl w:val="0"/>
          <w:numId w:val="89"/>
        </w:numPr>
        <w:ind w:left="709" w:hanging="283"/>
        <w:jc w:val="both"/>
        <w:rPr>
          <w:rFonts w:ascii="Tahoma" w:hAnsi="Tahoma" w:cs="Tahoma"/>
          <w:b w:val="0"/>
          <w:iCs/>
          <w:sz w:val="20"/>
        </w:rPr>
      </w:pPr>
      <w:r w:rsidRPr="00BE5075">
        <w:rPr>
          <w:rFonts w:ascii="Tahoma" w:hAnsi="Tahoma" w:cs="Tahoma"/>
          <w:b w:val="0"/>
          <w:iCs/>
          <w:sz w:val="20"/>
        </w:rPr>
        <w:lastRenderedPageBreak/>
        <w:t>pokrycie kosztów parkingu (w przypadku powstania wymienionych powyżej zdarzeń poza godzinami pracy warsztatu) do czasu możliwości odholowania do warsztatu – przez okres minimum 3 dób,</w:t>
      </w:r>
    </w:p>
    <w:p w:rsidR="002D1A75" w:rsidRPr="00BE5075" w:rsidRDefault="002D1A75" w:rsidP="000654D9">
      <w:pPr>
        <w:pStyle w:val="Tekstpodstawowywcity2"/>
        <w:numPr>
          <w:ilvl w:val="0"/>
          <w:numId w:val="89"/>
        </w:numPr>
        <w:ind w:left="709" w:hanging="283"/>
        <w:jc w:val="both"/>
        <w:rPr>
          <w:rFonts w:ascii="Tahoma" w:hAnsi="Tahoma" w:cs="Tahoma"/>
          <w:b w:val="0"/>
          <w:iCs/>
          <w:sz w:val="20"/>
        </w:rPr>
      </w:pPr>
      <w:r w:rsidRPr="00BE5075">
        <w:rPr>
          <w:rFonts w:ascii="Tahoma" w:hAnsi="Tahoma" w:cs="Tahoma"/>
          <w:b w:val="0"/>
          <w:sz w:val="20"/>
        </w:rPr>
        <w:t>zorganizowanie i pokrycie</w:t>
      </w:r>
      <w:r w:rsidR="005A7BCC" w:rsidRPr="00BE5075">
        <w:rPr>
          <w:rFonts w:ascii="Tahoma" w:hAnsi="Tahoma" w:cs="Tahoma"/>
          <w:b w:val="0"/>
          <w:sz w:val="20"/>
        </w:rPr>
        <w:t>,</w:t>
      </w:r>
      <w:r w:rsidRPr="00BE5075">
        <w:rPr>
          <w:rFonts w:ascii="Tahoma" w:hAnsi="Tahoma" w:cs="Tahoma"/>
          <w:b w:val="0"/>
          <w:sz w:val="20"/>
        </w:rPr>
        <w:t xml:space="preserve"> </w:t>
      </w:r>
      <w:r w:rsidR="005A7BCC" w:rsidRPr="00BE5075">
        <w:rPr>
          <w:rFonts w:ascii="Tahoma" w:hAnsi="Tahoma" w:cs="Tahoma"/>
          <w:b w:val="0"/>
          <w:iCs/>
          <w:sz w:val="20"/>
        </w:rPr>
        <w:t>w przypadku powstania wymienionych powyżej zdarzeń,</w:t>
      </w:r>
      <w:r w:rsidRPr="00BE5075">
        <w:rPr>
          <w:rFonts w:ascii="Tahoma" w:hAnsi="Tahoma" w:cs="Tahoma"/>
          <w:b w:val="0"/>
          <w:sz w:val="20"/>
        </w:rPr>
        <w:t xml:space="preserve"> </w:t>
      </w:r>
      <w:r w:rsidR="005A7BCC" w:rsidRPr="00BE5075">
        <w:rPr>
          <w:rFonts w:ascii="Tahoma" w:hAnsi="Tahoma" w:cs="Tahoma"/>
          <w:b w:val="0"/>
          <w:sz w:val="20"/>
        </w:rPr>
        <w:t xml:space="preserve">kosztów zakwaterowania </w:t>
      </w:r>
      <w:r w:rsidRPr="00BE5075">
        <w:rPr>
          <w:rFonts w:ascii="Tahoma" w:hAnsi="Tahoma" w:cs="Tahoma"/>
          <w:b w:val="0"/>
          <w:sz w:val="20"/>
        </w:rPr>
        <w:t>(na okres minimum 2 dób), kosztów powrotu do siedziby ubezpieczonego bądź pokrycia kosztów kontynuowania podróży</w:t>
      </w:r>
      <w:r w:rsidRPr="00BE5075">
        <w:rPr>
          <w:rFonts w:ascii="Tahoma" w:hAnsi="Tahoma" w:cs="Tahoma"/>
          <w:b w:val="0"/>
          <w:iCs/>
          <w:sz w:val="20"/>
        </w:rPr>
        <w:t>.</w:t>
      </w:r>
    </w:p>
    <w:p w:rsidR="002D1A75" w:rsidRPr="00BE5075" w:rsidRDefault="002D1A75" w:rsidP="000654D9">
      <w:pPr>
        <w:pStyle w:val="Tekstpodstawowywcity2"/>
        <w:numPr>
          <w:ilvl w:val="0"/>
          <w:numId w:val="89"/>
        </w:numPr>
        <w:ind w:left="709" w:hanging="283"/>
        <w:jc w:val="both"/>
        <w:rPr>
          <w:rFonts w:ascii="Tahoma" w:hAnsi="Tahoma" w:cs="Tahoma"/>
          <w:b w:val="0"/>
          <w:iCs/>
          <w:sz w:val="20"/>
        </w:rPr>
      </w:pPr>
      <w:r w:rsidRPr="00BE5075">
        <w:rPr>
          <w:rFonts w:ascii="Tahoma" w:hAnsi="Tahoma" w:cs="Tahoma"/>
          <w:b w:val="0"/>
          <w:iCs/>
          <w:sz w:val="20"/>
        </w:rPr>
        <w:t xml:space="preserve">pokrycie kosztów wynajmu auta zastępczego </w:t>
      </w:r>
      <w:r w:rsidR="008D0C8D" w:rsidRPr="00BE5075">
        <w:rPr>
          <w:rFonts w:ascii="Tahoma" w:hAnsi="Tahoma" w:cs="Tahoma"/>
          <w:b w:val="0"/>
          <w:iCs/>
          <w:sz w:val="20"/>
        </w:rPr>
        <w:t>w razie</w:t>
      </w:r>
      <w:r w:rsidR="00A95BFF" w:rsidRPr="00BE5075">
        <w:rPr>
          <w:rFonts w:ascii="Tahoma" w:hAnsi="Tahoma" w:cs="Tahoma"/>
          <w:b w:val="0"/>
          <w:iCs/>
          <w:sz w:val="20"/>
        </w:rPr>
        <w:t xml:space="preserve"> wypadku, awarii lub kradzieży </w:t>
      </w:r>
      <w:r w:rsidR="005A7BCC" w:rsidRPr="00BE5075">
        <w:rPr>
          <w:rFonts w:ascii="Tahoma" w:hAnsi="Tahoma" w:cs="Tahoma"/>
          <w:b w:val="0"/>
          <w:iCs/>
          <w:sz w:val="20"/>
        </w:rPr>
        <w:t xml:space="preserve">pojazdu </w:t>
      </w:r>
      <w:r w:rsidRPr="00BE5075">
        <w:rPr>
          <w:rFonts w:ascii="Tahoma" w:hAnsi="Tahoma" w:cs="Tahoma"/>
          <w:b w:val="0"/>
          <w:iCs/>
          <w:sz w:val="20"/>
        </w:rPr>
        <w:t xml:space="preserve">na okres minimum 5 dób; </w:t>
      </w:r>
      <w:r w:rsidR="0056338B" w:rsidRPr="00BE5075">
        <w:rPr>
          <w:rFonts w:ascii="Tahoma" w:hAnsi="Tahoma" w:cs="Tahoma"/>
          <w:b w:val="0"/>
          <w:iCs/>
          <w:sz w:val="20"/>
        </w:rPr>
        <w:t xml:space="preserve">(niezależnie od odległości zdarzenia od miejsca zamieszkania / siedziby użytkownika pojazdu); </w:t>
      </w:r>
      <w:r w:rsidRPr="00BE5075">
        <w:rPr>
          <w:rFonts w:ascii="Tahoma" w:hAnsi="Tahoma" w:cs="Tahoma"/>
          <w:b w:val="0"/>
          <w:iCs/>
          <w:sz w:val="20"/>
        </w:rPr>
        <w:t>w przypadku pojazdów osobowych przystosowanych do przewozu osób niepełnosprawnych dopuszcza się jako auto zastępcze standardowy pojazd osobowy.</w:t>
      </w:r>
    </w:p>
    <w:p w:rsidR="00F4580A" w:rsidRPr="002F5FAC" w:rsidRDefault="002D1A75" w:rsidP="000654D9">
      <w:pPr>
        <w:pStyle w:val="Tekstpodstawowywcity2"/>
        <w:numPr>
          <w:ilvl w:val="0"/>
          <w:numId w:val="90"/>
        </w:numPr>
        <w:spacing w:before="120"/>
        <w:jc w:val="both"/>
        <w:rPr>
          <w:rFonts w:ascii="Tahoma" w:hAnsi="Tahoma" w:cs="Tahoma"/>
          <w:b w:val="0"/>
          <w:iCs/>
          <w:sz w:val="20"/>
        </w:rPr>
      </w:pPr>
      <w:r w:rsidRPr="002F5FAC">
        <w:rPr>
          <w:rFonts w:ascii="Tahoma" w:hAnsi="Tahoma" w:cs="Tahoma"/>
          <w:b w:val="0"/>
          <w:iCs/>
          <w:sz w:val="20"/>
        </w:rPr>
        <w:t xml:space="preserve">Przez </w:t>
      </w:r>
      <w:r w:rsidRPr="002F5FAC">
        <w:rPr>
          <w:rFonts w:ascii="Tahoma" w:hAnsi="Tahoma" w:cs="Tahoma"/>
          <w:iCs/>
          <w:sz w:val="20"/>
        </w:rPr>
        <w:t>awarię</w:t>
      </w:r>
      <w:r w:rsidRPr="002F5FAC">
        <w:rPr>
          <w:rFonts w:ascii="Tahoma" w:hAnsi="Tahoma" w:cs="Tahoma"/>
          <w:b w:val="0"/>
          <w:iCs/>
          <w:sz w:val="20"/>
        </w:rPr>
        <w:t xml:space="preserve"> rozumie się także awarię oświetlenia zewnętrznego pojazdu, ogumienia, akumulatora, wycieraczek, pasów bezpieczeństwa, alarmu, zatrzaśnięcie kluczyków lub uszkodzenie kluczyków (</w:t>
      </w:r>
      <w:r w:rsidRPr="002F5FAC">
        <w:rPr>
          <w:rFonts w:ascii="Tahoma" w:hAnsi="Tahoma" w:cs="Tahoma"/>
          <w:b w:val="0"/>
          <w:sz w:val="20"/>
        </w:rPr>
        <w:t>lub innych urządzeń potrzebnych do otwarcia pojazdu)</w:t>
      </w:r>
      <w:r w:rsidRPr="002F5FAC">
        <w:rPr>
          <w:rFonts w:ascii="Tahoma" w:hAnsi="Tahoma" w:cs="Tahoma"/>
          <w:b w:val="0"/>
          <w:iCs/>
          <w:sz w:val="20"/>
        </w:rPr>
        <w:t>, brak paliwa.</w:t>
      </w:r>
    </w:p>
    <w:p w:rsidR="00F4580A" w:rsidRPr="005F287A" w:rsidRDefault="002D1A75" w:rsidP="000654D9">
      <w:pPr>
        <w:pStyle w:val="Tekstpodstawowywcity2"/>
        <w:numPr>
          <w:ilvl w:val="0"/>
          <w:numId w:val="90"/>
        </w:numPr>
        <w:spacing w:before="120"/>
        <w:jc w:val="both"/>
        <w:rPr>
          <w:rFonts w:ascii="Tahoma" w:hAnsi="Tahoma" w:cs="Tahoma"/>
          <w:b w:val="0"/>
          <w:iCs/>
          <w:sz w:val="20"/>
        </w:rPr>
      </w:pPr>
      <w:r w:rsidRPr="002F5FAC">
        <w:rPr>
          <w:rFonts w:ascii="Tahoma" w:hAnsi="Tahoma" w:cs="Tahoma"/>
          <w:b w:val="0"/>
          <w:bCs/>
          <w:iCs/>
          <w:sz w:val="20"/>
        </w:rPr>
        <w:t xml:space="preserve">Ubezpieczenie </w:t>
      </w:r>
      <w:proofErr w:type="spellStart"/>
      <w:r w:rsidRPr="002F5FAC">
        <w:rPr>
          <w:rFonts w:ascii="Tahoma" w:hAnsi="Tahoma" w:cs="Tahoma"/>
          <w:b w:val="0"/>
          <w:bCs/>
          <w:iCs/>
          <w:sz w:val="20"/>
        </w:rPr>
        <w:t>assistance</w:t>
      </w:r>
      <w:proofErr w:type="spellEnd"/>
      <w:r w:rsidRPr="002F5FAC">
        <w:rPr>
          <w:rFonts w:ascii="Tahoma" w:hAnsi="Tahoma" w:cs="Tahoma"/>
          <w:b w:val="0"/>
          <w:sz w:val="20"/>
        </w:rPr>
        <w:t xml:space="preserve"> dostępne</w:t>
      </w:r>
      <w:r w:rsidRPr="00F4580A">
        <w:rPr>
          <w:rFonts w:ascii="Tahoma" w:hAnsi="Tahoma" w:cs="Tahoma"/>
          <w:b w:val="0"/>
          <w:sz w:val="20"/>
        </w:rPr>
        <w:t xml:space="preserve"> będzie co najmniej dla pojazdów osobowych, osobowo-ciężarowych, dostawczych, ciężarowych o ładowności do 2,5 tony lub o masie całkowitej do 3,5 </w:t>
      </w:r>
      <w:r w:rsidRPr="005F287A">
        <w:rPr>
          <w:rFonts w:ascii="Tahoma" w:hAnsi="Tahoma" w:cs="Tahoma"/>
          <w:b w:val="0"/>
          <w:sz w:val="20"/>
        </w:rPr>
        <w:t>tony.</w:t>
      </w:r>
    </w:p>
    <w:p w:rsidR="002D1A75" w:rsidRPr="005F287A" w:rsidRDefault="002D1A75" w:rsidP="000654D9">
      <w:pPr>
        <w:pStyle w:val="Tekstpodstawowywcity2"/>
        <w:numPr>
          <w:ilvl w:val="0"/>
          <w:numId w:val="90"/>
        </w:numPr>
        <w:spacing w:before="120"/>
        <w:jc w:val="both"/>
        <w:rPr>
          <w:rFonts w:ascii="Tahoma" w:hAnsi="Tahoma" w:cs="Tahoma"/>
          <w:b w:val="0"/>
          <w:iCs/>
          <w:sz w:val="20"/>
        </w:rPr>
      </w:pPr>
      <w:r w:rsidRPr="005F287A">
        <w:rPr>
          <w:rFonts w:ascii="Tahoma" w:hAnsi="Tahoma" w:cs="Tahoma"/>
          <w:b w:val="0"/>
          <w:bCs/>
          <w:iCs/>
          <w:sz w:val="20"/>
        </w:rPr>
        <w:t xml:space="preserve">Zamawiający wymaga objęcia ochroną ubezpieczeniową w powyżej opisanym zakresie pojazdów wskazanych do tego ubezpieczenia w wykazie pojazdów </w:t>
      </w:r>
      <w:r w:rsidRPr="005F287A">
        <w:rPr>
          <w:rFonts w:ascii="Tahoma" w:hAnsi="Tahoma" w:cs="Tahoma"/>
          <w:b w:val="0"/>
          <w:bCs/>
          <w:sz w:val="20"/>
        </w:rPr>
        <w:t xml:space="preserve">stanowiącym </w:t>
      </w:r>
      <w:r w:rsidRPr="005F287A">
        <w:rPr>
          <w:rFonts w:ascii="Tahoma" w:hAnsi="Tahoma" w:cs="Tahoma"/>
          <w:bCs/>
          <w:sz w:val="20"/>
        </w:rPr>
        <w:t xml:space="preserve">załącznik D </w:t>
      </w:r>
      <w:r w:rsidRPr="005F287A">
        <w:rPr>
          <w:rFonts w:ascii="Tahoma" w:hAnsi="Tahoma" w:cs="Tahoma"/>
          <w:b w:val="0"/>
          <w:bCs/>
          <w:sz w:val="20"/>
        </w:rPr>
        <w:t>do SIWZ. Dla pozostałych pojazdów</w:t>
      </w:r>
      <w:r w:rsidRPr="005F287A">
        <w:rPr>
          <w:rFonts w:ascii="Tahoma" w:hAnsi="Tahoma" w:cs="Tahoma"/>
          <w:b w:val="0"/>
          <w:bCs/>
          <w:iCs/>
          <w:sz w:val="20"/>
        </w:rPr>
        <w:t xml:space="preserve">  </w:t>
      </w:r>
      <w:r w:rsidRPr="005F287A">
        <w:rPr>
          <w:rFonts w:ascii="Tahoma" w:hAnsi="Tahoma" w:cs="Tahoma"/>
          <w:b w:val="0"/>
          <w:sz w:val="20"/>
        </w:rPr>
        <w:t xml:space="preserve">zamawiający oczekuje ubezpieczenia </w:t>
      </w:r>
      <w:proofErr w:type="spellStart"/>
      <w:r w:rsidRPr="005F287A">
        <w:rPr>
          <w:rFonts w:ascii="Tahoma" w:hAnsi="Tahoma" w:cs="Tahoma"/>
          <w:b w:val="0"/>
          <w:sz w:val="20"/>
        </w:rPr>
        <w:t>assistance</w:t>
      </w:r>
      <w:proofErr w:type="spellEnd"/>
      <w:r w:rsidRPr="005F287A">
        <w:rPr>
          <w:rFonts w:ascii="Tahoma" w:hAnsi="Tahoma" w:cs="Tahoma"/>
          <w:b w:val="0"/>
          <w:sz w:val="20"/>
        </w:rPr>
        <w:t xml:space="preserve"> w zakresie zgodnym z Ogólnymi warunkami ubezpieczenia bądź innymi wzorcami umów ubezpieczyciela, jedynie gdy jest ono standardowo oferowane przez ubezpieczyciela jako </w:t>
      </w:r>
      <w:proofErr w:type="spellStart"/>
      <w:r w:rsidRPr="005F287A">
        <w:rPr>
          <w:rFonts w:ascii="Tahoma" w:hAnsi="Tahoma" w:cs="Tahoma"/>
          <w:b w:val="0"/>
          <w:sz w:val="20"/>
        </w:rPr>
        <w:t>bezskładkowe</w:t>
      </w:r>
      <w:proofErr w:type="spellEnd"/>
      <w:r w:rsidRPr="005F287A">
        <w:rPr>
          <w:rFonts w:ascii="Tahoma" w:hAnsi="Tahoma" w:cs="Tahoma"/>
          <w:b w:val="0"/>
          <w:sz w:val="20"/>
        </w:rPr>
        <w:t xml:space="preserve"> dodatkowe ryzyko do ubezpieczenia OC lub AC.</w:t>
      </w:r>
    </w:p>
    <w:p w:rsidR="002D1A75" w:rsidRPr="0048507A" w:rsidRDefault="002D1A75" w:rsidP="002D1A75">
      <w:pPr>
        <w:pStyle w:val="Tekstpodstawowywcity2"/>
        <w:ind w:left="0"/>
        <w:jc w:val="both"/>
        <w:rPr>
          <w:rFonts w:ascii="Tahoma" w:hAnsi="Tahoma" w:cs="Tahoma"/>
          <w:b w:val="0"/>
          <w:iCs/>
          <w:color w:val="FF0000"/>
          <w:sz w:val="20"/>
          <w:highlight w:val="yellow"/>
          <w:u w:val="single"/>
        </w:rPr>
      </w:pPr>
    </w:p>
    <w:p w:rsidR="002D1A75" w:rsidRPr="00F4580A" w:rsidRDefault="002D1A75" w:rsidP="002D1A75">
      <w:pPr>
        <w:pStyle w:val="Nagwek7"/>
        <w:numPr>
          <w:ilvl w:val="12"/>
          <w:numId w:val="0"/>
        </w:numPr>
        <w:spacing w:before="120"/>
        <w:rPr>
          <w:rFonts w:ascii="Tahoma" w:hAnsi="Tahoma" w:cs="Tahoma"/>
          <w:b/>
          <w:bCs/>
          <w:sz w:val="20"/>
          <w:szCs w:val="20"/>
        </w:rPr>
      </w:pPr>
      <w:r w:rsidRPr="00F4580A">
        <w:rPr>
          <w:rFonts w:ascii="Tahoma" w:hAnsi="Tahoma" w:cs="Tahoma"/>
          <w:b/>
          <w:bCs/>
          <w:sz w:val="20"/>
          <w:szCs w:val="20"/>
        </w:rPr>
        <w:t>/E/ Postanowienia</w:t>
      </w:r>
      <w:r w:rsidRPr="00F4580A">
        <w:rPr>
          <w:rFonts w:ascii="Tahoma" w:hAnsi="Tahoma" w:cs="Tahoma"/>
          <w:b/>
          <w:sz w:val="20"/>
          <w:szCs w:val="20"/>
        </w:rPr>
        <w:t xml:space="preserve"> ogólne (obligatoryjne)</w:t>
      </w:r>
      <w:r w:rsidR="00DD573A">
        <w:rPr>
          <w:rFonts w:ascii="Tahoma" w:hAnsi="Tahoma" w:cs="Tahoma"/>
          <w:b/>
          <w:sz w:val="20"/>
          <w:szCs w:val="20"/>
        </w:rPr>
        <w:t>.</w:t>
      </w:r>
    </w:p>
    <w:p w:rsidR="002D1A75" w:rsidRPr="00372176" w:rsidRDefault="002D1A75" w:rsidP="000654D9">
      <w:pPr>
        <w:pStyle w:val="Tekstpodstawowy3"/>
        <w:numPr>
          <w:ilvl w:val="0"/>
          <w:numId w:val="91"/>
        </w:numPr>
        <w:spacing w:before="120"/>
        <w:jc w:val="both"/>
        <w:rPr>
          <w:rFonts w:ascii="Tahoma" w:hAnsi="Tahoma" w:cs="Tahoma"/>
          <w:sz w:val="20"/>
          <w:szCs w:val="20"/>
        </w:rPr>
      </w:pPr>
      <w:r w:rsidRPr="00F4580A">
        <w:rPr>
          <w:rFonts w:ascii="Tahoma" w:hAnsi="Tahoma" w:cs="Tahoma"/>
          <w:sz w:val="20"/>
          <w:szCs w:val="20"/>
        </w:rPr>
        <w:t xml:space="preserve">Na wniosek Ubezpieczającego w czasie trwania umowy będą włączane do ubezpieczenia - w zakresie i na okres ubezpieczenia wskazany przez ubezpieczającego - </w:t>
      </w:r>
      <w:r w:rsidRPr="00F4580A">
        <w:rPr>
          <w:rFonts w:ascii="Tahoma" w:hAnsi="Tahoma" w:cs="Tahoma"/>
          <w:iCs/>
          <w:sz w:val="20"/>
          <w:szCs w:val="20"/>
        </w:rPr>
        <w:t xml:space="preserve">będące w posiadaniu / użytkowaniu  ubezpieczającego / ubezpieczonego pojazdy (nowe i używane) nie wykazane w </w:t>
      </w:r>
      <w:r w:rsidRPr="00372176">
        <w:rPr>
          <w:rFonts w:ascii="Tahoma" w:hAnsi="Tahoma" w:cs="Tahoma"/>
          <w:b/>
          <w:iCs/>
          <w:sz w:val="20"/>
          <w:szCs w:val="20"/>
        </w:rPr>
        <w:t>załączniku D</w:t>
      </w:r>
      <w:r w:rsidRPr="00372176">
        <w:rPr>
          <w:rFonts w:ascii="Tahoma" w:hAnsi="Tahoma" w:cs="Tahoma"/>
          <w:iCs/>
          <w:sz w:val="20"/>
          <w:szCs w:val="20"/>
        </w:rPr>
        <w:t xml:space="preserve"> do SIWZ.  </w:t>
      </w:r>
      <w:r w:rsidRPr="00372176">
        <w:rPr>
          <w:rFonts w:ascii="Tahoma" w:hAnsi="Tahoma" w:cs="Tahoma"/>
          <w:sz w:val="20"/>
          <w:szCs w:val="20"/>
        </w:rPr>
        <w:t>Pojazdy te będą włączane do ochrony na warunkach (w tym cenowych) niniejszej umowy.</w:t>
      </w:r>
    </w:p>
    <w:p w:rsidR="002D1A75" w:rsidRPr="00DD573A" w:rsidRDefault="002D1A75" w:rsidP="000654D9">
      <w:pPr>
        <w:pStyle w:val="Tekstpodstawowy3"/>
        <w:numPr>
          <w:ilvl w:val="0"/>
          <w:numId w:val="91"/>
        </w:numPr>
        <w:spacing w:before="120"/>
        <w:jc w:val="both"/>
        <w:rPr>
          <w:rFonts w:ascii="Tahoma" w:hAnsi="Tahoma" w:cs="Tahoma"/>
          <w:sz w:val="20"/>
          <w:szCs w:val="20"/>
        </w:rPr>
      </w:pPr>
      <w:r w:rsidRPr="00DD573A">
        <w:rPr>
          <w:rFonts w:ascii="Tahoma" w:hAnsi="Tahoma" w:cs="Tahoma"/>
          <w:sz w:val="20"/>
          <w:szCs w:val="20"/>
        </w:rPr>
        <w:t>Ubezpieczenie obejmuje pojazdy stanowiące własność ubezpieczającego / ubezpieczonego oraz pojazdy będące w udokumentowanym posiadaniu ubezpieczającego / ubezpieczonego w związku z wykonywaną działalnością (np. użytkowane na podstawie umowy leasingu).</w:t>
      </w:r>
    </w:p>
    <w:p w:rsidR="002D1A75" w:rsidRPr="00DD573A" w:rsidRDefault="002D1A75" w:rsidP="000654D9">
      <w:pPr>
        <w:pStyle w:val="LucaCash"/>
        <w:numPr>
          <w:ilvl w:val="0"/>
          <w:numId w:val="91"/>
        </w:numPr>
        <w:spacing w:before="80" w:line="240" w:lineRule="auto"/>
        <w:jc w:val="both"/>
        <w:rPr>
          <w:rFonts w:ascii="Tahoma" w:hAnsi="Tahoma" w:cs="Tahoma"/>
          <w:bCs/>
          <w:sz w:val="20"/>
          <w:szCs w:val="20"/>
        </w:rPr>
      </w:pPr>
      <w:r w:rsidRPr="00DD573A">
        <w:rPr>
          <w:rFonts w:ascii="Tahoma" w:hAnsi="Tahoma" w:cs="Tahoma"/>
          <w:sz w:val="20"/>
          <w:szCs w:val="20"/>
        </w:rPr>
        <w:t xml:space="preserve">Ochroną ubezpieczeniową objęte są automatycznie nowe jednostki, nie wymienione </w:t>
      </w:r>
      <w:r w:rsidRPr="00DD573A">
        <w:rPr>
          <w:rFonts w:ascii="Tahoma" w:hAnsi="Tahoma" w:cs="Tahoma"/>
          <w:sz w:val="20"/>
          <w:szCs w:val="20"/>
        </w:rPr>
        <w:br/>
        <w:t>w specyfikacji istotnych warunków zamówienia. Zamawiający w terminie 30 dni od powstania nowej jednostki powiadomi ubezpieczyciela o tym fakcie.</w:t>
      </w:r>
    </w:p>
    <w:p w:rsidR="002D1A75" w:rsidRPr="00BE5075" w:rsidRDefault="002D1A75" w:rsidP="000654D9">
      <w:pPr>
        <w:pStyle w:val="Tekstpodstawowy3"/>
        <w:numPr>
          <w:ilvl w:val="0"/>
          <w:numId w:val="91"/>
        </w:numPr>
        <w:spacing w:before="120"/>
        <w:jc w:val="both"/>
        <w:rPr>
          <w:rFonts w:ascii="Tahoma" w:hAnsi="Tahoma" w:cs="Tahoma"/>
          <w:sz w:val="20"/>
          <w:szCs w:val="20"/>
        </w:rPr>
      </w:pPr>
      <w:r w:rsidRPr="00DD573A">
        <w:rPr>
          <w:rFonts w:ascii="Tahoma" w:hAnsi="Tahoma" w:cs="Tahoma"/>
          <w:sz w:val="20"/>
          <w:szCs w:val="20"/>
        </w:rPr>
        <w:t xml:space="preserve">W przypadku </w:t>
      </w:r>
      <w:proofErr w:type="spellStart"/>
      <w:r w:rsidRPr="00DD573A">
        <w:rPr>
          <w:rFonts w:ascii="Tahoma" w:hAnsi="Tahoma" w:cs="Tahoma"/>
          <w:sz w:val="20"/>
          <w:szCs w:val="20"/>
        </w:rPr>
        <w:t>doubezpieczania</w:t>
      </w:r>
      <w:proofErr w:type="spellEnd"/>
      <w:r w:rsidRPr="00DD573A">
        <w:rPr>
          <w:rFonts w:ascii="Tahoma" w:hAnsi="Tahoma" w:cs="Tahoma"/>
          <w:sz w:val="20"/>
          <w:szCs w:val="20"/>
        </w:rPr>
        <w:t xml:space="preserve">, uzupełniania, podwyższania sumy ubezpieczenia w okresie ubezpieczenia w ramach niniejszej umowy stosowane będą warunki umowy oraz stawki </w:t>
      </w:r>
      <w:r w:rsidRPr="00372176">
        <w:rPr>
          <w:rFonts w:ascii="Tahoma" w:hAnsi="Tahoma" w:cs="Tahoma"/>
          <w:sz w:val="20"/>
          <w:szCs w:val="20"/>
        </w:rPr>
        <w:t xml:space="preserve">ubezpieczeniowe </w:t>
      </w:r>
      <w:r w:rsidRPr="00BE5075">
        <w:rPr>
          <w:rFonts w:ascii="Tahoma" w:hAnsi="Tahoma" w:cs="Tahoma"/>
          <w:sz w:val="20"/>
          <w:szCs w:val="20"/>
        </w:rPr>
        <w:t>obowiązujące w niniejszej umowie.</w:t>
      </w:r>
    </w:p>
    <w:p w:rsidR="002D1A75" w:rsidRPr="00BE5075" w:rsidRDefault="002D1A75" w:rsidP="000654D9">
      <w:pPr>
        <w:pStyle w:val="LucaCash"/>
        <w:numPr>
          <w:ilvl w:val="0"/>
          <w:numId w:val="91"/>
        </w:numPr>
        <w:spacing w:before="120" w:line="240" w:lineRule="auto"/>
        <w:jc w:val="both"/>
        <w:rPr>
          <w:rFonts w:ascii="Tahoma" w:hAnsi="Tahoma" w:cs="Tahoma"/>
          <w:sz w:val="20"/>
          <w:szCs w:val="20"/>
        </w:rPr>
      </w:pPr>
      <w:r w:rsidRPr="00BE5075">
        <w:rPr>
          <w:rFonts w:ascii="Tahoma" w:hAnsi="Tahoma" w:cs="Tahoma"/>
          <w:sz w:val="20"/>
          <w:szCs w:val="20"/>
        </w:rPr>
        <w:t>W przypadku obowiązywania w umowie franszyzy / udziału własnego  - franszyza / udział własny pomniejsza łączne odszkodowanie za wszystkie szkody wynikające z jednego zdarzenia.</w:t>
      </w:r>
    </w:p>
    <w:p w:rsidR="002D1A75" w:rsidRPr="00BE5075" w:rsidRDefault="002D1A75" w:rsidP="000654D9">
      <w:pPr>
        <w:pStyle w:val="LucaCash"/>
        <w:numPr>
          <w:ilvl w:val="0"/>
          <w:numId w:val="91"/>
        </w:numPr>
        <w:spacing w:before="120" w:line="240" w:lineRule="auto"/>
        <w:jc w:val="both"/>
        <w:rPr>
          <w:rFonts w:ascii="Tahoma" w:hAnsi="Tahoma" w:cs="Tahoma"/>
          <w:sz w:val="20"/>
          <w:szCs w:val="20"/>
        </w:rPr>
      </w:pPr>
      <w:r w:rsidRPr="00BE5075">
        <w:rPr>
          <w:rFonts w:ascii="Tahoma" w:hAnsi="Tahoma" w:cs="Tahoma"/>
          <w:bCs/>
          <w:sz w:val="20"/>
          <w:szCs w:val="20"/>
        </w:rPr>
        <w:t>Wszystkie szkody w mieniu powstałe w czasie następujących po sobie 48 godzin na skutek jednego zdarzenia traktowane są jako pojedyncza szkoda w odniesieniu do sumy ubezpieczenia, limitów odpowiedzialności oraz udziału własnego, franszyzy redukcyjnej, franszyzy integralnej określonych w umowie ubezpieczenia.</w:t>
      </w:r>
    </w:p>
    <w:p w:rsidR="002D1A75" w:rsidRPr="00DD573A" w:rsidRDefault="002D1A75" w:rsidP="000654D9">
      <w:pPr>
        <w:pStyle w:val="LucaCash"/>
        <w:numPr>
          <w:ilvl w:val="0"/>
          <w:numId w:val="91"/>
        </w:numPr>
        <w:spacing w:before="120" w:line="240" w:lineRule="auto"/>
        <w:jc w:val="both"/>
        <w:rPr>
          <w:rFonts w:ascii="Tahoma" w:hAnsi="Tahoma" w:cs="Tahoma"/>
          <w:sz w:val="20"/>
          <w:szCs w:val="20"/>
        </w:rPr>
      </w:pPr>
      <w:r w:rsidRPr="00BE5075">
        <w:rPr>
          <w:rFonts w:ascii="Tahoma" w:hAnsi="Tahoma" w:cs="Tahoma"/>
          <w:sz w:val="20"/>
          <w:szCs w:val="20"/>
        </w:rPr>
        <w:t xml:space="preserve">Jeżeli ogólne </w:t>
      </w:r>
      <w:r w:rsidRPr="00BE5075">
        <w:rPr>
          <w:rFonts w:ascii="Tahoma" w:hAnsi="Tahoma" w:cs="Tahoma"/>
          <w:sz w:val="20"/>
          <w:szCs w:val="20"/>
          <w:lang w:val="x-none"/>
        </w:rPr>
        <w:t>warunki ubezpieczenia</w:t>
      </w:r>
      <w:r w:rsidRPr="00DD573A">
        <w:rPr>
          <w:rFonts w:ascii="Tahoma" w:hAnsi="Tahoma" w:cs="Tahoma"/>
          <w:sz w:val="20"/>
          <w:szCs w:val="20"/>
          <w:lang w:val="x-none"/>
        </w:rPr>
        <w:t xml:space="preserve"> </w:t>
      </w:r>
      <w:r w:rsidRPr="00DD573A">
        <w:rPr>
          <w:rFonts w:ascii="Tahoma" w:hAnsi="Tahoma" w:cs="Tahoma"/>
          <w:bCs/>
          <w:sz w:val="20"/>
          <w:szCs w:val="20"/>
          <w:lang w:val="x-none"/>
        </w:rPr>
        <w:t>bądź inne wzorce umów</w:t>
      </w:r>
      <w:r w:rsidRPr="00DD573A">
        <w:rPr>
          <w:rFonts w:ascii="Tahoma" w:hAnsi="Tahoma" w:cs="Tahoma"/>
          <w:sz w:val="20"/>
          <w:szCs w:val="20"/>
          <w:lang w:val="x-none"/>
        </w:rPr>
        <w:t xml:space="preserve"> dotyczące danego rodzaju ubezpieczeń</w:t>
      </w:r>
      <w:r w:rsidRPr="00DD573A">
        <w:rPr>
          <w:rFonts w:ascii="Tahoma" w:hAnsi="Tahoma" w:cs="Tahoma"/>
          <w:sz w:val="20"/>
          <w:szCs w:val="20"/>
        </w:rPr>
        <w:t xml:space="preserve"> zawierają postanowienia korzystniejsze dla ubezpieczającego/ ubezpieczonego niż określone w niniejszej specyfikacji istotnych warunków zamówienia, stosowane będą postanowienia korzystniejsze dla ubezpieczającego/ ubezpieczonego. Powyższe  dotyczy również klauzul dodatkowych (zarówno obligatoryjnych jak i fakultatywnych włączonych zgodnie z przedstawioną ofertą).</w:t>
      </w:r>
    </w:p>
    <w:p w:rsidR="002D1A75" w:rsidRPr="00DD573A" w:rsidRDefault="002D1A75" w:rsidP="000654D9">
      <w:pPr>
        <w:pStyle w:val="Tekstpodstawowy3"/>
        <w:numPr>
          <w:ilvl w:val="0"/>
          <w:numId w:val="91"/>
        </w:numPr>
        <w:spacing w:before="120"/>
        <w:jc w:val="both"/>
        <w:rPr>
          <w:rFonts w:ascii="Tahoma" w:hAnsi="Tahoma" w:cs="Tahoma"/>
          <w:sz w:val="20"/>
          <w:szCs w:val="20"/>
        </w:rPr>
      </w:pPr>
      <w:r w:rsidRPr="00DD573A">
        <w:rPr>
          <w:rFonts w:ascii="Tahoma" w:hAnsi="Tahoma" w:cs="Tahoma"/>
          <w:sz w:val="20"/>
          <w:szCs w:val="20"/>
        </w:rPr>
        <w:lastRenderedPageBreak/>
        <w:t xml:space="preserve">Ubezpieczyciel </w:t>
      </w:r>
      <w:r w:rsidRPr="00DD573A">
        <w:rPr>
          <w:rFonts w:ascii="Tahoma" w:hAnsi="Tahoma" w:cs="Tahoma"/>
          <w:bCs/>
          <w:sz w:val="20"/>
          <w:szCs w:val="20"/>
        </w:rPr>
        <w:t xml:space="preserve">zobowiązany jest potwierdzić </w:t>
      </w:r>
      <w:r w:rsidRPr="00DD573A">
        <w:rPr>
          <w:rFonts w:ascii="Tahoma" w:hAnsi="Tahoma" w:cs="Tahoma"/>
          <w:sz w:val="20"/>
          <w:szCs w:val="20"/>
        </w:rPr>
        <w:t xml:space="preserve">ubezpieczenie poszczególnych </w:t>
      </w:r>
      <w:r w:rsidRPr="00DD573A">
        <w:rPr>
          <w:rFonts w:ascii="Tahoma" w:hAnsi="Tahoma" w:cs="Tahoma"/>
          <w:bCs/>
          <w:sz w:val="20"/>
          <w:szCs w:val="20"/>
        </w:rPr>
        <w:t>ryzyk w zakresie wskazanym przez Ubezpieczającego polisami lub innymi dokumentami ubezpieczenia</w:t>
      </w:r>
      <w:r w:rsidRPr="00DD573A">
        <w:rPr>
          <w:rFonts w:ascii="Tahoma" w:hAnsi="Tahoma" w:cs="Tahoma"/>
          <w:sz w:val="20"/>
          <w:szCs w:val="20"/>
        </w:rPr>
        <w:t xml:space="preserve">. </w:t>
      </w:r>
    </w:p>
    <w:p w:rsidR="002D1A75" w:rsidRPr="00DD573A" w:rsidRDefault="002D1A75" w:rsidP="000654D9">
      <w:pPr>
        <w:pStyle w:val="LucaCash"/>
        <w:numPr>
          <w:ilvl w:val="0"/>
          <w:numId w:val="91"/>
        </w:numPr>
        <w:spacing w:before="120" w:line="240" w:lineRule="auto"/>
        <w:jc w:val="both"/>
        <w:rPr>
          <w:rFonts w:ascii="Tahoma" w:hAnsi="Tahoma" w:cs="Tahoma"/>
          <w:sz w:val="20"/>
          <w:szCs w:val="20"/>
        </w:rPr>
      </w:pPr>
      <w:r w:rsidRPr="00DD573A">
        <w:rPr>
          <w:rFonts w:ascii="Tahoma" w:hAnsi="Tahoma" w:cs="Tahoma"/>
          <w:sz w:val="20"/>
          <w:szCs w:val="20"/>
        </w:rPr>
        <w:t xml:space="preserve">Polisy lub inne dokumenty ubezpieczenia będą wystawiane na 12 miesięczne okresy ubezpieczenia (okresy polisowe). Wszystkie sumy gwarancyjne, sumy ubezpieczenia i limity odnoszą się do 12 miesięcznego okresu ubezpieczenia (okresu polisowego). </w:t>
      </w:r>
    </w:p>
    <w:p w:rsidR="002D1A75" w:rsidRPr="00DD573A" w:rsidRDefault="002D1A75" w:rsidP="000654D9">
      <w:pPr>
        <w:pStyle w:val="LucaCash"/>
        <w:numPr>
          <w:ilvl w:val="0"/>
          <w:numId w:val="91"/>
        </w:numPr>
        <w:spacing w:before="120" w:line="240" w:lineRule="auto"/>
        <w:jc w:val="both"/>
        <w:rPr>
          <w:rFonts w:ascii="Tahoma" w:hAnsi="Tahoma" w:cs="Tahoma"/>
          <w:sz w:val="20"/>
          <w:szCs w:val="20"/>
        </w:rPr>
      </w:pPr>
      <w:r w:rsidRPr="00DD573A">
        <w:rPr>
          <w:rFonts w:ascii="Tahoma" w:hAnsi="Tahoma" w:cs="Tahoma"/>
          <w:sz w:val="20"/>
          <w:szCs w:val="20"/>
        </w:rPr>
        <w:t>W przypadku pojazdów włączanych do ubezpieczenia w czasie trwania umowy polisy lub inne dokumenty ubezpieczenia wystawiane będą także na okresy krótsze niż 12 miesięcy – zgodnie ze wskazaniami ubezpieczającego (w przypadku ubezpieczenia OC wyłącznie w przypadkach dopuszczonych prawem). Pojazdy te będą włączane do ochrony na warunkach (w tym cenowych) niniejszej umowy, przy czym składka wyliczona będzie proporcjonalnie za okres ochrony (wg zasady pro rata temporis za każdy dzień).</w:t>
      </w:r>
    </w:p>
    <w:p w:rsidR="002D1A75" w:rsidRPr="00DD573A" w:rsidRDefault="002D1A75" w:rsidP="000654D9">
      <w:pPr>
        <w:pStyle w:val="Tekstpodstawowywcity2"/>
        <w:numPr>
          <w:ilvl w:val="0"/>
          <w:numId w:val="91"/>
        </w:numPr>
        <w:spacing w:before="120"/>
        <w:ind w:left="453" w:hanging="340"/>
        <w:jc w:val="both"/>
        <w:rPr>
          <w:rFonts w:ascii="Tahoma" w:hAnsi="Tahoma" w:cs="Tahoma"/>
          <w:b w:val="0"/>
          <w:sz w:val="20"/>
        </w:rPr>
      </w:pPr>
      <w:r w:rsidRPr="00DD573A">
        <w:rPr>
          <w:rFonts w:ascii="Tahoma" w:hAnsi="Tahoma" w:cs="Tahoma"/>
          <w:b w:val="0"/>
          <w:bCs/>
          <w:sz w:val="20"/>
        </w:rPr>
        <w:t>P</w:t>
      </w:r>
      <w:r w:rsidRPr="00DD573A">
        <w:rPr>
          <w:rFonts w:ascii="Tahoma" w:hAnsi="Tahoma" w:cs="Tahoma"/>
          <w:b w:val="0"/>
          <w:sz w:val="20"/>
        </w:rPr>
        <w:t xml:space="preserve">olisy lub inne </w:t>
      </w:r>
      <w:r w:rsidRPr="002A6ED6">
        <w:rPr>
          <w:rFonts w:ascii="Tahoma" w:hAnsi="Tahoma" w:cs="Tahoma"/>
          <w:b w:val="0"/>
          <w:sz w:val="20"/>
        </w:rPr>
        <w:t xml:space="preserve">dokumenty ubezpieczenia będą wystawiane </w:t>
      </w:r>
      <w:r w:rsidR="00DB21F3" w:rsidRPr="002A6ED6">
        <w:rPr>
          <w:rFonts w:ascii="Tahoma" w:hAnsi="Tahoma" w:cs="Tahoma"/>
          <w:b w:val="0"/>
          <w:sz w:val="20"/>
        </w:rPr>
        <w:t>w terminach uzgodnionych z  ubezpieczającym, nie później niż na 5</w:t>
      </w:r>
      <w:r w:rsidR="00DB21F3" w:rsidRPr="002A6ED6">
        <w:rPr>
          <w:rFonts w:ascii="Tahoma" w:hAnsi="Tahoma" w:cs="Tahoma"/>
          <w:sz w:val="20"/>
        </w:rPr>
        <w:t xml:space="preserve"> </w:t>
      </w:r>
      <w:r w:rsidRPr="002A6ED6">
        <w:rPr>
          <w:rFonts w:ascii="Tahoma" w:hAnsi="Tahoma" w:cs="Tahoma"/>
          <w:b w:val="0"/>
          <w:sz w:val="20"/>
        </w:rPr>
        <w:t xml:space="preserve">dni przed początkiem każdego okresu polisowego, z zastrzeżeniem polis lub innych dokumentów ubezpieczenia dotyczących pojazdów zgłaszanych do ubezpieczenia </w:t>
      </w:r>
      <w:r w:rsidRPr="002A6ED6">
        <w:rPr>
          <w:rFonts w:ascii="Tahoma" w:hAnsi="Tahoma" w:cs="Tahoma"/>
          <w:b w:val="0"/>
          <w:iCs/>
          <w:sz w:val="20"/>
        </w:rPr>
        <w:t>w czasie trwania umowy</w:t>
      </w:r>
      <w:r w:rsidRPr="002A6ED6">
        <w:rPr>
          <w:rFonts w:ascii="Tahoma" w:hAnsi="Tahoma" w:cs="Tahoma"/>
          <w:b w:val="0"/>
          <w:sz w:val="20"/>
        </w:rPr>
        <w:t>, które to polisy lub inne dokumenty ubezpieczenia będą wystawiane niezwłocznie po</w:t>
      </w:r>
      <w:r w:rsidRPr="00DD573A">
        <w:rPr>
          <w:rFonts w:ascii="Tahoma" w:hAnsi="Tahoma" w:cs="Tahoma"/>
          <w:b w:val="0"/>
          <w:sz w:val="20"/>
        </w:rPr>
        <w:t xml:space="preserve"> zgłoszeniu pojazdów do ubezpieczenia i przekazaniu niezbędnych danych.</w:t>
      </w:r>
    </w:p>
    <w:p w:rsidR="002D1A75" w:rsidRPr="0001678B" w:rsidRDefault="002D1A75" w:rsidP="000654D9">
      <w:pPr>
        <w:pStyle w:val="Tekstpodstawowywcity2"/>
        <w:numPr>
          <w:ilvl w:val="0"/>
          <w:numId w:val="91"/>
        </w:numPr>
        <w:spacing w:before="120"/>
        <w:ind w:left="453" w:hanging="340"/>
        <w:jc w:val="both"/>
        <w:rPr>
          <w:rFonts w:ascii="Tahoma" w:hAnsi="Tahoma" w:cs="Tahoma"/>
          <w:b w:val="0"/>
          <w:sz w:val="20"/>
        </w:rPr>
      </w:pPr>
      <w:r w:rsidRPr="0001678B">
        <w:rPr>
          <w:rFonts w:ascii="Tahoma" w:hAnsi="Tahoma" w:cs="Tahoma"/>
          <w:b w:val="0"/>
          <w:sz w:val="20"/>
        </w:rPr>
        <w:t>Składki za poszczególne rodzaje ubezpieczeń płatne będą</w:t>
      </w:r>
      <w:r w:rsidR="0001678B" w:rsidRPr="0001678B">
        <w:rPr>
          <w:rFonts w:ascii="Tahoma" w:hAnsi="Tahoma" w:cs="Tahoma"/>
          <w:b w:val="0"/>
          <w:sz w:val="20"/>
        </w:rPr>
        <w:t xml:space="preserve">: </w:t>
      </w:r>
      <w:r w:rsidR="0001678B" w:rsidRPr="0001678B">
        <w:rPr>
          <w:rFonts w:ascii="Tahoma" w:hAnsi="Tahoma" w:cs="Tahoma"/>
          <w:b w:val="0"/>
          <w:bCs/>
          <w:sz w:val="20"/>
        </w:rPr>
        <w:t>jednorazowo, w terminie 21 dni od wystawienia polisy lub innego dokumentu potwierdzającego zawarcie umowy ubezpieczenia lub ratalnie do czterech równych ratach w roku (przy czym I rata płatna będzie w termie 21 dni od wystawienia polisy lub innego dokumentu potwierdzającego zawarcie umowy ubezpieczenia), zgodnie ze wskazaniami ubezpieczającego.</w:t>
      </w:r>
      <w:r w:rsidR="0001678B" w:rsidRPr="0001678B">
        <w:rPr>
          <w:rFonts w:ascii="Tahoma" w:hAnsi="Tahoma" w:cs="Tahoma"/>
          <w:b w:val="0"/>
          <w:sz w:val="20"/>
        </w:rPr>
        <w:t xml:space="preserve"> W przypadku ewentualnych  </w:t>
      </w:r>
      <w:proofErr w:type="spellStart"/>
      <w:r w:rsidR="0001678B" w:rsidRPr="0001678B">
        <w:rPr>
          <w:rFonts w:ascii="Tahoma" w:hAnsi="Tahoma" w:cs="Tahoma"/>
          <w:b w:val="0"/>
          <w:sz w:val="20"/>
        </w:rPr>
        <w:t>doubezpieczeń</w:t>
      </w:r>
      <w:proofErr w:type="spellEnd"/>
      <w:r w:rsidR="0001678B" w:rsidRPr="0001678B">
        <w:rPr>
          <w:rFonts w:ascii="Tahoma" w:hAnsi="Tahoma" w:cs="Tahoma"/>
          <w:b w:val="0"/>
          <w:sz w:val="20"/>
        </w:rPr>
        <w:t xml:space="preserve"> składka płatna będzie jednorazowo w terminie 21 dni od wystawienia potwierdzającego doubezpieczenie dokumentu ubezpieczenia </w:t>
      </w:r>
      <w:r w:rsidR="0001678B" w:rsidRPr="0001678B">
        <w:rPr>
          <w:rFonts w:ascii="Tahoma" w:hAnsi="Tahoma" w:cs="Tahoma"/>
          <w:b w:val="0"/>
          <w:bCs/>
          <w:sz w:val="20"/>
        </w:rPr>
        <w:t>lub ratalnie do czterech równych rat  w roku (przy czym I rata płatna będzie w termie 21 dni od wystawienia dokumentu ubezpieczenia), zgodnie ze wskazaniami ubezpieczającego</w:t>
      </w:r>
      <w:r w:rsidRPr="0001678B">
        <w:rPr>
          <w:rFonts w:ascii="Tahoma" w:hAnsi="Tahoma" w:cs="Tahoma"/>
          <w:b w:val="0"/>
          <w:sz w:val="20"/>
        </w:rPr>
        <w:t xml:space="preserve">. </w:t>
      </w:r>
    </w:p>
    <w:p w:rsidR="002D1A75" w:rsidRPr="0001678B" w:rsidRDefault="002D1A75" w:rsidP="000654D9">
      <w:pPr>
        <w:pStyle w:val="LucaCash"/>
        <w:numPr>
          <w:ilvl w:val="0"/>
          <w:numId w:val="91"/>
        </w:numPr>
        <w:spacing w:before="120" w:line="240" w:lineRule="auto"/>
        <w:jc w:val="both"/>
        <w:rPr>
          <w:rFonts w:ascii="Tahoma" w:hAnsi="Tahoma" w:cs="Tahoma"/>
          <w:sz w:val="20"/>
          <w:szCs w:val="20"/>
        </w:rPr>
      </w:pPr>
      <w:r w:rsidRPr="0001678B">
        <w:rPr>
          <w:rFonts w:ascii="Tahoma" w:hAnsi="Tahoma" w:cs="Tahoma"/>
          <w:sz w:val="20"/>
          <w:szCs w:val="20"/>
        </w:rPr>
        <w:t xml:space="preserve">Odszkodowanie z tytułu ubezpieczeń mienia płatne będzie podmiotowi, który naprawił lub będzie naprawiał szkodę, wskazanemu przez </w:t>
      </w:r>
      <w:r w:rsidR="0001678B" w:rsidRPr="0001678B">
        <w:rPr>
          <w:rFonts w:ascii="Tahoma" w:hAnsi="Tahoma" w:cs="Tahoma"/>
          <w:sz w:val="20"/>
          <w:szCs w:val="20"/>
        </w:rPr>
        <w:t>Starostwo Powiatowe</w:t>
      </w:r>
      <w:r w:rsidRPr="0001678B">
        <w:rPr>
          <w:rFonts w:ascii="Tahoma" w:hAnsi="Tahoma" w:cs="Tahoma"/>
          <w:sz w:val="20"/>
          <w:szCs w:val="20"/>
        </w:rPr>
        <w:t xml:space="preserve">. W razie braku wskazania odszkodowanie płatne będzie ubezpieczonej jednostce organizacyjnej lub pomocniczej </w:t>
      </w:r>
      <w:r w:rsidR="0001678B" w:rsidRPr="0001678B">
        <w:rPr>
          <w:rFonts w:ascii="Tahoma" w:hAnsi="Tahoma" w:cs="Tahoma"/>
          <w:sz w:val="20"/>
          <w:szCs w:val="20"/>
        </w:rPr>
        <w:t>Powiatu</w:t>
      </w:r>
      <w:r w:rsidRPr="0001678B">
        <w:rPr>
          <w:rFonts w:ascii="Tahoma" w:hAnsi="Tahoma" w:cs="Tahoma"/>
          <w:sz w:val="20"/>
          <w:szCs w:val="20"/>
        </w:rPr>
        <w:t>.</w:t>
      </w:r>
    </w:p>
    <w:p w:rsidR="0001678B" w:rsidRPr="00E50196" w:rsidRDefault="0001678B" w:rsidP="000654D9">
      <w:pPr>
        <w:pStyle w:val="LucaCash"/>
        <w:numPr>
          <w:ilvl w:val="0"/>
          <w:numId w:val="91"/>
        </w:numPr>
        <w:spacing w:before="120" w:line="240" w:lineRule="auto"/>
        <w:jc w:val="both"/>
        <w:rPr>
          <w:rFonts w:ascii="Tahoma" w:hAnsi="Tahoma" w:cs="Tahoma"/>
          <w:sz w:val="20"/>
          <w:szCs w:val="20"/>
        </w:rPr>
      </w:pPr>
      <w:r w:rsidRPr="00E50196">
        <w:rPr>
          <w:rFonts w:ascii="Tahoma" w:hAnsi="Tahoma" w:cs="Tahoma"/>
          <w:sz w:val="20"/>
          <w:szCs w:val="20"/>
        </w:rPr>
        <w:t>Sumy ubezpieczenia i odszkodowania – z VAT</w:t>
      </w:r>
      <w:r w:rsidRPr="00E50196">
        <w:rPr>
          <w:rFonts w:ascii="Tahoma" w:hAnsi="Tahoma" w:cs="Tahoma"/>
          <w:bCs/>
          <w:i/>
          <w:iCs/>
          <w:sz w:val="20"/>
          <w:szCs w:val="20"/>
        </w:rPr>
        <w:t>.</w:t>
      </w:r>
    </w:p>
    <w:p w:rsidR="002D1A75" w:rsidRPr="0001678B" w:rsidRDefault="002D1A75" w:rsidP="000654D9">
      <w:pPr>
        <w:pStyle w:val="LucaCash"/>
        <w:numPr>
          <w:ilvl w:val="0"/>
          <w:numId w:val="91"/>
        </w:numPr>
        <w:spacing w:before="80" w:line="240" w:lineRule="auto"/>
        <w:jc w:val="both"/>
        <w:rPr>
          <w:rFonts w:ascii="Tahoma" w:hAnsi="Tahoma" w:cs="Tahoma"/>
          <w:sz w:val="20"/>
          <w:szCs w:val="20"/>
        </w:rPr>
      </w:pPr>
      <w:r w:rsidRPr="0001678B">
        <w:rPr>
          <w:rFonts w:ascii="Tahoma" w:hAnsi="Tahoma" w:cs="Tahoma"/>
          <w:sz w:val="20"/>
          <w:szCs w:val="20"/>
        </w:rPr>
        <w:t>W przypadku braku możliwości złożenia przez ubezpieczonego oryginału faktury (rachunku)  za naprawę szkody ubezpieczyciel za wystarczającą uznawać będzie kopię faktury (rachunku) poświadczoną za zgodność z oryginałem przez uprawnioną osobę.</w:t>
      </w:r>
    </w:p>
    <w:p w:rsidR="002D1A75" w:rsidRPr="0001678B" w:rsidRDefault="002D1A75" w:rsidP="000654D9">
      <w:pPr>
        <w:pStyle w:val="LucaCash"/>
        <w:numPr>
          <w:ilvl w:val="0"/>
          <w:numId w:val="91"/>
        </w:numPr>
        <w:spacing w:before="80" w:line="240" w:lineRule="auto"/>
        <w:jc w:val="both"/>
        <w:rPr>
          <w:rFonts w:ascii="Tahoma" w:hAnsi="Tahoma" w:cs="Tahoma"/>
          <w:sz w:val="20"/>
          <w:szCs w:val="20"/>
        </w:rPr>
      </w:pPr>
      <w:r w:rsidRPr="0001678B">
        <w:rPr>
          <w:rFonts w:ascii="Tahoma" w:hAnsi="Tahoma" w:cs="Tahoma"/>
          <w:sz w:val="20"/>
          <w:szCs w:val="20"/>
        </w:rPr>
        <w:t>W przypadku płatności ratalnej ubezpieczyciel nie będzie wymagał zapłaty pozostałych rat składki (nie wymagalnych na dzień powstania szkody / wypłaty odszkodowania) w razie wystąpienia szkody.</w:t>
      </w:r>
    </w:p>
    <w:p w:rsidR="002D1A75" w:rsidRPr="0001678B" w:rsidRDefault="002D1A75" w:rsidP="000654D9">
      <w:pPr>
        <w:pStyle w:val="LucaCash"/>
        <w:numPr>
          <w:ilvl w:val="0"/>
          <w:numId w:val="91"/>
        </w:numPr>
        <w:spacing w:before="80" w:line="240" w:lineRule="auto"/>
        <w:jc w:val="both"/>
        <w:rPr>
          <w:rFonts w:ascii="Tahoma" w:hAnsi="Tahoma" w:cs="Tahoma"/>
          <w:sz w:val="20"/>
          <w:szCs w:val="20"/>
        </w:rPr>
      </w:pPr>
      <w:r w:rsidRPr="0001678B">
        <w:rPr>
          <w:rFonts w:ascii="Tahoma" w:hAnsi="Tahoma" w:cs="Tahoma"/>
          <w:sz w:val="20"/>
          <w:szCs w:val="20"/>
        </w:rPr>
        <w:t>Ubezpieczyciel nie będzie pomniejszał wypłacanego odszkodowania o wartość składki należnej z tytułu opłaty kolejnych rat.</w:t>
      </w:r>
    </w:p>
    <w:p w:rsidR="002D1A75" w:rsidRPr="0001678B" w:rsidRDefault="002D1A75" w:rsidP="000654D9">
      <w:pPr>
        <w:pStyle w:val="LucaCash"/>
        <w:numPr>
          <w:ilvl w:val="0"/>
          <w:numId w:val="91"/>
        </w:numPr>
        <w:spacing w:before="120" w:line="240" w:lineRule="auto"/>
        <w:jc w:val="both"/>
        <w:rPr>
          <w:rFonts w:ascii="Tahoma" w:hAnsi="Tahoma" w:cs="Tahoma"/>
          <w:sz w:val="20"/>
          <w:szCs w:val="20"/>
        </w:rPr>
      </w:pPr>
      <w:r w:rsidRPr="0001678B">
        <w:rPr>
          <w:rFonts w:ascii="Tahoma" w:hAnsi="Tahoma" w:cs="Tahoma"/>
          <w:sz w:val="20"/>
          <w:szCs w:val="20"/>
        </w:rPr>
        <w:t>Wypłata odszkodowania nie będzie uzależniona od zakończenia prowadzonego postępowania karnego w danej sprawie.</w:t>
      </w:r>
    </w:p>
    <w:p w:rsidR="002D1A75" w:rsidRPr="0001678B" w:rsidRDefault="002D1A75" w:rsidP="000654D9">
      <w:pPr>
        <w:pStyle w:val="LucaCash"/>
        <w:numPr>
          <w:ilvl w:val="0"/>
          <w:numId w:val="91"/>
        </w:numPr>
        <w:spacing w:before="120" w:line="240" w:lineRule="auto"/>
        <w:jc w:val="both"/>
        <w:rPr>
          <w:rFonts w:ascii="Tahoma" w:hAnsi="Tahoma" w:cs="Tahoma"/>
          <w:sz w:val="20"/>
          <w:szCs w:val="20"/>
        </w:rPr>
      </w:pPr>
      <w:r w:rsidRPr="0001678B">
        <w:rPr>
          <w:rFonts w:ascii="Tahoma" w:hAnsi="Tahoma" w:cs="Tahoma"/>
          <w:sz w:val="20"/>
          <w:szCs w:val="20"/>
        </w:rPr>
        <w:t>W zakresie nie uregulowanym w SIWZ i ofercie ubezpieczyciela zastosowanie mają stosowane przez ubezpieczyciela wzorce umowy, w tym ogólne warunki ubezpieczenia.</w:t>
      </w:r>
    </w:p>
    <w:p w:rsidR="002D1A75" w:rsidRPr="0001678B" w:rsidRDefault="002D1A75" w:rsidP="000654D9">
      <w:pPr>
        <w:pStyle w:val="LucaCash"/>
        <w:numPr>
          <w:ilvl w:val="0"/>
          <w:numId w:val="91"/>
        </w:numPr>
        <w:spacing w:before="120" w:line="240" w:lineRule="auto"/>
        <w:jc w:val="both"/>
        <w:rPr>
          <w:rFonts w:ascii="Tahoma" w:hAnsi="Tahoma" w:cs="Tahoma"/>
          <w:sz w:val="20"/>
          <w:szCs w:val="20"/>
        </w:rPr>
      </w:pPr>
      <w:r w:rsidRPr="0001678B">
        <w:rPr>
          <w:rFonts w:ascii="Tahoma" w:hAnsi="Tahoma" w:cs="Tahoma"/>
          <w:sz w:val="20"/>
          <w:szCs w:val="20"/>
        </w:rPr>
        <w:t>W zakresie nie uregulowanym w specyfikacji istotnych warunków zamówienia dopuszczalne są wyłącznie standardowe wyłączenia odpowiedzialności ubezpieczyciela.</w:t>
      </w:r>
    </w:p>
    <w:p w:rsidR="002D1A75" w:rsidRPr="00DD573A" w:rsidRDefault="002D1A75" w:rsidP="000654D9">
      <w:pPr>
        <w:pStyle w:val="LucaCash"/>
        <w:numPr>
          <w:ilvl w:val="0"/>
          <w:numId w:val="91"/>
        </w:numPr>
        <w:spacing w:before="120" w:line="240" w:lineRule="auto"/>
        <w:jc w:val="both"/>
        <w:rPr>
          <w:rFonts w:ascii="Tahoma" w:hAnsi="Tahoma" w:cs="Tahoma"/>
          <w:sz w:val="20"/>
          <w:szCs w:val="20"/>
        </w:rPr>
      </w:pPr>
      <w:r w:rsidRPr="00DD573A">
        <w:rPr>
          <w:rFonts w:ascii="Tahoma" w:hAnsi="Tahoma" w:cs="Tahoma"/>
          <w:sz w:val="20"/>
          <w:szCs w:val="20"/>
        </w:rPr>
        <w:t xml:space="preserve">W razie zmiany stanu faktycznego w zakresie posiadanego / użytkowanego pojazdu podanego w SIWZ do ubezpieczenia (np. </w:t>
      </w:r>
      <w:r w:rsidRPr="00DD573A">
        <w:rPr>
          <w:rFonts w:ascii="Tahoma" w:hAnsi="Tahoma" w:cs="Tahoma"/>
          <w:iCs/>
          <w:sz w:val="20"/>
          <w:szCs w:val="20"/>
        </w:rPr>
        <w:t>zakończenie użytkowania, utrata, zbycie, likwidacja</w:t>
      </w:r>
      <w:r w:rsidRPr="00DD573A">
        <w:rPr>
          <w:rFonts w:ascii="Tahoma" w:hAnsi="Tahoma" w:cs="Tahoma"/>
          <w:sz w:val="20"/>
          <w:szCs w:val="20"/>
        </w:rPr>
        <w:t>) Ubezpieczający zastrzega sobie prawo rezygnacji z ubezpieczenia tego pojazdu.</w:t>
      </w:r>
    </w:p>
    <w:p w:rsidR="002D1A75" w:rsidRPr="00DD573A" w:rsidRDefault="002D1A75" w:rsidP="000654D9">
      <w:pPr>
        <w:pStyle w:val="LucaCash"/>
        <w:numPr>
          <w:ilvl w:val="0"/>
          <w:numId w:val="91"/>
        </w:numPr>
        <w:spacing w:before="120" w:line="240" w:lineRule="auto"/>
        <w:jc w:val="both"/>
        <w:rPr>
          <w:rFonts w:ascii="Tahoma" w:hAnsi="Tahoma" w:cs="Tahoma"/>
          <w:sz w:val="20"/>
          <w:szCs w:val="20"/>
        </w:rPr>
      </w:pPr>
      <w:r w:rsidRPr="00DD573A">
        <w:rPr>
          <w:rFonts w:ascii="Tahoma" w:hAnsi="Tahoma" w:cs="Tahoma"/>
          <w:sz w:val="20"/>
          <w:szCs w:val="20"/>
        </w:rPr>
        <w:t>Płatnikiem składek za ubezpieczenia poszczególnych pojazdów będą poszczególne jednostki użytkujące te pojazdy wskazane przez ubezpieczającego.</w:t>
      </w:r>
    </w:p>
    <w:p w:rsidR="002D1A75" w:rsidRPr="00F061D9" w:rsidRDefault="002D1A75" w:rsidP="000654D9">
      <w:pPr>
        <w:pStyle w:val="LucaCash"/>
        <w:numPr>
          <w:ilvl w:val="0"/>
          <w:numId w:val="91"/>
        </w:numPr>
        <w:spacing w:before="120" w:line="240" w:lineRule="auto"/>
        <w:jc w:val="both"/>
        <w:rPr>
          <w:rFonts w:ascii="Tahoma" w:hAnsi="Tahoma" w:cs="Tahoma"/>
          <w:sz w:val="20"/>
          <w:szCs w:val="20"/>
        </w:rPr>
      </w:pPr>
      <w:r w:rsidRPr="0001678B">
        <w:rPr>
          <w:rFonts w:ascii="Tahoma" w:hAnsi="Tahoma" w:cs="Tahoma"/>
          <w:sz w:val="20"/>
          <w:szCs w:val="20"/>
        </w:rPr>
        <w:lastRenderedPageBreak/>
        <w:t xml:space="preserve">Ubezpieczający dopuszcza uproszczoną procedurę likwidacji szkód w mieniu (bez oględzin ubezpieczyciela) dla szkód o szacunkowej wartości do 5.000,00 zł wg zasad i na podstawie </w:t>
      </w:r>
      <w:r w:rsidRPr="00F061D9">
        <w:rPr>
          <w:rFonts w:ascii="Tahoma" w:hAnsi="Tahoma" w:cs="Tahoma"/>
          <w:sz w:val="20"/>
          <w:szCs w:val="20"/>
        </w:rPr>
        <w:t>dokumentów uzgodnionych z ubezpieczycielem.</w:t>
      </w:r>
    </w:p>
    <w:p w:rsidR="002D1A75" w:rsidRPr="00F061D9" w:rsidRDefault="002D1A75" w:rsidP="000654D9">
      <w:pPr>
        <w:numPr>
          <w:ilvl w:val="0"/>
          <w:numId w:val="91"/>
        </w:numPr>
        <w:spacing w:before="120"/>
        <w:jc w:val="both"/>
        <w:rPr>
          <w:rFonts w:ascii="Tahoma" w:hAnsi="Tahoma" w:cs="Tahoma"/>
          <w:sz w:val="20"/>
          <w:szCs w:val="20"/>
        </w:rPr>
      </w:pPr>
      <w:r w:rsidRPr="00F061D9">
        <w:rPr>
          <w:rFonts w:ascii="Tahoma" w:hAnsi="Tahoma" w:cs="Tahoma"/>
          <w:sz w:val="20"/>
          <w:szCs w:val="20"/>
        </w:rPr>
        <w:t>Ubezpieczającemu przysługuje zniżka z tytułu niskiej szkodowości, na poniższych zasadach: „Ubezpieczającemu po zakończeniu rocznego okresu ubezpieczenia  przysługuje zniżka 5% w kolejnym roku obowiązywania umowy, liczona od stawek (składek) obowiązujących w umowie ubezpieczenia. Zniżka ta przysługuje pod warunkiem, że wskaźnik szkodowości dla ubezpieczeń komunikacyjnych: OC, ZK, NNW, AC (liczony łącznie) nie przekroczy 30%. Wskaźnik szkodowości to procentowy stosunek kwot wypłaconych odszkodowań i rezerw na poczet niewypłaconych odszkodowań do zainkasowanej składki.”</w:t>
      </w:r>
    </w:p>
    <w:p w:rsidR="002D1A75" w:rsidRPr="0048507A" w:rsidRDefault="002D1A75" w:rsidP="000654D9">
      <w:pPr>
        <w:pStyle w:val="LucaCash"/>
        <w:numPr>
          <w:ilvl w:val="0"/>
          <w:numId w:val="91"/>
        </w:numPr>
        <w:spacing w:before="120" w:line="240" w:lineRule="auto"/>
        <w:jc w:val="both"/>
        <w:rPr>
          <w:rFonts w:ascii="Tahoma" w:hAnsi="Tahoma" w:cs="Tahoma"/>
          <w:color w:val="FF0000"/>
          <w:sz w:val="20"/>
          <w:szCs w:val="20"/>
        </w:rPr>
      </w:pPr>
      <w:r w:rsidRPr="00F061D9">
        <w:rPr>
          <w:rFonts w:ascii="Tahoma" w:hAnsi="Tahoma" w:cs="Tahoma"/>
          <w:sz w:val="20"/>
          <w:szCs w:val="20"/>
        </w:rPr>
        <w:t>Ubezpieczyciel zobowiązany będzie do przedstawiania ubezpieczającemu, z częstotliwością nie rzadziej niż raz na kwartał,  raportów szkodowych obejmujących wszystkie ubezpieczenia objęte przedmiotem umowy. Raport szkodowy zawierać będzie co najmniej: nr szkody, datę powstania szkody, datę zgłoszenia szkody do ubezpieczyciela, przedmiot szkody, przyczynę szkody, wysokość odszkodowania, wysokość rezerw, informację o odmowie. Na wniosek ubezpieczającego ubezpieczyciel poda informację o aktualnych wysokościach sum ubezpieczenia /gwarancyjnej / limitów  odpowiedzialności uwzględniających wypłacone odszkodowania.</w:t>
      </w:r>
    </w:p>
    <w:p w:rsidR="002D1A75" w:rsidRPr="00F061D9" w:rsidRDefault="002D1A75" w:rsidP="000654D9">
      <w:pPr>
        <w:pStyle w:val="LucaCash"/>
        <w:numPr>
          <w:ilvl w:val="0"/>
          <w:numId w:val="91"/>
        </w:numPr>
        <w:spacing w:before="120" w:line="240" w:lineRule="auto"/>
        <w:jc w:val="both"/>
        <w:rPr>
          <w:rFonts w:ascii="Tahoma" w:hAnsi="Tahoma" w:cs="Tahoma"/>
          <w:sz w:val="20"/>
          <w:szCs w:val="20"/>
        </w:rPr>
      </w:pPr>
      <w:r w:rsidRPr="00F061D9">
        <w:rPr>
          <w:rFonts w:ascii="Tahoma" w:hAnsi="Tahoma" w:cs="Tahoma"/>
          <w:sz w:val="20"/>
          <w:szCs w:val="20"/>
        </w:rPr>
        <w:t>Ubezpieczyciel zobowiązany będzie powiadomić ubezpieczonego (w terminie 14 dni) o każdym przypadku wpłynięcia roszczenia z tytułu ubezpieczenia odpowiedzialności cywilnej, które wpłynie bezpośrednio do ubezpieczyciela na podstawie art. 822 § 4 K.C., a po rozpatrzeniu roszczenia niezwłocznie przekazać Ubezpieczonemu kopię decyzji w sprawie.</w:t>
      </w:r>
    </w:p>
    <w:p w:rsidR="002D1A75" w:rsidRPr="004B10E1" w:rsidRDefault="002D1A75" w:rsidP="000654D9">
      <w:pPr>
        <w:pStyle w:val="LucaCash"/>
        <w:numPr>
          <w:ilvl w:val="0"/>
          <w:numId w:val="91"/>
        </w:numPr>
        <w:spacing w:before="120" w:line="240" w:lineRule="auto"/>
        <w:jc w:val="both"/>
        <w:rPr>
          <w:rFonts w:ascii="Tahoma" w:hAnsi="Tahoma" w:cs="Tahoma"/>
          <w:sz w:val="20"/>
          <w:szCs w:val="20"/>
        </w:rPr>
      </w:pPr>
      <w:r w:rsidRPr="00F061D9">
        <w:rPr>
          <w:rFonts w:ascii="Tahoma" w:hAnsi="Tahoma" w:cs="Tahoma"/>
          <w:sz w:val="20"/>
          <w:szCs w:val="20"/>
        </w:rPr>
        <w:t xml:space="preserve">Ubezpieczający zastrzega w odniesieniu do ubezpieczycieli działających w formie Towarzystwa ubezpieczeń wzajemnych (TUW), iż nie przewiduje zostać członkiem TUW, w związku z czym w żadnym razie nie będzie zobowiązany do udziału w pokrywaniu straty TUW przez wnoszenie dodatkowej składki ubezpieczeniowej. Możliwość zawarcia umowy ubezpieczenia bez uzyskania </w:t>
      </w:r>
      <w:proofErr w:type="spellStart"/>
      <w:r w:rsidRPr="00F061D9">
        <w:rPr>
          <w:rFonts w:ascii="Tahoma" w:hAnsi="Tahoma" w:cs="Tahoma"/>
          <w:sz w:val="20"/>
          <w:szCs w:val="20"/>
        </w:rPr>
        <w:t>członkowstwa</w:t>
      </w:r>
      <w:proofErr w:type="spellEnd"/>
      <w:r w:rsidRPr="00F061D9">
        <w:rPr>
          <w:rFonts w:ascii="Tahoma" w:hAnsi="Tahoma" w:cs="Tahoma"/>
          <w:sz w:val="20"/>
          <w:szCs w:val="20"/>
        </w:rPr>
        <w:t xml:space="preserve"> w TUW musi wynikać ze statutu TUW, zgodnie z art. 111 ust. 2 ustawy z dnia 11 września 2015 r. o działalności ubezpieczeniowej i </w:t>
      </w:r>
      <w:r w:rsidRPr="004B10E1">
        <w:rPr>
          <w:rFonts w:ascii="Tahoma" w:hAnsi="Tahoma" w:cs="Tahoma"/>
          <w:sz w:val="20"/>
          <w:szCs w:val="20"/>
        </w:rPr>
        <w:t>reasekuracyjnej (</w:t>
      </w:r>
      <w:proofErr w:type="spellStart"/>
      <w:r w:rsidRPr="004B10E1">
        <w:rPr>
          <w:rFonts w:ascii="Tahoma" w:hAnsi="Tahoma" w:cs="Tahoma"/>
          <w:bCs/>
          <w:sz w:val="20"/>
          <w:szCs w:val="20"/>
        </w:rPr>
        <w:t>t.j</w:t>
      </w:r>
      <w:proofErr w:type="spellEnd"/>
      <w:r w:rsidRPr="004B10E1">
        <w:rPr>
          <w:rFonts w:ascii="Tahoma" w:hAnsi="Tahoma" w:cs="Tahoma"/>
          <w:bCs/>
          <w:sz w:val="20"/>
          <w:szCs w:val="20"/>
        </w:rPr>
        <w:t xml:space="preserve">. Dz. U. z 2019 r. poz. 381 z </w:t>
      </w:r>
      <w:proofErr w:type="spellStart"/>
      <w:r w:rsidRPr="004B10E1">
        <w:rPr>
          <w:rFonts w:ascii="Tahoma" w:hAnsi="Tahoma" w:cs="Tahoma"/>
          <w:bCs/>
          <w:sz w:val="20"/>
          <w:szCs w:val="20"/>
        </w:rPr>
        <w:t>późn</w:t>
      </w:r>
      <w:proofErr w:type="spellEnd"/>
      <w:r w:rsidRPr="004B10E1">
        <w:rPr>
          <w:rFonts w:ascii="Tahoma" w:hAnsi="Tahoma" w:cs="Tahoma"/>
          <w:bCs/>
          <w:sz w:val="20"/>
          <w:szCs w:val="20"/>
        </w:rPr>
        <w:t>. zm.</w:t>
      </w:r>
      <w:r w:rsidRPr="004B10E1">
        <w:rPr>
          <w:rFonts w:ascii="Tahoma" w:hAnsi="Tahoma" w:cs="Tahoma"/>
          <w:sz w:val="20"/>
          <w:szCs w:val="20"/>
        </w:rPr>
        <w:t>).</w:t>
      </w:r>
    </w:p>
    <w:p w:rsidR="002D1A75" w:rsidRPr="0048507A" w:rsidRDefault="002D1A75" w:rsidP="002D1A75">
      <w:pPr>
        <w:pStyle w:val="Tekstpodstawowywcity2"/>
        <w:ind w:left="0"/>
        <w:jc w:val="both"/>
        <w:rPr>
          <w:rFonts w:ascii="Tahoma" w:hAnsi="Tahoma" w:cs="Tahoma"/>
          <w:b w:val="0"/>
          <w:color w:val="FF0000"/>
          <w:sz w:val="20"/>
        </w:rPr>
      </w:pPr>
    </w:p>
    <w:p w:rsidR="002D1A75" w:rsidRPr="006E70FE" w:rsidRDefault="002D1A75" w:rsidP="002D1A75">
      <w:pPr>
        <w:jc w:val="both"/>
        <w:rPr>
          <w:rFonts w:ascii="Tahoma" w:hAnsi="Tahoma" w:cs="Tahoma"/>
          <w:b/>
          <w:sz w:val="20"/>
          <w:szCs w:val="20"/>
          <w:lang w:eastAsia="x-none"/>
        </w:rPr>
      </w:pPr>
      <w:r w:rsidRPr="00DD573A">
        <w:rPr>
          <w:rFonts w:ascii="Tahoma" w:hAnsi="Tahoma" w:cs="Tahoma"/>
          <w:b/>
          <w:bCs/>
          <w:sz w:val="20"/>
          <w:szCs w:val="20"/>
          <w:lang w:val="x-none" w:eastAsia="x-none"/>
        </w:rPr>
        <w:t xml:space="preserve">/F/ Klauzule </w:t>
      </w:r>
      <w:r w:rsidRPr="006E70FE">
        <w:rPr>
          <w:rFonts w:ascii="Tahoma" w:hAnsi="Tahoma" w:cs="Tahoma"/>
          <w:b/>
          <w:bCs/>
          <w:sz w:val="20"/>
          <w:szCs w:val="20"/>
          <w:lang w:val="x-none" w:eastAsia="x-none"/>
        </w:rPr>
        <w:t>dodatkowe</w:t>
      </w:r>
      <w:r w:rsidRPr="006E70FE">
        <w:rPr>
          <w:rFonts w:ascii="Tahoma" w:hAnsi="Tahoma" w:cs="Tahoma"/>
          <w:b/>
          <w:bCs/>
          <w:sz w:val="20"/>
          <w:szCs w:val="20"/>
          <w:lang w:eastAsia="x-none"/>
        </w:rPr>
        <w:t xml:space="preserve"> </w:t>
      </w:r>
      <w:r w:rsidRPr="006E70FE">
        <w:rPr>
          <w:rFonts w:ascii="Tahoma" w:hAnsi="Tahoma" w:cs="Tahoma"/>
          <w:sz w:val="20"/>
          <w:szCs w:val="20"/>
          <w:lang w:eastAsia="x-none"/>
        </w:rPr>
        <w:t>(</w:t>
      </w:r>
      <w:r w:rsidRPr="006E70FE">
        <w:rPr>
          <w:rFonts w:ascii="Tahoma" w:hAnsi="Tahoma" w:cs="Tahoma"/>
          <w:bCs/>
          <w:sz w:val="20"/>
          <w:szCs w:val="20"/>
          <w:lang w:val="x-none" w:eastAsia="x-none"/>
        </w:rPr>
        <w:t>treść klauzul</w:t>
      </w:r>
      <w:r w:rsidRPr="006E70FE">
        <w:rPr>
          <w:rFonts w:ascii="Tahoma" w:hAnsi="Tahoma" w:cs="Tahoma"/>
          <w:bCs/>
          <w:sz w:val="20"/>
          <w:szCs w:val="20"/>
          <w:lang w:eastAsia="x-none"/>
        </w:rPr>
        <w:t xml:space="preserve"> znajduje się pod lit. H w części II zamowienia: „Ubezpieczenia komunikacyjne”, część</w:t>
      </w:r>
      <w:r w:rsidRPr="006E70FE">
        <w:rPr>
          <w:rFonts w:ascii="Tahoma" w:hAnsi="Tahoma" w:cs="Tahoma"/>
          <w:sz w:val="20"/>
          <w:szCs w:val="20"/>
          <w:lang w:eastAsia="x-none"/>
        </w:rPr>
        <w:t xml:space="preserve"> II </w:t>
      </w:r>
      <w:r w:rsidRPr="006E70FE">
        <w:rPr>
          <w:rFonts w:ascii="Tahoma" w:hAnsi="Tahoma" w:cs="Tahoma"/>
          <w:bCs/>
          <w:sz w:val="20"/>
          <w:szCs w:val="20"/>
          <w:lang w:eastAsia="x-none"/>
        </w:rPr>
        <w:t>niniejszego Opisu przedmiotu zamówienia</w:t>
      </w:r>
      <w:r w:rsidRPr="006E70FE">
        <w:rPr>
          <w:rFonts w:ascii="Tahoma" w:hAnsi="Tahoma" w:cs="Tahoma"/>
          <w:sz w:val="20"/>
          <w:szCs w:val="20"/>
          <w:lang w:eastAsia="x-none"/>
        </w:rPr>
        <w:t xml:space="preserve"> „Rodzaje ubezpieczeń”).</w:t>
      </w:r>
    </w:p>
    <w:p w:rsidR="002D1A75" w:rsidRPr="006E70FE" w:rsidRDefault="002D1A75" w:rsidP="002D1A75">
      <w:pPr>
        <w:tabs>
          <w:tab w:val="left" w:pos="426"/>
        </w:tabs>
        <w:ind w:left="709" w:hanging="425"/>
        <w:jc w:val="both"/>
        <w:rPr>
          <w:rFonts w:ascii="Tahoma" w:hAnsi="Tahoma" w:cs="Tahoma"/>
          <w:sz w:val="20"/>
          <w:szCs w:val="20"/>
          <w:lang w:val="de-DE"/>
        </w:rPr>
      </w:pPr>
      <w:r w:rsidRPr="006E70FE">
        <w:rPr>
          <w:rFonts w:ascii="Tahoma" w:hAnsi="Tahoma" w:cs="Tahoma"/>
          <w:b/>
          <w:sz w:val="20"/>
          <w:szCs w:val="20"/>
        </w:rPr>
        <w:t>1) Klauzule dodatkowe do ubezpieczenia AC:</w:t>
      </w:r>
    </w:p>
    <w:p w:rsidR="002D1A75" w:rsidRPr="00DD573A" w:rsidRDefault="002D1A75" w:rsidP="002D1A75">
      <w:pPr>
        <w:ind w:left="284"/>
        <w:jc w:val="both"/>
        <w:rPr>
          <w:rFonts w:ascii="Tahoma" w:hAnsi="Tahoma" w:cs="Tahoma"/>
          <w:b/>
          <w:bCs/>
          <w:sz w:val="20"/>
          <w:szCs w:val="20"/>
          <w:lang w:val="de-DE"/>
        </w:rPr>
      </w:pPr>
      <w:r w:rsidRPr="006E70FE">
        <w:rPr>
          <w:rFonts w:ascii="Tahoma" w:hAnsi="Tahoma" w:cs="Tahoma"/>
          <w:b/>
          <w:bCs/>
          <w:sz w:val="20"/>
          <w:szCs w:val="20"/>
          <w:lang w:val="de-DE"/>
        </w:rPr>
        <w:t xml:space="preserve">a) </w:t>
      </w:r>
      <w:proofErr w:type="spellStart"/>
      <w:r w:rsidRPr="006E70FE">
        <w:rPr>
          <w:rFonts w:ascii="Tahoma" w:hAnsi="Tahoma" w:cs="Tahoma"/>
          <w:b/>
          <w:bCs/>
          <w:sz w:val="20"/>
          <w:szCs w:val="20"/>
          <w:lang w:val="de-DE"/>
        </w:rPr>
        <w:t>Obligatoryjne</w:t>
      </w:r>
      <w:proofErr w:type="spellEnd"/>
      <w:r w:rsidRPr="006E70FE">
        <w:rPr>
          <w:rFonts w:ascii="Tahoma" w:hAnsi="Tahoma" w:cs="Tahoma"/>
          <w:b/>
          <w:bCs/>
          <w:sz w:val="20"/>
          <w:szCs w:val="20"/>
          <w:lang w:val="de-DE"/>
        </w:rPr>
        <w:t>:</w:t>
      </w:r>
    </w:p>
    <w:p w:rsidR="002D1A75" w:rsidRPr="00DD573A" w:rsidRDefault="002D1A75" w:rsidP="000654D9">
      <w:pPr>
        <w:numPr>
          <w:ilvl w:val="0"/>
          <w:numId w:val="49"/>
        </w:numPr>
        <w:tabs>
          <w:tab w:val="left" w:pos="284"/>
        </w:tabs>
        <w:jc w:val="both"/>
        <w:rPr>
          <w:rFonts w:ascii="Tahoma" w:hAnsi="Tahoma" w:cs="Tahoma"/>
          <w:sz w:val="20"/>
          <w:szCs w:val="20"/>
          <w:lang w:val="de-DE"/>
        </w:rPr>
      </w:pPr>
      <w:r w:rsidRPr="00DD573A">
        <w:rPr>
          <w:rFonts w:ascii="Tahoma" w:hAnsi="Tahoma" w:cs="Tahoma"/>
          <w:bCs/>
          <w:sz w:val="20"/>
          <w:szCs w:val="20"/>
        </w:rPr>
        <w:t>AB04 klauzula połączenia</w:t>
      </w:r>
      <w:r w:rsidRPr="00DD573A">
        <w:rPr>
          <w:rFonts w:ascii="Tahoma" w:hAnsi="Tahoma" w:cs="Tahoma"/>
          <w:sz w:val="20"/>
          <w:szCs w:val="20"/>
          <w:lang w:val="de-DE"/>
        </w:rPr>
        <w:t>,</w:t>
      </w:r>
    </w:p>
    <w:p w:rsidR="002D1A75" w:rsidRPr="00DD573A" w:rsidRDefault="002D1A75" w:rsidP="000654D9">
      <w:pPr>
        <w:numPr>
          <w:ilvl w:val="0"/>
          <w:numId w:val="49"/>
        </w:numPr>
        <w:jc w:val="both"/>
        <w:rPr>
          <w:rFonts w:ascii="Tahoma" w:hAnsi="Tahoma" w:cs="Tahoma"/>
          <w:bCs/>
          <w:sz w:val="20"/>
          <w:szCs w:val="20"/>
        </w:rPr>
      </w:pPr>
      <w:r w:rsidRPr="00DD573A">
        <w:rPr>
          <w:rFonts w:ascii="Tahoma" w:hAnsi="Tahoma" w:cs="Tahoma"/>
          <w:bCs/>
          <w:sz w:val="20"/>
          <w:szCs w:val="20"/>
        </w:rPr>
        <w:t>AB04A klauzula przekształcenia,</w:t>
      </w:r>
    </w:p>
    <w:p w:rsidR="002D1A75" w:rsidRPr="00DD573A" w:rsidRDefault="002D1A75" w:rsidP="000654D9">
      <w:pPr>
        <w:numPr>
          <w:ilvl w:val="0"/>
          <w:numId w:val="49"/>
        </w:numPr>
        <w:jc w:val="both"/>
        <w:rPr>
          <w:rFonts w:ascii="Tahoma" w:hAnsi="Tahoma" w:cs="Tahoma"/>
          <w:bCs/>
          <w:sz w:val="20"/>
          <w:szCs w:val="20"/>
          <w:lang w:val="de-DE"/>
        </w:rPr>
      </w:pPr>
      <w:r w:rsidRPr="00DD573A">
        <w:rPr>
          <w:rFonts w:ascii="Tahoma" w:hAnsi="Tahoma" w:cs="Tahoma"/>
          <w:bCs/>
          <w:sz w:val="20"/>
          <w:szCs w:val="20"/>
          <w:lang w:val="de-DE"/>
        </w:rPr>
        <w:t>AB06</w:t>
      </w:r>
      <w:r w:rsidRPr="00DD573A">
        <w:rPr>
          <w:rFonts w:ascii="Tahoma" w:hAnsi="Tahoma" w:cs="Tahoma"/>
          <w:bCs/>
          <w:sz w:val="20"/>
          <w:szCs w:val="20"/>
        </w:rPr>
        <w:t xml:space="preserve"> klauzula prolongaty zapłaty składki</w:t>
      </w:r>
      <w:r w:rsidRPr="00DD573A">
        <w:rPr>
          <w:rFonts w:ascii="Tahoma" w:hAnsi="Tahoma" w:cs="Tahoma"/>
          <w:bCs/>
          <w:sz w:val="20"/>
          <w:szCs w:val="20"/>
          <w:lang w:val="de-DE"/>
        </w:rPr>
        <w:t>,</w:t>
      </w:r>
    </w:p>
    <w:p w:rsidR="002D1A75" w:rsidRPr="00DD573A" w:rsidRDefault="002D1A75" w:rsidP="000654D9">
      <w:pPr>
        <w:numPr>
          <w:ilvl w:val="0"/>
          <w:numId w:val="49"/>
        </w:numPr>
        <w:jc w:val="both"/>
        <w:rPr>
          <w:rFonts w:ascii="Tahoma" w:hAnsi="Tahoma" w:cs="Tahoma"/>
          <w:bCs/>
          <w:sz w:val="20"/>
          <w:szCs w:val="20"/>
          <w:lang w:val="de-DE"/>
        </w:rPr>
      </w:pPr>
      <w:r w:rsidRPr="00DD573A">
        <w:rPr>
          <w:rFonts w:ascii="Tahoma" w:hAnsi="Tahoma" w:cs="Tahoma"/>
          <w:bCs/>
          <w:sz w:val="20"/>
          <w:szCs w:val="20"/>
          <w:lang w:val="de-DE"/>
        </w:rPr>
        <w:t>AB08</w:t>
      </w:r>
      <w:r w:rsidRPr="00DD573A">
        <w:rPr>
          <w:rFonts w:ascii="Tahoma" w:hAnsi="Tahoma" w:cs="Tahoma"/>
          <w:bCs/>
          <w:sz w:val="20"/>
          <w:szCs w:val="20"/>
        </w:rPr>
        <w:t xml:space="preserve"> klauzula pro rata temporis</w:t>
      </w:r>
      <w:r w:rsidRPr="00DD573A">
        <w:rPr>
          <w:rFonts w:ascii="Tahoma" w:hAnsi="Tahoma" w:cs="Tahoma"/>
          <w:bCs/>
          <w:sz w:val="20"/>
          <w:szCs w:val="20"/>
          <w:lang w:val="de-DE"/>
        </w:rPr>
        <w:t>,</w:t>
      </w:r>
    </w:p>
    <w:p w:rsidR="002D1A75" w:rsidRPr="00DD573A" w:rsidRDefault="002D1A75" w:rsidP="000654D9">
      <w:pPr>
        <w:numPr>
          <w:ilvl w:val="0"/>
          <w:numId w:val="49"/>
        </w:numPr>
        <w:jc w:val="both"/>
        <w:rPr>
          <w:rFonts w:ascii="Tahoma" w:hAnsi="Tahoma" w:cs="Tahoma"/>
          <w:bCs/>
          <w:sz w:val="20"/>
          <w:szCs w:val="20"/>
          <w:lang w:val="de-DE"/>
        </w:rPr>
      </w:pPr>
      <w:r w:rsidRPr="00DD573A">
        <w:rPr>
          <w:rFonts w:ascii="Tahoma" w:hAnsi="Tahoma" w:cs="Tahoma"/>
          <w:bCs/>
          <w:sz w:val="20"/>
          <w:szCs w:val="20"/>
          <w:lang w:val="de-DE"/>
        </w:rPr>
        <w:t>AB12</w:t>
      </w:r>
      <w:r w:rsidRPr="00DD573A">
        <w:rPr>
          <w:rFonts w:ascii="Tahoma" w:hAnsi="Tahoma" w:cs="Tahoma"/>
          <w:bCs/>
          <w:sz w:val="20"/>
          <w:szCs w:val="20"/>
        </w:rPr>
        <w:t xml:space="preserve"> klauzula rozstrzygania sporów</w:t>
      </w:r>
      <w:r w:rsidRPr="00DD573A">
        <w:rPr>
          <w:rFonts w:ascii="Tahoma" w:hAnsi="Tahoma" w:cs="Tahoma"/>
          <w:bCs/>
          <w:sz w:val="20"/>
          <w:szCs w:val="20"/>
          <w:lang w:val="de-DE"/>
        </w:rPr>
        <w:t>,</w:t>
      </w:r>
    </w:p>
    <w:p w:rsidR="002D1A75" w:rsidRPr="00DD573A" w:rsidRDefault="002D1A75" w:rsidP="000654D9">
      <w:pPr>
        <w:numPr>
          <w:ilvl w:val="0"/>
          <w:numId w:val="49"/>
        </w:numPr>
        <w:jc w:val="both"/>
        <w:rPr>
          <w:rFonts w:ascii="Tahoma" w:hAnsi="Tahoma" w:cs="Tahoma"/>
          <w:bCs/>
          <w:sz w:val="20"/>
          <w:szCs w:val="20"/>
          <w:lang w:val="de-DE"/>
        </w:rPr>
      </w:pPr>
      <w:r w:rsidRPr="00DD573A">
        <w:rPr>
          <w:rFonts w:ascii="Tahoma" w:hAnsi="Tahoma" w:cs="Tahoma"/>
          <w:bCs/>
          <w:sz w:val="20"/>
          <w:szCs w:val="20"/>
          <w:lang w:val="de-DE"/>
        </w:rPr>
        <w:t>AB13</w:t>
      </w:r>
      <w:r w:rsidRPr="00DD573A">
        <w:rPr>
          <w:rFonts w:ascii="Tahoma" w:hAnsi="Tahoma" w:cs="Tahoma"/>
          <w:bCs/>
          <w:sz w:val="20"/>
          <w:szCs w:val="20"/>
        </w:rPr>
        <w:t xml:space="preserve"> klauzula stempla bankowego</w:t>
      </w:r>
      <w:r w:rsidRPr="00DD573A">
        <w:rPr>
          <w:rFonts w:ascii="Tahoma" w:hAnsi="Tahoma" w:cs="Tahoma"/>
          <w:bCs/>
          <w:sz w:val="20"/>
          <w:szCs w:val="20"/>
          <w:lang w:val="de-DE"/>
        </w:rPr>
        <w:t>,</w:t>
      </w:r>
    </w:p>
    <w:p w:rsidR="002D1A75" w:rsidRPr="00DD573A" w:rsidRDefault="002D1A75" w:rsidP="000654D9">
      <w:pPr>
        <w:numPr>
          <w:ilvl w:val="0"/>
          <w:numId w:val="49"/>
        </w:numPr>
        <w:jc w:val="both"/>
        <w:rPr>
          <w:rFonts w:ascii="Tahoma" w:hAnsi="Tahoma" w:cs="Tahoma"/>
          <w:bCs/>
          <w:sz w:val="20"/>
          <w:szCs w:val="20"/>
          <w:lang w:val="de-DE"/>
        </w:rPr>
      </w:pPr>
      <w:r w:rsidRPr="00DD573A">
        <w:rPr>
          <w:rFonts w:ascii="Tahoma" w:hAnsi="Tahoma" w:cs="Tahoma"/>
          <w:bCs/>
          <w:sz w:val="20"/>
          <w:szCs w:val="20"/>
          <w:lang w:val="de-DE"/>
        </w:rPr>
        <w:t>AB21</w:t>
      </w:r>
      <w:r w:rsidRPr="00DD573A">
        <w:rPr>
          <w:rFonts w:ascii="Tahoma" w:hAnsi="Tahoma" w:cs="Tahoma"/>
          <w:bCs/>
          <w:sz w:val="20"/>
          <w:szCs w:val="20"/>
        </w:rPr>
        <w:t xml:space="preserve"> klauzula odpowiedzialności</w:t>
      </w:r>
      <w:r w:rsidRPr="00DD573A">
        <w:rPr>
          <w:rFonts w:ascii="Tahoma" w:hAnsi="Tahoma" w:cs="Tahoma"/>
          <w:bCs/>
          <w:sz w:val="20"/>
          <w:szCs w:val="20"/>
          <w:lang w:val="de-DE"/>
        </w:rPr>
        <w:t>,</w:t>
      </w:r>
    </w:p>
    <w:p w:rsidR="002D1A75" w:rsidRPr="00DD573A" w:rsidRDefault="002D1A75" w:rsidP="000654D9">
      <w:pPr>
        <w:numPr>
          <w:ilvl w:val="0"/>
          <w:numId w:val="49"/>
        </w:numPr>
        <w:jc w:val="both"/>
        <w:rPr>
          <w:rFonts w:ascii="Tahoma" w:hAnsi="Tahoma" w:cs="Tahoma"/>
          <w:bCs/>
          <w:sz w:val="20"/>
          <w:szCs w:val="20"/>
          <w:lang w:val="de-DE"/>
        </w:rPr>
      </w:pPr>
      <w:r w:rsidRPr="00DD573A">
        <w:rPr>
          <w:rFonts w:ascii="Tahoma" w:hAnsi="Tahoma" w:cs="Tahoma"/>
          <w:bCs/>
          <w:sz w:val="20"/>
          <w:szCs w:val="20"/>
          <w:lang w:val="de-DE"/>
        </w:rPr>
        <w:t>AB23</w:t>
      </w:r>
      <w:r w:rsidRPr="00DD573A">
        <w:rPr>
          <w:rFonts w:ascii="Tahoma" w:hAnsi="Tahoma" w:cs="Tahoma"/>
          <w:bCs/>
          <w:sz w:val="20"/>
          <w:szCs w:val="20"/>
        </w:rPr>
        <w:t xml:space="preserve"> klauzula zgłaszania szkód</w:t>
      </w:r>
      <w:r w:rsidRPr="00DD573A">
        <w:rPr>
          <w:rFonts w:ascii="Tahoma" w:hAnsi="Tahoma" w:cs="Tahoma"/>
          <w:bCs/>
          <w:sz w:val="20"/>
          <w:szCs w:val="20"/>
          <w:lang w:val="de-DE"/>
        </w:rPr>
        <w:t>,</w:t>
      </w:r>
    </w:p>
    <w:p w:rsidR="002D1A75" w:rsidRPr="00DD573A" w:rsidRDefault="002D1A75" w:rsidP="000654D9">
      <w:pPr>
        <w:numPr>
          <w:ilvl w:val="0"/>
          <w:numId w:val="49"/>
        </w:numPr>
        <w:jc w:val="both"/>
        <w:rPr>
          <w:rFonts w:ascii="Tahoma" w:hAnsi="Tahoma" w:cs="Tahoma"/>
          <w:bCs/>
          <w:sz w:val="20"/>
          <w:szCs w:val="20"/>
        </w:rPr>
      </w:pPr>
      <w:r w:rsidRPr="00DD573A">
        <w:rPr>
          <w:rFonts w:ascii="Tahoma" w:hAnsi="Tahoma" w:cs="Tahoma"/>
          <w:bCs/>
          <w:sz w:val="20"/>
          <w:szCs w:val="20"/>
        </w:rPr>
        <w:t>AB27 klauzula szkody całkowitej w pojeździe,</w:t>
      </w:r>
    </w:p>
    <w:p w:rsidR="002D1A75" w:rsidRPr="00DD573A" w:rsidRDefault="002D1A75" w:rsidP="000654D9">
      <w:pPr>
        <w:numPr>
          <w:ilvl w:val="0"/>
          <w:numId w:val="49"/>
        </w:numPr>
        <w:jc w:val="both"/>
        <w:rPr>
          <w:rFonts w:ascii="Tahoma" w:hAnsi="Tahoma" w:cs="Tahoma"/>
          <w:bCs/>
          <w:sz w:val="20"/>
          <w:szCs w:val="20"/>
        </w:rPr>
      </w:pPr>
      <w:r w:rsidRPr="00DD573A">
        <w:rPr>
          <w:rFonts w:ascii="Tahoma" w:hAnsi="Tahoma" w:cs="Tahoma"/>
          <w:bCs/>
          <w:sz w:val="20"/>
          <w:szCs w:val="20"/>
        </w:rPr>
        <w:t>klauzula wypłaty zaliczki,</w:t>
      </w:r>
    </w:p>
    <w:p w:rsidR="002D1A75" w:rsidRPr="00DD573A" w:rsidRDefault="002D1A75" w:rsidP="000654D9">
      <w:pPr>
        <w:numPr>
          <w:ilvl w:val="0"/>
          <w:numId w:val="49"/>
        </w:numPr>
        <w:jc w:val="both"/>
        <w:rPr>
          <w:rFonts w:ascii="Tahoma" w:hAnsi="Tahoma" w:cs="Tahoma"/>
          <w:bCs/>
          <w:sz w:val="20"/>
          <w:szCs w:val="20"/>
        </w:rPr>
      </w:pPr>
      <w:r w:rsidRPr="00DD573A">
        <w:rPr>
          <w:rFonts w:ascii="Tahoma" w:hAnsi="Tahoma" w:cs="Tahoma"/>
          <w:bCs/>
          <w:sz w:val="20"/>
          <w:szCs w:val="20"/>
        </w:rPr>
        <w:t>klauzula warunków i taryf.</w:t>
      </w:r>
    </w:p>
    <w:p w:rsidR="002D1A75" w:rsidRPr="00DD573A" w:rsidRDefault="002D1A75" w:rsidP="002D1A75">
      <w:pPr>
        <w:ind w:left="567" w:hanging="283"/>
        <w:jc w:val="both"/>
        <w:rPr>
          <w:rFonts w:ascii="Tahoma" w:hAnsi="Tahoma" w:cs="Tahoma"/>
          <w:b/>
          <w:bCs/>
          <w:sz w:val="20"/>
          <w:szCs w:val="20"/>
          <w:lang w:eastAsia="x-none"/>
        </w:rPr>
      </w:pPr>
      <w:r w:rsidRPr="00DD573A">
        <w:rPr>
          <w:rFonts w:ascii="Tahoma" w:hAnsi="Tahoma" w:cs="Tahoma"/>
          <w:b/>
          <w:bCs/>
          <w:sz w:val="20"/>
          <w:szCs w:val="20"/>
          <w:lang w:eastAsia="x-none"/>
        </w:rPr>
        <w:t xml:space="preserve">b) </w:t>
      </w:r>
      <w:r w:rsidRPr="00DD573A">
        <w:rPr>
          <w:rFonts w:ascii="Tahoma" w:hAnsi="Tahoma" w:cs="Tahoma"/>
          <w:b/>
          <w:bCs/>
          <w:sz w:val="20"/>
          <w:szCs w:val="20"/>
          <w:lang w:val="x-none" w:eastAsia="x-none"/>
        </w:rPr>
        <w:t>Fakultatywne</w:t>
      </w:r>
      <w:r w:rsidRPr="00DD573A">
        <w:rPr>
          <w:rFonts w:ascii="Tahoma" w:hAnsi="Tahoma" w:cs="Tahoma"/>
          <w:b/>
          <w:bCs/>
          <w:sz w:val="20"/>
          <w:szCs w:val="20"/>
          <w:lang w:eastAsia="x-none"/>
        </w:rPr>
        <w:t xml:space="preserve"> </w:t>
      </w:r>
      <w:r w:rsidRPr="00DD573A">
        <w:rPr>
          <w:rFonts w:ascii="Tahoma" w:hAnsi="Tahoma" w:cs="Tahoma"/>
          <w:i/>
          <w:sz w:val="20"/>
          <w:szCs w:val="20"/>
        </w:rPr>
        <w:t>(za włączenie do zakresu ochrony poszczególnych klauzul Zamawiający przyzna dodatkowe punkty zgodnie z kryterium oceny ofert określonym w niniejszej SIWZ)</w:t>
      </w:r>
      <w:r w:rsidRPr="00DD573A">
        <w:rPr>
          <w:rFonts w:ascii="Tahoma" w:hAnsi="Tahoma" w:cs="Tahoma"/>
          <w:sz w:val="20"/>
          <w:szCs w:val="20"/>
        </w:rPr>
        <w:t>:</w:t>
      </w:r>
    </w:p>
    <w:p w:rsidR="002D1A75" w:rsidRPr="00DD573A" w:rsidRDefault="002D1A75" w:rsidP="000654D9">
      <w:pPr>
        <w:numPr>
          <w:ilvl w:val="0"/>
          <w:numId w:val="50"/>
        </w:numPr>
        <w:jc w:val="both"/>
        <w:rPr>
          <w:rFonts w:ascii="Tahoma" w:hAnsi="Tahoma" w:cs="Tahoma"/>
          <w:bCs/>
          <w:sz w:val="20"/>
          <w:szCs w:val="20"/>
          <w:lang w:eastAsia="x-none"/>
        </w:rPr>
      </w:pPr>
      <w:r w:rsidRPr="00DD573A">
        <w:rPr>
          <w:rFonts w:ascii="Tahoma" w:hAnsi="Tahoma" w:cs="Tahoma"/>
          <w:bCs/>
          <w:sz w:val="20"/>
          <w:szCs w:val="20"/>
          <w:lang w:val="x-none" w:eastAsia="x-none"/>
        </w:rPr>
        <w:t xml:space="preserve">AB03 </w:t>
      </w:r>
      <w:r w:rsidRPr="00DD573A">
        <w:rPr>
          <w:rFonts w:ascii="Tahoma" w:hAnsi="Tahoma" w:cs="Tahoma"/>
          <w:bCs/>
          <w:sz w:val="20"/>
          <w:szCs w:val="20"/>
        </w:rPr>
        <w:t>klauzula</w:t>
      </w:r>
      <w:r w:rsidRPr="00DD573A">
        <w:rPr>
          <w:rFonts w:ascii="Tahoma" w:hAnsi="Tahoma" w:cs="Tahoma"/>
          <w:bCs/>
          <w:sz w:val="20"/>
          <w:szCs w:val="20"/>
          <w:lang w:val="x-none" w:eastAsia="x-none"/>
        </w:rPr>
        <w:t xml:space="preserve"> reprezentantów (do ubezpieczenia mienia),</w:t>
      </w:r>
    </w:p>
    <w:p w:rsidR="002D1A75" w:rsidRPr="00DD573A" w:rsidRDefault="002D1A75" w:rsidP="000654D9">
      <w:pPr>
        <w:numPr>
          <w:ilvl w:val="0"/>
          <w:numId w:val="50"/>
        </w:numPr>
        <w:jc w:val="both"/>
        <w:rPr>
          <w:rFonts w:ascii="Tahoma" w:hAnsi="Tahoma" w:cs="Tahoma"/>
          <w:bCs/>
          <w:sz w:val="20"/>
          <w:szCs w:val="20"/>
          <w:lang w:eastAsia="x-none"/>
        </w:rPr>
      </w:pPr>
      <w:r w:rsidRPr="00DD573A">
        <w:rPr>
          <w:rFonts w:ascii="Tahoma" w:hAnsi="Tahoma" w:cs="Tahoma"/>
          <w:bCs/>
          <w:sz w:val="20"/>
          <w:szCs w:val="20"/>
          <w:lang w:val="x-none" w:eastAsia="x-none"/>
        </w:rPr>
        <w:t>AB22</w:t>
      </w:r>
      <w:r w:rsidRPr="00DD573A">
        <w:rPr>
          <w:rFonts w:ascii="Tahoma" w:hAnsi="Tahoma" w:cs="Tahoma"/>
          <w:bCs/>
          <w:iCs/>
          <w:sz w:val="20"/>
          <w:szCs w:val="20"/>
          <w:lang w:val="x-none" w:eastAsia="x-none"/>
        </w:rPr>
        <w:t xml:space="preserve"> klauzula zwrotu części składki</w:t>
      </w:r>
      <w:r w:rsidRPr="00DD573A">
        <w:rPr>
          <w:rFonts w:ascii="Tahoma" w:hAnsi="Tahoma" w:cs="Tahoma"/>
          <w:bCs/>
          <w:sz w:val="20"/>
          <w:szCs w:val="20"/>
          <w:lang w:val="x-none" w:eastAsia="x-none"/>
        </w:rPr>
        <w:t>,</w:t>
      </w:r>
    </w:p>
    <w:p w:rsidR="002D1A75" w:rsidRPr="00DD573A" w:rsidRDefault="002D1A75" w:rsidP="000654D9">
      <w:pPr>
        <w:numPr>
          <w:ilvl w:val="0"/>
          <w:numId w:val="50"/>
        </w:numPr>
        <w:jc w:val="both"/>
        <w:rPr>
          <w:rFonts w:ascii="Tahoma" w:hAnsi="Tahoma" w:cs="Tahoma"/>
          <w:bCs/>
          <w:sz w:val="20"/>
          <w:szCs w:val="20"/>
          <w:lang w:val="x-none" w:eastAsia="x-none"/>
        </w:rPr>
      </w:pPr>
      <w:r w:rsidRPr="00DD573A">
        <w:rPr>
          <w:rFonts w:ascii="Tahoma" w:hAnsi="Tahoma" w:cs="Tahoma"/>
          <w:bCs/>
          <w:sz w:val="20"/>
          <w:szCs w:val="20"/>
          <w:lang w:val="x-none" w:eastAsia="x-none"/>
        </w:rPr>
        <w:t xml:space="preserve">AB30 </w:t>
      </w:r>
      <w:r w:rsidRPr="00DD573A">
        <w:rPr>
          <w:rFonts w:ascii="Tahoma" w:hAnsi="Tahoma" w:cs="Tahoma"/>
          <w:bCs/>
          <w:sz w:val="20"/>
          <w:szCs w:val="20"/>
        </w:rPr>
        <w:t>klauzula</w:t>
      </w:r>
      <w:r w:rsidRPr="00DD573A">
        <w:rPr>
          <w:rFonts w:ascii="Tahoma" w:hAnsi="Tahoma" w:cs="Tahoma"/>
          <w:bCs/>
          <w:sz w:val="20"/>
          <w:szCs w:val="20"/>
          <w:lang w:val="x-none" w:eastAsia="x-none"/>
        </w:rPr>
        <w:t xml:space="preserve"> akceptacji ryzyka,</w:t>
      </w:r>
    </w:p>
    <w:p w:rsidR="002D1A75" w:rsidRPr="00DD573A" w:rsidRDefault="002D1A75" w:rsidP="000654D9">
      <w:pPr>
        <w:numPr>
          <w:ilvl w:val="0"/>
          <w:numId w:val="50"/>
        </w:numPr>
        <w:jc w:val="both"/>
        <w:rPr>
          <w:rFonts w:ascii="Tahoma" w:hAnsi="Tahoma" w:cs="Tahoma"/>
          <w:bCs/>
          <w:sz w:val="20"/>
          <w:szCs w:val="20"/>
          <w:lang w:val="x-none" w:eastAsia="x-none"/>
        </w:rPr>
      </w:pPr>
      <w:r w:rsidRPr="00DD573A">
        <w:rPr>
          <w:rFonts w:ascii="Tahoma" w:hAnsi="Tahoma" w:cs="Tahoma"/>
          <w:iCs/>
          <w:sz w:val="20"/>
          <w:szCs w:val="20"/>
        </w:rPr>
        <w:t>klauzula pokrycia kosztów odtworzenia tablic rejestracyjnych,</w:t>
      </w:r>
    </w:p>
    <w:p w:rsidR="002D1A75" w:rsidRPr="00DD573A" w:rsidRDefault="002D1A75" w:rsidP="000654D9">
      <w:pPr>
        <w:numPr>
          <w:ilvl w:val="0"/>
          <w:numId w:val="50"/>
        </w:numPr>
        <w:jc w:val="both"/>
        <w:rPr>
          <w:rFonts w:ascii="Tahoma" w:hAnsi="Tahoma" w:cs="Tahoma"/>
          <w:bCs/>
          <w:sz w:val="20"/>
          <w:szCs w:val="20"/>
          <w:lang w:val="x-none" w:eastAsia="x-none"/>
        </w:rPr>
      </w:pPr>
      <w:r w:rsidRPr="00DD573A">
        <w:rPr>
          <w:rFonts w:ascii="Tahoma" w:hAnsi="Tahoma" w:cs="Tahoma"/>
          <w:bCs/>
          <w:sz w:val="20"/>
          <w:szCs w:val="20"/>
        </w:rPr>
        <w:t>klauzula naprawy pojazdu przy szkodzie całkowitej w ubezpieczeniu AC,</w:t>
      </w:r>
    </w:p>
    <w:p w:rsidR="002D1A75" w:rsidRPr="00F028D8" w:rsidRDefault="002D1A75" w:rsidP="000654D9">
      <w:pPr>
        <w:numPr>
          <w:ilvl w:val="0"/>
          <w:numId w:val="50"/>
        </w:numPr>
        <w:jc w:val="both"/>
        <w:rPr>
          <w:rFonts w:ascii="Tahoma" w:hAnsi="Tahoma" w:cs="Tahoma"/>
          <w:bCs/>
          <w:sz w:val="20"/>
          <w:szCs w:val="20"/>
          <w:lang w:val="x-none" w:eastAsia="x-none"/>
        </w:rPr>
      </w:pPr>
      <w:r w:rsidRPr="00F028D8">
        <w:rPr>
          <w:rFonts w:ascii="Tahoma" w:hAnsi="Tahoma" w:cs="Tahoma"/>
          <w:sz w:val="20"/>
          <w:szCs w:val="20"/>
        </w:rPr>
        <w:t>rozszerzona klauzula niezmiennej wartości pojazdu,</w:t>
      </w:r>
    </w:p>
    <w:p w:rsidR="00DD573A" w:rsidRPr="00F061D9" w:rsidRDefault="002D1A75" w:rsidP="000654D9">
      <w:pPr>
        <w:numPr>
          <w:ilvl w:val="0"/>
          <w:numId w:val="50"/>
        </w:numPr>
        <w:jc w:val="both"/>
        <w:rPr>
          <w:rFonts w:ascii="Tahoma" w:hAnsi="Tahoma" w:cs="Tahoma"/>
          <w:bCs/>
          <w:sz w:val="20"/>
          <w:szCs w:val="20"/>
          <w:lang w:val="x-none" w:eastAsia="x-none"/>
        </w:rPr>
      </w:pPr>
      <w:r w:rsidRPr="00DD573A">
        <w:rPr>
          <w:rFonts w:ascii="Tahoma" w:hAnsi="Tahoma" w:cs="Tahoma"/>
          <w:bCs/>
          <w:sz w:val="20"/>
          <w:szCs w:val="20"/>
        </w:rPr>
        <w:t>klauzula</w:t>
      </w:r>
      <w:r w:rsidRPr="00DD573A">
        <w:rPr>
          <w:rFonts w:ascii="Tahoma" w:hAnsi="Tahoma" w:cs="Tahoma"/>
          <w:iCs/>
          <w:sz w:val="20"/>
          <w:szCs w:val="20"/>
        </w:rPr>
        <w:t xml:space="preserve"> zassania wody do silnika,</w:t>
      </w:r>
    </w:p>
    <w:p w:rsidR="002D1A75" w:rsidRPr="00F061D9" w:rsidRDefault="002D1A75" w:rsidP="000654D9">
      <w:pPr>
        <w:numPr>
          <w:ilvl w:val="0"/>
          <w:numId w:val="50"/>
        </w:numPr>
        <w:jc w:val="both"/>
        <w:rPr>
          <w:rFonts w:ascii="Tahoma" w:hAnsi="Tahoma" w:cs="Tahoma"/>
          <w:bCs/>
          <w:color w:val="FF0000"/>
          <w:sz w:val="20"/>
          <w:szCs w:val="20"/>
          <w:lang w:val="x-none" w:eastAsia="x-none"/>
        </w:rPr>
      </w:pPr>
      <w:r w:rsidRPr="00F061D9">
        <w:rPr>
          <w:rFonts w:ascii="Tahoma" w:hAnsi="Tahoma" w:cs="Tahoma"/>
          <w:iCs/>
          <w:sz w:val="20"/>
          <w:szCs w:val="20"/>
        </w:rPr>
        <w:t xml:space="preserve">klauzula </w:t>
      </w:r>
      <w:proofErr w:type="spellStart"/>
      <w:r w:rsidRPr="00F061D9">
        <w:rPr>
          <w:rFonts w:ascii="Tahoma" w:hAnsi="Tahoma" w:cs="Tahoma"/>
          <w:iCs/>
          <w:sz w:val="20"/>
          <w:szCs w:val="20"/>
        </w:rPr>
        <w:t>wyłączeń</w:t>
      </w:r>
      <w:proofErr w:type="spellEnd"/>
      <w:r w:rsidRPr="00F061D9">
        <w:rPr>
          <w:rFonts w:ascii="Tahoma" w:hAnsi="Tahoma" w:cs="Tahoma"/>
          <w:iCs/>
          <w:sz w:val="20"/>
          <w:szCs w:val="20"/>
        </w:rPr>
        <w:t xml:space="preserve"> z ube</w:t>
      </w:r>
      <w:r w:rsidR="00F061D9">
        <w:rPr>
          <w:rFonts w:ascii="Tahoma" w:hAnsi="Tahoma" w:cs="Tahoma"/>
          <w:iCs/>
          <w:sz w:val="20"/>
          <w:szCs w:val="20"/>
        </w:rPr>
        <w:t>zpieczenia auto-casco</w:t>
      </w:r>
      <w:r w:rsidR="008F5377">
        <w:rPr>
          <w:rFonts w:ascii="Tahoma" w:hAnsi="Tahoma" w:cs="Tahoma"/>
          <w:iCs/>
          <w:sz w:val="20"/>
          <w:szCs w:val="20"/>
        </w:rPr>
        <w:t>.</w:t>
      </w:r>
    </w:p>
    <w:p w:rsidR="00F061D9" w:rsidRPr="00F061D9" w:rsidRDefault="00F061D9" w:rsidP="00F061D9">
      <w:pPr>
        <w:ind w:left="1004"/>
        <w:jc w:val="both"/>
        <w:rPr>
          <w:rFonts w:ascii="Tahoma" w:hAnsi="Tahoma" w:cs="Tahoma"/>
          <w:bCs/>
          <w:color w:val="FF0000"/>
          <w:sz w:val="20"/>
          <w:szCs w:val="20"/>
          <w:lang w:val="x-none" w:eastAsia="x-none"/>
        </w:rPr>
      </w:pPr>
    </w:p>
    <w:p w:rsidR="002D1A75" w:rsidRPr="00DD573A" w:rsidRDefault="002D1A75" w:rsidP="002D1A75">
      <w:pPr>
        <w:ind w:left="284"/>
        <w:jc w:val="both"/>
        <w:rPr>
          <w:rFonts w:ascii="Tahoma" w:hAnsi="Tahoma" w:cs="Tahoma"/>
          <w:bCs/>
          <w:sz w:val="20"/>
          <w:szCs w:val="20"/>
          <w:lang w:val="x-none" w:eastAsia="x-none"/>
        </w:rPr>
      </w:pPr>
      <w:r w:rsidRPr="00DD573A">
        <w:rPr>
          <w:rFonts w:ascii="Tahoma" w:hAnsi="Tahoma" w:cs="Tahoma"/>
          <w:bCs/>
          <w:sz w:val="20"/>
          <w:szCs w:val="20"/>
          <w:lang w:val="x-none" w:eastAsia="x-none"/>
        </w:rPr>
        <w:t xml:space="preserve">2) </w:t>
      </w:r>
      <w:r w:rsidRPr="00DD573A">
        <w:rPr>
          <w:rFonts w:ascii="Tahoma" w:hAnsi="Tahoma" w:cs="Tahoma"/>
          <w:b/>
          <w:bCs/>
          <w:sz w:val="20"/>
          <w:szCs w:val="20"/>
          <w:lang w:val="x-none" w:eastAsia="x-none"/>
        </w:rPr>
        <w:t>Klauzule dodatkowe do ubezpieczenia NNW, ASS:</w:t>
      </w:r>
      <w:r w:rsidRPr="00DD573A">
        <w:rPr>
          <w:rFonts w:ascii="Tahoma" w:hAnsi="Tahoma" w:cs="Tahoma"/>
          <w:bCs/>
          <w:sz w:val="20"/>
          <w:szCs w:val="20"/>
          <w:lang w:val="x-none" w:eastAsia="x-none"/>
        </w:rPr>
        <w:t xml:space="preserve"> </w:t>
      </w:r>
    </w:p>
    <w:p w:rsidR="002D1A75" w:rsidRPr="00DD573A" w:rsidRDefault="002D1A75" w:rsidP="002D1A75">
      <w:pPr>
        <w:ind w:left="284"/>
        <w:jc w:val="both"/>
        <w:rPr>
          <w:rFonts w:ascii="Tahoma" w:hAnsi="Tahoma" w:cs="Tahoma"/>
          <w:b/>
          <w:bCs/>
          <w:sz w:val="20"/>
          <w:szCs w:val="20"/>
          <w:lang w:val="de-DE" w:eastAsia="x-none"/>
        </w:rPr>
      </w:pPr>
      <w:r w:rsidRPr="00DD573A">
        <w:rPr>
          <w:rFonts w:ascii="Tahoma" w:hAnsi="Tahoma" w:cs="Tahoma"/>
          <w:b/>
          <w:bCs/>
          <w:sz w:val="20"/>
          <w:szCs w:val="20"/>
          <w:lang w:val="de-DE" w:eastAsia="x-none"/>
        </w:rPr>
        <w:t xml:space="preserve">a) </w:t>
      </w:r>
      <w:proofErr w:type="spellStart"/>
      <w:r w:rsidRPr="00DD573A">
        <w:rPr>
          <w:rFonts w:ascii="Tahoma" w:hAnsi="Tahoma" w:cs="Tahoma"/>
          <w:b/>
          <w:bCs/>
          <w:sz w:val="20"/>
          <w:szCs w:val="20"/>
          <w:lang w:val="de-DE" w:eastAsia="x-none"/>
        </w:rPr>
        <w:t>Obligatoryjne</w:t>
      </w:r>
      <w:proofErr w:type="spellEnd"/>
      <w:r w:rsidRPr="00DD573A">
        <w:rPr>
          <w:rFonts w:ascii="Tahoma" w:hAnsi="Tahoma" w:cs="Tahoma"/>
          <w:b/>
          <w:bCs/>
          <w:sz w:val="20"/>
          <w:szCs w:val="20"/>
          <w:lang w:val="de-DE" w:eastAsia="x-none"/>
        </w:rPr>
        <w:t>:</w:t>
      </w:r>
    </w:p>
    <w:p w:rsidR="002D1A75" w:rsidRPr="00DD573A" w:rsidRDefault="002D1A75" w:rsidP="000654D9">
      <w:pPr>
        <w:numPr>
          <w:ilvl w:val="0"/>
          <w:numId w:val="51"/>
        </w:numPr>
        <w:jc w:val="both"/>
        <w:rPr>
          <w:rFonts w:ascii="Tahoma" w:hAnsi="Tahoma" w:cs="Tahoma"/>
          <w:bCs/>
          <w:sz w:val="20"/>
          <w:szCs w:val="20"/>
        </w:rPr>
      </w:pPr>
      <w:r w:rsidRPr="00DD573A">
        <w:rPr>
          <w:rFonts w:ascii="Tahoma" w:hAnsi="Tahoma" w:cs="Tahoma"/>
          <w:bCs/>
          <w:sz w:val="20"/>
          <w:szCs w:val="20"/>
        </w:rPr>
        <w:t>AB04 klauzula połączenia,</w:t>
      </w:r>
    </w:p>
    <w:p w:rsidR="002D1A75" w:rsidRPr="00DD573A" w:rsidRDefault="002D1A75" w:rsidP="000654D9">
      <w:pPr>
        <w:numPr>
          <w:ilvl w:val="0"/>
          <w:numId w:val="51"/>
        </w:numPr>
        <w:jc w:val="both"/>
        <w:rPr>
          <w:rFonts w:ascii="Tahoma" w:hAnsi="Tahoma" w:cs="Tahoma"/>
          <w:bCs/>
          <w:sz w:val="20"/>
          <w:szCs w:val="20"/>
        </w:rPr>
      </w:pPr>
      <w:r w:rsidRPr="00DD573A">
        <w:rPr>
          <w:rFonts w:ascii="Tahoma" w:hAnsi="Tahoma" w:cs="Tahoma"/>
          <w:bCs/>
          <w:sz w:val="20"/>
          <w:szCs w:val="20"/>
        </w:rPr>
        <w:t>AB04A klauzula przekształcenia,</w:t>
      </w:r>
    </w:p>
    <w:p w:rsidR="002D1A75" w:rsidRPr="00DD573A" w:rsidRDefault="002D1A75" w:rsidP="000654D9">
      <w:pPr>
        <w:numPr>
          <w:ilvl w:val="0"/>
          <w:numId w:val="51"/>
        </w:numPr>
        <w:jc w:val="both"/>
        <w:rPr>
          <w:rFonts w:ascii="Tahoma" w:hAnsi="Tahoma" w:cs="Tahoma"/>
          <w:bCs/>
          <w:sz w:val="20"/>
          <w:szCs w:val="20"/>
          <w:lang w:val="de-DE" w:eastAsia="x-none"/>
        </w:rPr>
      </w:pPr>
      <w:r w:rsidRPr="00DD573A">
        <w:rPr>
          <w:rFonts w:ascii="Tahoma" w:hAnsi="Tahoma" w:cs="Tahoma"/>
          <w:bCs/>
          <w:sz w:val="20"/>
          <w:szCs w:val="20"/>
          <w:lang w:val="de-DE" w:eastAsia="x-none"/>
        </w:rPr>
        <w:t>AB06</w:t>
      </w:r>
      <w:r w:rsidRPr="00DD573A">
        <w:rPr>
          <w:rFonts w:ascii="Tahoma" w:hAnsi="Tahoma" w:cs="Tahoma"/>
          <w:bCs/>
          <w:sz w:val="20"/>
          <w:szCs w:val="20"/>
          <w:lang w:val="x-none" w:eastAsia="x-none"/>
        </w:rPr>
        <w:t xml:space="preserve"> </w:t>
      </w:r>
      <w:r w:rsidRPr="00DD573A">
        <w:rPr>
          <w:rFonts w:ascii="Tahoma" w:hAnsi="Tahoma" w:cs="Tahoma"/>
          <w:bCs/>
          <w:sz w:val="20"/>
          <w:szCs w:val="20"/>
        </w:rPr>
        <w:t>klauzula</w:t>
      </w:r>
      <w:r w:rsidRPr="00DD573A">
        <w:rPr>
          <w:rFonts w:ascii="Tahoma" w:hAnsi="Tahoma" w:cs="Tahoma"/>
          <w:bCs/>
          <w:sz w:val="20"/>
          <w:szCs w:val="20"/>
          <w:lang w:val="x-none" w:eastAsia="x-none"/>
        </w:rPr>
        <w:t xml:space="preserve"> prolongaty zapłaty składki</w:t>
      </w:r>
      <w:r w:rsidRPr="00DD573A">
        <w:rPr>
          <w:rFonts w:ascii="Tahoma" w:hAnsi="Tahoma" w:cs="Tahoma"/>
          <w:bCs/>
          <w:sz w:val="20"/>
          <w:szCs w:val="20"/>
          <w:lang w:val="de-DE" w:eastAsia="x-none"/>
        </w:rPr>
        <w:t>,</w:t>
      </w:r>
    </w:p>
    <w:p w:rsidR="002D1A75" w:rsidRPr="00DD573A" w:rsidRDefault="002D1A75" w:rsidP="000654D9">
      <w:pPr>
        <w:numPr>
          <w:ilvl w:val="0"/>
          <w:numId w:val="51"/>
        </w:numPr>
        <w:jc w:val="both"/>
        <w:rPr>
          <w:rFonts w:ascii="Tahoma" w:hAnsi="Tahoma" w:cs="Tahoma"/>
          <w:bCs/>
          <w:sz w:val="20"/>
          <w:szCs w:val="20"/>
          <w:lang w:val="de-DE" w:eastAsia="x-none"/>
        </w:rPr>
      </w:pPr>
      <w:r w:rsidRPr="00DD573A">
        <w:rPr>
          <w:rFonts w:ascii="Tahoma" w:hAnsi="Tahoma" w:cs="Tahoma"/>
          <w:bCs/>
          <w:sz w:val="20"/>
          <w:szCs w:val="20"/>
          <w:lang w:val="de-DE" w:eastAsia="x-none"/>
        </w:rPr>
        <w:t>AB08</w:t>
      </w:r>
      <w:r w:rsidRPr="00DD573A">
        <w:rPr>
          <w:rFonts w:ascii="Tahoma" w:hAnsi="Tahoma" w:cs="Tahoma"/>
          <w:bCs/>
          <w:sz w:val="20"/>
          <w:szCs w:val="20"/>
          <w:lang w:val="x-none" w:eastAsia="x-none"/>
        </w:rPr>
        <w:t xml:space="preserve"> </w:t>
      </w:r>
      <w:r w:rsidRPr="00DD573A">
        <w:rPr>
          <w:rFonts w:ascii="Tahoma" w:hAnsi="Tahoma" w:cs="Tahoma"/>
          <w:bCs/>
          <w:sz w:val="20"/>
          <w:szCs w:val="20"/>
        </w:rPr>
        <w:t>klauzula</w:t>
      </w:r>
      <w:r w:rsidRPr="00DD573A">
        <w:rPr>
          <w:rFonts w:ascii="Tahoma" w:hAnsi="Tahoma" w:cs="Tahoma"/>
          <w:bCs/>
          <w:sz w:val="20"/>
          <w:szCs w:val="20"/>
          <w:lang w:val="x-none" w:eastAsia="x-none"/>
        </w:rPr>
        <w:t xml:space="preserve"> pro rata temporis</w:t>
      </w:r>
      <w:r w:rsidRPr="00DD573A">
        <w:rPr>
          <w:rFonts w:ascii="Tahoma" w:hAnsi="Tahoma" w:cs="Tahoma"/>
          <w:bCs/>
          <w:sz w:val="20"/>
          <w:szCs w:val="20"/>
          <w:lang w:val="de-DE" w:eastAsia="x-none"/>
        </w:rPr>
        <w:t>,</w:t>
      </w:r>
    </w:p>
    <w:p w:rsidR="002D1A75" w:rsidRPr="00DD573A" w:rsidRDefault="002D1A75" w:rsidP="000654D9">
      <w:pPr>
        <w:numPr>
          <w:ilvl w:val="0"/>
          <w:numId w:val="51"/>
        </w:numPr>
        <w:jc w:val="both"/>
        <w:rPr>
          <w:rFonts w:ascii="Tahoma" w:hAnsi="Tahoma" w:cs="Tahoma"/>
          <w:bCs/>
          <w:sz w:val="20"/>
          <w:szCs w:val="20"/>
          <w:lang w:val="de-DE" w:eastAsia="x-none"/>
        </w:rPr>
      </w:pPr>
      <w:r w:rsidRPr="00DD573A">
        <w:rPr>
          <w:rFonts w:ascii="Tahoma" w:hAnsi="Tahoma" w:cs="Tahoma"/>
          <w:bCs/>
          <w:sz w:val="20"/>
          <w:szCs w:val="20"/>
          <w:lang w:val="de-DE" w:eastAsia="x-none"/>
        </w:rPr>
        <w:t>AB12</w:t>
      </w:r>
      <w:r w:rsidRPr="00DD573A">
        <w:rPr>
          <w:rFonts w:ascii="Tahoma" w:hAnsi="Tahoma" w:cs="Tahoma"/>
          <w:bCs/>
          <w:sz w:val="20"/>
          <w:szCs w:val="20"/>
          <w:lang w:val="x-none" w:eastAsia="x-none"/>
        </w:rPr>
        <w:t xml:space="preserve"> </w:t>
      </w:r>
      <w:r w:rsidRPr="00DD573A">
        <w:rPr>
          <w:rFonts w:ascii="Tahoma" w:hAnsi="Tahoma" w:cs="Tahoma"/>
          <w:bCs/>
          <w:sz w:val="20"/>
          <w:szCs w:val="20"/>
        </w:rPr>
        <w:t>klauzula</w:t>
      </w:r>
      <w:r w:rsidRPr="00DD573A">
        <w:rPr>
          <w:rFonts w:ascii="Tahoma" w:hAnsi="Tahoma" w:cs="Tahoma"/>
          <w:bCs/>
          <w:sz w:val="20"/>
          <w:szCs w:val="20"/>
          <w:lang w:val="x-none" w:eastAsia="x-none"/>
        </w:rPr>
        <w:t xml:space="preserve"> rozstrzygania sporów</w:t>
      </w:r>
      <w:r w:rsidRPr="00DD573A">
        <w:rPr>
          <w:rFonts w:ascii="Tahoma" w:hAnsi="Tahoma" w:cs="Tahoma"/>
          <w:bCs/>
          <w:sz w:val="20"/>
          <w:szCs w:val="20"/>
          <w:lang w:val="de-DE" w:eastAsia="x-none"/>
        </w:rPr>
        <w:t>,</w:t>
      </w:r>
    </w:p>
    <w:p w:rsidR="002D1A75" w:rsidRPr="00DD573A" w:rsidRDefault="002D1A75" w:rsidP="000654D9">
      <w:pPr>
        <w:numPr>
          <w:ilvl w:val="0"/>
          <w:numId w:val="51"/>
        </w:numPr>
        <w:jc w:val="both"/>
        <w:rPr>
          <w:rFonts w:ascii="Tahoma" w:hAnsi="Tahoma" w:cs="Tahoma"/>
          <w:bCs/>
          <w:sz w:val="20"/>
          <w:szCs w:val="20"/>
          <w:lang w:val="de-DE" w:eastAsia="x-none"/>
        </w:rPr>
      </w:pPr>
      <w:r w:rsidRPr="00DD573A">
        <w:rPr>
          <w:rFonts w:ascii="Tahoma" w:hAnsi="Tahoma" w:cs="Tahoma"/>
          <w:bCs/>
          <w:sz w:val="20"/>
          <w:szCs w:val="20"/>
          <w:lang w:val="de-DE" w:eastAsia="x-none"/>
        </w:rPr>
        <w:t>AB13</w:t>
      </w:r>
      <w:r w:rsidRPr="00DD573A">
        <w:rPr>
          <w:rFonts w:ascii="Tahoma" w:hAnsi="Tahoma" w:cs="Tahoma"/>
          <w:bCs/>
          <w:sz w:val="20"/>
          <w:szCs w:val="20"/>
          <w:lang w:val="x-none" w:eastAsia="x-none"/>
        </w:rPr>
        <w:t xml:space="preserve"> </w:t>
      </w:r>
      <w:r w:rsidRPr="00DD573A">
        <w:rPr>
          <w:rFonts w:ascii="Tahoma" w:hAnsi="Tahoma" w:cs="Tahoma"/>
          <w:bCs/>
          <w:sz w:val="20"/>
          <w:szCs w:val="20"/>
        </w:rPr>
        <w:t>klauzula</w:t>
      </w:r>
      <w:r w:rsidRPr="00DD573A">
        <w:rPr>
          <w:rFonts w:ascii="Tahoma" w:hAnsi="Tahoma" w:cs="Tahoma"/>
          <w:bCs/>
          <w:sz w:val="20"/>
          <w:szCs w:val="20"/>
          <w:lang w:val="x-none" w:eastAsia="x-none"/>
        </w:rPr>
        <w:t xml:space="preserve"> stempla bankowego</w:t>
      </w:r>
      <w:r w:rsidRPr="00DD573A">
        <w:rPr>
          <w:rFonts w:ascii="Tahoma" w:hAnsi="Tahoma" w:cs="Tahoma"/>
          <w:bCs/>
          <w:sz w:val="20"/>
          <w:szCs w:val="20"/>
          <w:lang w:val="de-DE" w:eastAsia="x-none"/>
        </w:rPr>
        <w:t>,</w:t>
      </w:r>
    </w:p>
    <w:p w:rsidR="002D1A75" w:rsidRPr="00DD573A" w:rsidRDefault="002D1A75" w:rsidP="000654D9">
      <w:pPr>
        <w:numPr>
          <w:ilvl w:val="0"/>
          <w:numId w:val="51"/>
        </w:numPr>
        <w:jc w:val="both"/>
        <w:rPr>
          <w:rFonts w:ascii="Tahoma" w:hAnsi="Tahoma" w:cs="Tahoma"/>
          <w:bCs/>
          <w:sz w:val="20"/>
          <w:szCs w:val="20"/>
          <w:lang w:val="de-DE" w:eastAsia="x-none"/>
        </w:rPr>
      </w:pPr>
      <w:r w:rsidRPr="00DD573A">
        <w:rPr>
          <w:rFonts w:ascii="Tahoma" w:hAnsi="Tahoma" w:cs="Tahoma"/>
          <w:bCs/>
          <w:sz w:val="20"/>
          <w:szCs w:val="20"/>
          <w:lang w:val="de-DE" w:eastAsia="x-none"/>
        </w:rPr>
        <w:t>AB21</w:t>
      </w:r>
      <w:r w:rsidRPr="00DD573A">
        <w:rPr>
          <w:rFonts w:ascii="Tahoma" w:hAnsi="Tahoma" w:cs="Tahoma"/>
          <w:bCs/>
          <w:sz w:val="20"/>
          <w:szCs w:val="20"/>
          <w:lang w:val="x-none" w:eastAsia="x-none"/>
        </w:rPr>
        <w:t xml:space="preserve"> </w:t>
      </w:r>
      <w:r w:rsidRPr="00DD573A">
        <w:rPr>
          <w:rFonts w:ascii="Tahoma" w:hAnsi="Tahoma" w:cs="Tahoma"/>
          <w:bCs/>
          <w:sz w:val="20"/>
          <w:szCs w:val="20"/>
        </w:rPr>
        <w:t>klauzula</w:t>
      </w:r>
      <w:r w:rsidRPr="00DD573A">
        <w:rPr>
          <w:rFonts w:ascii="Tahoma" w:hAnsi="Tahoma" w:cs="Tahoma"/>
          <w:bCs/>
          <w:sz w:val="20"/>
          <w:szCs w:val="20"/>
          <w:lang w:val="x-none" w:eastAsia="x-none"/>
        </w:rPr>
        <w:t xml:space="preserve"> odpowiedzialności</w:t>
      </w:r>
      <w:r w:rsidRPr="00DD573A">
        <w:rPr>
          <w:rFonts w:ascii="Tahoma" w:hAnsi="Tahoma" w:cs="Tahoma"/>
          <w:bCs/>
          <w:sz w:val="20"/>
          <w:szCs w:val="20"/>
          <w:lang w:val="de-DE" w:eastAsia="x-none"/>
        </w:rPr>
        <w:t>,</w:t>
      </w:r>
    </w:p>
    <w:p w:rsidR="002D1A75" w:rsidRDefault="002D1A75" w:rsidP="000654D9">
      <w:pPr>
        <w:numPr>
          <w:ilvl w:val="0"/>
          <w:numId w:val="51"/>
        </w:numPr>
        <w:ind w:left="1003" w:hanging="357"/>
        <w:jc w:val="both"/>
        <w:rPr>
          <w:rFonts w:ascii="Tahoma" w:hAnsi="Tahoma" w:cs="Tahoma"/>
          <w:bCs/>
          <w:sz w:val="20"/>
          <w:szCs w:val="20"/>
          <w:lang w:eastAsia="x-none"/>
        </w:rPr>
      </w:pPr>
      <w:r w:rsidRPr="00DD573A">
        <w:rPr>
          <w:rFonts w:ascii="Tahoma" w:hAnsi="Tahoma" w:cs="Tahoma"/>
          <w:bCs/>
          <w:sz w:val="20"/>
          <w:szCs w:val="20"/>
          <w:lang w:val="x-none" w:eastAsia="x-none"/>
        </w:rPr>
        <w:t>klauzula warunków i taryf</w:t>
      </w:r>
      <w:r w:rsidR="00DD573A">
        <w:rPr>
          <w:rFonts w:ascii="Tahoma" w:hAnsi="Tahoma" w:cs="Tahoma"/>
          <w:bCs/>
          <w:sz w:val="20"/>
          <w:szCs w:val="20"/>
          <w:lang w:eastAsia="x-none"/>
        </w:rPr>
        <w:t>.</w:t>
      </w:r>
    </w:p>
    <w:p w:rsidR="00DD573A" w:rsidRPr="00DD573A" w:rsidRDefault="00DD573A" w:rsidP="00DD573A">
      <w:pPr>
        <w:ind w:left="1003"/>
        <w:jc w:val="both"/>
        <w:rPr>
          <w:rFonts w:ascii="Tahoma" w:hAnsi="Tahoma" w:cs="Tahoma"/>
          <w:bCs/>
          <w:sz w:val="20"/>
          <w:szCs w:val="20"/>
          <w:lang w:eastAsia="x-none"/>
        </w:rPr>
      </w:pPr>
    </w:p>
    <w:p w:rsidR="002D1A75" w:rsidRPr="00DD573A" w:rsidRDefault="002D1A75" w:rsidP="002D1A75">
      <w:pPr>
        <w:ind w:left="567" w:hanging="283"/>
        <w:jc w:val="both"/>
        <w:rPr>
          <w:rFonts w:ascii="Tahoma" w:hAnsi="Tahoma" w:cs="Tahoma"/>
          <w:b/>
          <w:sz w:val="20"/>
          <w:szCs w:val="20"/>
        </w:rPr>
      </w:pPr>
      <w:r w:rsidRPr="00DD573A">
        <w:rPr>
          <w:rFonts w:ascii="Tahoma" w:hAnsi="Tahoma" w:cs="Tahoma"/>
          <w:b/>
          <w:sz w:val="20"/>
          <w:szCs w:val="20"/>
        </w:rPr>
        <w:t xml:space="preserve">b) Fakultatywne </w:t>
      </w:r>
      <w:r w:rsidRPr="00DD573A">
        <w:rPr>
          <w:rFonts w:ascii="Tahoma" w:hAnsi="Tahoma" w:cs="Tahoma"/>
          <w:i/>
          <w:sz w:val="20"/>
          <w:szCs w:val="20"/>
        </w:rPr>
        <w:t>(za włączenie do zakresu ochrony poszczególnych klauzul Zamawiający przyzna dodatkowe punkty zgodnie z kryterium oceny ofert określonym w niniejszej SIWZ)</w:t>
      </w:r>
      <w:r w:rsidRPr="00DD573A">
        <w:rPr>
          <w:rFonts w:ascii="Tahoma" w:hAnsi="Tahoma" w:cs="Tahoma"/>
          <w:b/>
          <w:sz w:val="20"/>
          <w:szCs w:val="20"/>
        </w:rPr>
        <w:t>:</w:t>
      </w:r>
    </w:p>
    <w:p w:rsidR="002D1A75" w:rsidRPr="00DD573A" w:rsidRDefault="002D1A75" w:rsidP="000654D9">
      <w:pPr>
        <w:numPr>
          <w:ilvl w:val="0"/>
          <w:numId w:val="52"/>
        </w:numPr>
        <w:ind w:left="1060" w:hanging="357"/>
        <w:jc w:val="both"/>
        <w:rPr>
          <w:rFonts w:ascii="Tahoma" w:hAnsi="Tahoma" w:cs="Tahoma"/>
          <w:bCs/>
          <w:sz w:val="20"/>
          <w:szCs w:val="20"/>
          <w:lang w:eastAsia="x-none"/>
        </w:rPr>
      </w:pPr>
      <w:r w:rsidRPr="00DD573A">
        <w:rPr>
          <w:rFonts w:ascii="Tahoma" w:hAnsi="Tahoma" w:cs="Tahoma"/>
          <w:sz w:val="20"/>
          <w:szCs w:val="20"/>
        </w:rPr>
        <w:t xml:space="preserve">AB22 </w:t>
      </w:r>
      <w:r w:rsidRPr="00DD573A">
        <w:rPr>
          <w:rFonts w:ascii="Tahoma" w:hAnsi="Tahoma" w:cs="Tahoma"/>
          <w:bCs/>
          <w:iCs/>
          <w:sz w:val="20"/>
          <w:szCs w:val="20"/>
          <w:lang w:val="x-none" w:eastAsia="x-none"/>
        </w:rPr>
        <w:t>klauzula zwrotu części składki</w:t>
      </w:r>
      <w:r w:rsidRPr="00DD573A">
        <w:rPr>
          <w:rFonts w:ascii="Tahoma" w:hAnsi="Tahoma" w:cs="Tahoma"/>
          <w:bCs/>
          <w:iCs/>
          <w:sz w:val="20"/>
          <w:szCs w:val="20"/>
          <w:lang w:eastAsia="x-none"/>
        </w:rPr>
        <w:t>,</w:t>
      </w:r>
    </w:p>
    <w:p w:rsidR="002D1A75" w:rsidRPr="00DD573A" w:rsidRDefault="002D1A75" w:rsidP="000654D9">
      <w:pPr>
        <w:numPr>
          <w:ilvl w:val="0"/>
          <w:numId w:val="52"/>
        </w:numPr>
        <w:ind w:left="1060" w:hanging="357"/>
        <w:jc w:val="both"/>
        <w:rPr>
          <w:rFonts w:ascii="Tahoma" w:hAnsi="Tahoma" w:cs="Tahoma"/>
          <w:bCs/>
          <w:sz w:val="20"/>
          <w:szCs w:val="20"/>
          <w:lang w:eastAsia="x-none"/>
        </w:rPr>
      </w:pPr>
      <w:r w:rsidRPr="00DD573A">
        <w:rPr>
          <w:rFonts w:ascii="Tahoma" w:hAnsi="Tahoma" w:cs="Tahoma"/>
          <w:bCs/>
          <w:sz w:val="20"/>
          <w:szCs w:val="20"/>
          <w:lang w:val="x-none" w:eastAsia="x-none"/>
        </w:rPr>
        <w:t xml:space="preserve">AB30 </w:t>
      </w:r>
      <w:r w:rsidRPr="00DD573A">
        <w:rPr>
          <w:rFonts w:ascii="Tahoma" w:hAnsi="Tahoma" w:cs="Tahoma"/>
          <w:bCs/>
          <w:sz w:val="20"/>
          <w:szCs w:val="20"/>
        </w:rPr>
        <w:t>klauzula</w:t>
      </w:r>
      <w:r w:rsidRPr="00DD573A">
        <w:rPr>
          <w:rFonts w:ascii="Tahoma" w:hAnsi="Tahoma" w:cs="Tahoma"/>
          <w:bCs/>
          <w:sz w:val="20"/>
          <w:szCs w:val="20"/>
          <w:lang w:val="x-none" w:eastAsia="x-none"/>
        </w:rPr>
        <w:t xml:space="preserve"> akceptacji ryzyka</w:t>
      </w:r>
      <w:r w:rsidRPr="00DD573A">
        <w:rPr>
          <w:rFonts w:ascii="Tahoma" w:hAnsi="Tahoma" w:cs="Tahoma"/>
          <w:bCs/>
          <w:sz w:val="20"/>
          <w:szCs w:val="20"/>
          <w:lang w:eastAsia="x-none"/>
        </w:rPr>
        <w:t>,</w:t>
      </w:r>
    </w:p>
    <w:p w:rsidR="002D1A75" w:rsidRPr="00DD573A" w:rsidRDefault="002D1A75" w:rsidP="000654D9">
      <w:pPr>
        <w:numPr>
          <w:ilvl w:val="0"/>
          <w:numId w:val="52"/>
        </w:numPr>
        <w:ind w:left="1060" w:hanging="357"/>
        <w:jc w:val="both"/>
        <w:rPr>
          <w:rFonts w:ascii="Tahoma" w:hAnsi="Tahoma" w:cs="Tahoma"/>
          <w:bCs/>
          <w:sz w:val="20"/>
          <w:szCs w:val="20"/>
          <w:lang w:eastAsia="x-none"/>
        </w:rPr>
      </w:pPr>
      <w:r w:rsidRPr="00DD573A">
        <w:rPr>
          <w:rFonts w:ascii="Tahoma" w:hAnsi="Tahoma" w:cs="Tahoma"/>
          <w:bCs/>
          <w:sz w:val="20"/>
          <w:szCs w:val="20"/>
          <w:lang w:eastAsia="x-none"/>
        </w:rPr>
        <w:t xml:space="preserve">klauzula </w:t>
      </w:r>
      <w:r w:rsidRPr="00DD573A">
        <w:rPr>
          <w:rFonts w:ascii="Tahoma" w:hAnsi="Tahoma" w:cs="Tahoma"/>
          <w:sz w:val="20"/>
          <w:szCs w:val="20"/>
        </w:rPr>
        <w:t>rozszerzenia ochrony NNW (dotyczy tylko ubezpieczenia NNW),</w:t>
      </w:r>
    </w:p>
    <w:p w:rsidR="002D1A75" w:rsidRPr="00DD573A" w:rsidRDefault="002D1A75" w:rsidP="000654D9">
      <w:pPr>
        <w:numPr>
          <w:ilvl w:val="0"/>
          <w:numId w:val="52"/>
        </w:numPr>
        <w:autoSpaceDE w:val="0"/>
        <w:autoSpaceDN w:val="0"/>
        <w:adjustRightInd w:val="0"/>
        <w:jc w:val="both"/>
        <w:rPr>
          <w:rFonts w:ascii="Tahoma" w:eastAsia="Calibri" w:hAnsi="Tahoma" w:cs="Tahoma"/>
          <w:sz w:val="20"/>
          <w:szCs w:val="20"/>
          <w:lang w:eastAsia="en-US"/>
        </w:rPr>
      </w:pPr>
      <w:r w:rsidRPr="00DD573A">
        <w:rPr>
          <w:rFonts w:ascii="Tahoma" w:eastAsia="Calibri" w:hAnsi="Tahoma" w:cs="Tahoma"/>
          <w:sz w:val="20"/>
          <w:szCs w:val="20"/>
          <w:lang w:eastAsia="en-US"/>
        </w:rPr>
        <w:t xml:space="preserve">klauzula rozszerzenia </w:t>
      </w:r>
      <w:r w:rsidRPr="00DD573A">
        <w:rPr>
          <w:rFonts w:ascii="Tahoma" w:hAnsi="Tahoma" w:cs="Tahoma"/>
          <w:sz w:val="20"/>
          <w:szCs w:val="20"/>
        </w:rPr>
        <w:t>ubezpieczenia</w:t>
      </w:r>
      <w:r w:rsidRPr="00DD573A">
        <w:rPr>
          <w:rFonts w:ascii="Tahoma" w:eastAsia="Calibri" w:hAnsi="Tahoma" w:cs="Tahoma"/>
          <w:sz w:val="20"/>
          <w:szCs w:val="20"/>
          <w:lang w:eastAsia="en-US"/>
        </w:rPr>
        <w:t xml:space="preserve"> NNW o uszczerbek na zdrowiu nie mający charakteru uszczerbku trwałego</w:t>
      </w:r>
      <w:r w:rsidRPr="00DD573A">
        <w:rPr>
          <w:rFonts w:ascii="Tahoma" w:hAnsi="Tahoma" w:cs="Tahoma"/>
          <w:sz w:val="20"/>
          <w:szCs w:val="20"/>
        </w:rPr>
        <w:t xml:space="preserve"> (dotyczy tylko ubezpieczenia NNW),</w:t>
      </w:r>
    </w:p>
    <w:p w:rsidR="002D1A75" w:rsidRPr="00DD573A" w:rsidRDefault="002D1A75" w:rsidP="000654D9">
      <w:pPr>
        <w:numPr>
          <w:ilvl w:val="0"/>
          <w:numId w:val="52"/>
        </w:numPr>
        <w:ind w:left="1060" w:hanging="357"/>
        <w:jc w:val="both"/>
        <w:rPr>
          <w:rFonts w:ascii="Tahoma" w:hAnsi="Tahoma" w:cs="Tahoma"/>
          <w:bCs/>
          <w:sz w:val="20"/>
          <w:szCs w:val="20"/>
          <w:lang w:val="x-none" w:eastAsia="x-none"/>
        </w:rPr>
      </w:pPr>
      <w:r w:rsidRPr="00DD573A">
        <w:rPr>
          <w:rFonts w:ascii="Tahoma" w:hAnsi="Tahoma" w:cs="Tahoma"/>
          <w:sz w:val="20"/>
          <w:szCs w:val="20"/>
        </w:rPr>
        <w:t xml:space="preserve">klauzula </w:t>
      </w:r>
      <w:proofErr w:type="spellStart"/>
      <w:r w:rsidRPr="00DD573A">
        <w:rPr>
          <w:rFonts w:ascii="Tahoma" w:hAnsi="Tahoma" w:cs="Tahoma"/>
          <w:sz w:val="20"/>
          <w:szCs w:val="20"/>
        </w:rPr>
        <w:t>wyłączeń</w:t>
      </w:r>
      <w:proofErr w:type="spellEnd"/>
      <w:r w:rsidRPr="00DD573A">
        <w:rPr>
          <w:rFonts w:ascii="Tahoma" w:hAnsi="Tahoma" w:cs="Tahoma"/>
          <w:sz w:val="20"/>
          <w:szCs w:val="20"/>
        </w:rPr>
        <w:t xml:space="preserve"> z ubezpieczenia następstw nieszczęśliwych wypadków (dotyczy tylko ubezpieczenia NNW).</w:t>
      </w:r>
    </w:p>
    <w:p w:rsidR="002D1A75" w:rsidRPr="00DD573A" w:rsidRDefault="002D1A75" w:rsidP="000654D9">
      <w:pPr>
        <w:numPr>
          <w:ilvl w:val="0"/>
          <w:numId w:val="52"/>
        </w:numPr>
        <w:autoSpaceDE w:val="0"/>
        <w:autoSpaceDN w:val="0"/>
        <w:adjustRightInd w:val="0"/>
        <w:ind w:left="1060" w:hanging="357"/>
        <w:rPr>
          <w:rFonts w:ascii="Tahoma" w:hAnsi="Tahoma" w:cs="Tahoma"/>
          <w:sz w:val="20"/>
          <w:szCs w:val="20"/>
        </w:rPr>
      </w:pPr>
      <w:r w:rsidRPr="00DD573A">
        <w:rPr>
          <w:rFonts w:ascii="Tahoma" w:hAnsi="Tahoma" w:cs="Tahoma"/>
          <w:sz w:val="20"/>
          <w:szCs w:val="20"/>
        </w:rPr>
        <w:t xml:space="preserve">klauzula wynajmu pojazdu zastępczego na </w:t>
      </w:r>
      <w:r w:rsidR="00732EC9">
        <w:rPr>
          <w:rFonts w:ascii="Tahoma" w:hAnsi="Tahoma" w:cs="Tahoma"/>
          <w:sz w:val="20"/>
          <w:szCs w:val="20"/>
        </w:rPr>
        <w:t xml:space="preserve">co najmniej </w:t>
      </w:r>
      <w:r w:rsidRPr="00DD573A">
        <w:rPr>
          <w:rFonts w:ascii="Tahoma" w:hAnsi="Tahoma" w:cs="Tahoma"/>
          <w:sz w:val="20"/>
          <w:szCs w:val="20"/>
        </w:rPr>
        <w:t>7 dób (dotyczy tylko ubezpieczenia ASS),</w:t>
      </w:r>
    </w:p>
    <w:p w:rsidR="002D1A75" w:rsidRDefault="002D1A75" w:rsidP="000654D9">
      <w:pPr>
        <w:numPr>
          <w:ilvl w:val="0"/>
          <w:numId w:val="52"/>
        </w:numPr>
        <w:autoSpaceDE w:val="0"/>
        <w:autoSpaceDN w:val="0"/>
        <w:adjustRightInd w:val="0"/>
        <w:ind w:left="1060" w:hanging="357"/>
        <w:rPr>
          <w:rFonts w:ascii="Tahoma" w:hAnsi="Tahoma" w:cs="Tahoma"/>
          <w:sz w:val="20"/>
          <w:szCs w:val="20"/>
        </w:rPr>
      </w:pPr>
      <w:r w:rsidRPr="00732EC9">
        <w:rPr>
          <w:rFonts w:ascii="Tahoma" w:hAnsi="Tahoma" w:cs="Tahoma"/>
          <w:sz w:val="20"/>
          <w:szCs w:val="20"/>
        </w:rPr>
        <w:t>klauzula h</w:t>
      </w:r>
      <w:r w:rsidRPr="00732EC9">
        <w:rPr>
          <w:rFonts w:ascii="Tahoma" w:hAnsi="Tahoma" w:cs="Tahoma"/>
          <w:iCs/>
          <w:sz w:val="20"/>
          <w:szCs w:val="20"/>
        </w:rPr>
        <w:t xml:space="preserve">olowania bez limitu kilometrów </w:t>
      </w:r>
      <w:r w:rsidRPr="00732EC9">
        <w:rPr>
          <w:rFonts w:ascii="Tahoma" w:hAnsi="Tahoma" w:cs="Tahoma"/>
          <w:sz w:val="20"/>
          <w:szCs w:val="20"/>
        </w:rPr>
        <w:t>(dotyczy tylko ubezpieczenia ASS),</w:t>
      </w:r>
    </w:p>
    <w:p w:rsidR="004B10E1" w:rsidRPr="004B10E1" w:rsidRDefault="004B10E1" w:rsidP="000654D9">
      <w:pPr>
        <w:numPr>
          <w:ilvl w:val="0"/>
          <w:numId w:val="52"/>
        </w:numPr>
        <w:autoSpaceDE w:val="0"/>
        <w:autoSpaceDN w:val="0"/>
        <w:adjustRightInd w:val="0"/>
        <w:ind w:left="1060" w:hanging="357"/>
        <w:rPr>
          <w:rFonts w:ascii="Tahoma" w:hAnsi="Tahoma" w:cs="Tahoma"/>
          <w:sz w:val="20"/>
          <w:szCs w:val="20"/>
        </w:rPr>
      </w:pPr>
      <w:r w:rsidRPr="004B10E1">
        <w:rPr>
          <w:rFonts w:ascii="Tahoma" w:hAnsi="Tahoma" w:cs="Tahoma"/>
          <w:iCs/>
          <w:sz w:val="20"/>
          <w:szCs w:val="20"/>
        </w:rPr>
        <w:t>klauzula wynajmu pojazdu zastępczego bez konieczności holowania</w:t>
      </w:r>
      <w:r>
        <w:rPr>
          <w:rFonts w:ascii="Tahoma" w:hAnsi="Tahoma" w:cs="Tahoma"/>
          <w:iCs/>
          <w:sz w:val="20"/>
          <w:szCs w:val="20"/>
        </w:rPr>
        <w:t xml:space="preserve"> </w:t>
      </w:r>
      <w:r w:rsidRPr="00732EC9">
        <w:rPr>
          <w:rFonts w:ascii="Tahoma" w:hAnsi="Tahoma" w:cs="Tahoma"/>
          <w:sz w:val="20"/>
          <w:szCs w:val="20"/>
        </w:rPr>
        <w:t xml:space="preserve">(dotyczy tylko </w:t>
      </w:r>
      <w:r w:rsidR="00614031" w:rsidRPr="00732EC9">
        <w:rPr>
          <w:rFonts w:ascii="Tahoma" w:hAnsi="Tahoma" w:cs="Tahoma"/>
          <w:sz w:val="20"/>
          <w:szCs w:val="20"/>
        </w:rPr>
        <w:t>ubezpieczenia ASS),</w:t>
      </w:r>
    </w:p>
    <w:p w:rsidR="002D1A75" w:rsidRPr="00DD573A" w:rsidRDefault="00614031" w:rsidP="000654D9">
      <w:pPr>
        <w:numPr>
          <w:ilvl w:val="0"/>
          <w:numId w:val="52"/>
        </w:numPr>
        <w:jc w:val="both"/>
        <w:rPr>
          <w:rFonts w:ascii="Tahoma" w:hAnsi="Tahoma" w:cs="Tahoma"/>
          <w:bCs/>
          <w:sz w:val="20"/>
          <w:szCs w:val="20"/>
          <w:lang w:val="x-none" w:eastAsia="x-none"/>
        </w:rPr>
      </w:pPr>
      <w:r w:rsidRPr="00614031">
        <w:rPr>
          <w:rFonts w:ascii="Tahoma" w:hAnsi="Tahoma" w:cs="Tahoma"/>
          <w:sz w:val="20"/>
          <w:szCs w:val="20"/>
        </w:rPr>
        <w:t xml:space="preserve">klauzula wynajmu pojazdu zastępczego przystosowanego do przewozu osób niepełnosprawnych </w:t>
      </w:r>
      <w:r w:rsidR="002D1A75" w:rsidRPr="00DD573A">
        <w:rPr>
          <w:rFonts w:ascii="Tahoma" w:hAnsi="Tahoma" w:cs="Tahoma"/>
          <w:sz w:val="20"/>
          <w:szCs w:val="20"/>
        </w:rPr>
        <w:t>(dotyczy tylko ubezpieczenia ASS),</w:t>
      </w:r>
    </w:p>
    <w:p w:rsidR="00DD573A" w:rsidRPr="00614031" w:rsidRDefault="00DD573A" w:rsidP="000654D9">
      <w:pPr>
        <w:numPr>
          <w:ilvl w:val="0"/>
          <w:numId w:val="52"/>
        </w:numPr>
        <w:jc w:val="both"/>
        <w:rPr>
          <w:rFonts w:ascii="Tahoma" w:hAnsi="Tahoma" w:cs="Tahoma"/>
          <w:bCs/>
          <w:sz w:val="20"/>
          <w:szCs w:val="20"/>
          <w:lang w:val="x-none" w:eastAsia="x-none"/>
        </w:rPr>
      </w:pPr>
      <w:proofErr w:type="spellStart"/>
      <w:r w:rsidRPr="00614031">
        <w:rPr>
          <w:rFonts w:ascii="Tahoma" w:hAnsi="Tahoma" w:cs="Tahoma"/>
          <w:sz w:val="20"/>
          <w:szCs w:val="20"/>
        </w:rPr>
        <w:t>assistance</w:t>
      </w:r>
      <w:proofErr w:type="spellEnd"/>
      <w:r w:rsidRPr="00614031">
        <w:rPr>
          <w:rFonts w:ascii="Tahoma" w:hAnsi="Tahoma" w:cs="Tahoma"/>
          <w:sz w:val="20"/>
          <w:szCs w:val="20"/>
        </w:rPr>
        <w:t xml:space="preserve"> dla autobusu (</w:t>
      </w:r>
      <w:r w:rsidRPr="00614031">
        <w:rPr>
          <w:rFonts w:ascii="Tahoma" w:hAnsi="Tahoma" w:cs="Tahoma"/>
          <w:iCs/>
          <w:sz w:val="20"/>
          <w:szCs w:val="20"/>
        </w:rPr>
        <w:t>dotyczy tylko ubezpieczenia ASS)</w:t>
      </w:r>
      <w:r w:rsidRPr="00614031">
        <w:rPr>
          <w:rFonts w:ascii="Tahoma" w:hAnsi="Tahoma" w:cs="Tahoma"/>
          <w:sz w:val="20"/>
          <w:szCs w:val="20"/>
        </w:rPr>
        <w:t>.</w:t>
      </w:r>
    </w:p>
    <w:p w:rsidR="002D1A75" w:rsidRPr="0048507A" w:rsidRDefault="002D1A75" w:rsidP="002D1A75">
      <w:pPr>
        <w:ind w:left="1060"/>
        <w:jc w:val="both"/>
        <w:rPr>
          <w:rFonts w:ascii="Tahoma" w:hAnsi="Tahoma" w:cs="Tahoma"/>
          <w:bCs/>
          <w:color w:val="FF0000"/>
          <w:sz w:val="20"/>
          <w:szCs w:val="20"/>
          <w:lang w:val="x-none" w:eastAsia="x-none"/>
        </w:rPr>
      </w:pPr>
    </w:p>
    <w:p w:rsidR="002D1A75" w:rsidRPr="00DD573A" w:rsidRDefault="002D1A75" w:rsidP="002D1A75">
      <w:pPr>
        <w:ind w:left="426" w:hanging="142"/>
        <w:jc w:val="both"/>
        <w:rPr>
          <w:rFonts w:ascii="Tahoma" w:hAnsi="Tahoma" w:cs="Tahoma"/>
          <w:b/>
          <w:sz w:val="20"/>
          <w:szCs w:val="20"/>
          <w:lang w:eastAsia="x-none"/>
        </w:rPr>
      </w:pPr>
      <w:r w:rsidRPr="00DD573A">
        <w:rPr>
          <w:rFonts w:ascii="Tahoma" w:hAnsi="Tahoma" w:cs="Tahoma"/>
          <w:b/>
          <w:bCs/>
          <w:sz w:val="20"/>
          <w:szCs w:val="20"/>
        </w:rPr>
        <w:t xml:space="preserve">3) </w:t>
      </w:r>
      <w:r w:rsidRPr="00DD573A">
        <w:rPr>
          <w:rFonts w:ascii="Tahoma" w:hAnsi="Tahoma" w:cs="Tahoma"/>
          <w:b/>
          <w:sz w:val="20"/>
          <w:szCs w:val="20"/>
        </w:rPr>
        <w:t>Klauzule dodatkowe do ubezpieczenia OC, ZK:</w:t>
      </w:r>
      <w:r w:rsidRPr="00DD573A">
        <w:rPr>
          <w:rFonts w:ascii="Tahoma" w:hAnsi="Tahoma" w:cs="Tahoma"/>
          <w:bCs/>
          <w:sz w:val="20"/>
          <w:szCs w:val="20"/>
          <w:lang w:eastAsia="x-none"/>
        </w:rPr>
        <w:t>.</w:t>
      </w:r>
    </w:p>
    <w:p w:rsidR="002D1A75" w:rsidRPr="00DD573A" w:rsidRDefault="002D1A75" w:rsidP="002D1A75">
      <w:pPr>
        <w:ind w:firstLine="436"/>
        <w:jc w:val="both"/>
        <w:rPr>
          <w:rFonts w:ascii="Tahoma" w:hAnsi="Tahoma" w:cs="Tahoma"/>
          <w:sz w:val="20"/>
          <w:szCs w:val="20"/>
          <w:lang w:val="de-DE"/>
        </w:rPr>
      </w:pPr>
      <w:r w:rsidRPr="00DD573A">
        <w:rPr>
          <w:rFonts w:ascii="Tahoma" w:hAnsi="Tahoma" w:cs="Tahoma"/>
          <w:sz w:val="20"/>
          <w:szCs w:val="20"/>
          <w:lang w:val="de-DE"/>
        </w:rPr>
        <w:t>a</w:t>
      </w:r>
      <w:r w:rsidRPr="00DD573A">
        <w:rPr>
          <w:rFonts w:ascii="Tahoma" w:hAnsi="Tahoma" w:cs="Tahoma"/>
          <w:b/>
          <w:sz w:val="20"/>
          <w:szCs w:val="20"/>
          <w:lang w:val="de-DE"/>
        </w:rPr>
        <w:t xml:space="preserve">) </w:t>
      </w:r>
      <w:proofErr w:type="spellStart"/>
      <w:r w:rsidRPr="00DD573A">
        <w:rPr>
          <w:rFonts w:ascii="Tahoma" w:hAnsi="Tahoma" w:cs="Tahoma"/>
          <w:b/>
          <w:sz w:val="20"/>
          <w:szCs w:val="20"/>
          <w:lang w:val="de-DE"/>
        </w:rPr>
        <w:t>Obligatoryjne</w:t>
      </w:r>
      <w:proofErr w:type="spellEnd"/>
      <w:r w:rsidRPr="00DD573A">
        <w:rPr>
          <w:rFonts w:ascii="Tahoma" w:hAnsi="Tahoma" w:cs="Tahoma"/>
          <w:b/>
          <w:sz w:val="20"/>
          <w:szCs w:val="20"/>
          <w:lang w:val="de-DE"/>
        </w:rPr>
        <w:t>:</w:t>
      </w:r>
      <w:r w:rsidRPr="00DD573A">
        <w:rPr>
          <w:rFonts w:ascii="Tahoma" w:hAnsi="Tahoma" w:cs="Tahoma"/>
          <w:sz w:val="20"/>
          <w:szCs w:val="20"/>
          <w:lang w:val="de-DE"/>
        </w:rPr>
        <w:t xml:space="preserve"> </w:t>
      </w:r>
    </w:p>
    <w:p w:rsidR="002D1A75" w:rsidRPr="00DD573A" w:rsidRDefault="002D1A75" w:rsidP="000654D9">
      <w:pPr>
        <w:numPr>
          <w:ilvl w:val="0"/>
          <w:numId w:val="54"/>
        </w:numPr>
        <w:tabs>
          <w:tab w:val="left" w:pos="284"/>
          <w:tab w:val="left" w:pos="426"/>
        </w:tabs>
        <w:suppressAutoHyphens/>
        <w:ind w:left="993" w:hanging="284"/>
        <w:jc w:val="both"/>
        <w:rPr>
          <w:rFonts w:ascii="Tahoma" w:hAnsi="Tahoma" w:cs="Tahoma"/>
          <w:sz w:val="20"/>
          <w:szCs w:val="20"/>
          <w:lang w:val="de-DE" w:eastAsia="ar-SA"/>
        </w:rPr>
      </w:pPr>
      <w:r w:rsidRPr="00DD573A">
        <w:rPr>
          <w:rFonts w:ascii="Tahoma" w:hAnsi="Tahoma" w:cs="Tahoma"/>
          <w:sz w:val="20"/>
          <w:szCs w:val="20"/>
          <w:lang w:val="de-DE" w:eastAsia="ar-SA"/>
        </w:rPr>
        <w:t>AB13</w:t>
      </w:r>
      <w:r w:rsidRPr="00DD573A">
        <w:rPr>
          <w:rFonts w:ascii="Tahoma" w:hAnsi="Tahoma" w:cs="Tahoma"/>
          <w:sz w:val="20"/>
          <w:szCs w:val="20"/>
          <w:lang w:eastAsia="ar-SA"/>
        </w:rPr>
        <w:t xml:space="preserve"> klauzula stempla bankowego</w:t>
      </w:r>
      <w:r w:rsidRPr="00DD573A">
        <w:rPr>
          <w:rFonts w:ascii="Tahoma" w:hAnsi="Tahoma" w:cs="Tahoma"/>
          <w:sz w:val="20"/>
          <w:szCs w:val="20"/>
          <w:lang w:val="de-DE" w:eastAsia="ar-SA"/>
        </w:rPr>
        <w:t>,</w:t>
      </w:r>
    </w:p>
    <w:p w:rsidR="002D1A75" w:rsidRPr="00DD573A" w:rsidRDefault="002D1A75" w:rsidP="000654D9">
      <w:pPr>
        <w:numPr>
          <w:ilvl w:val="0"/>
          <w:numId w:val="54"/>
        </w:numPr>
        <w:tabs>
          <w:tab w:val="left" w:pos="284"/>
        </w:tabs>
        <w:suppressAutoHyphens/>
        <w:ind w:left="993" w:hanging="284"/>
        <w:jc w:val="both"/>
        <w:rPr>
          <w:rFonts w:ascii="Tahoma" w:hAnsi="Tahoma" w:cs="Tahoma"/>
          <w:sz w:val="20"/>
          <w:szCs w:val="20"/>
          <w:lang w:val="de-DE" w:eastAsia="ar-SA"/>
        </w:rPr>
      </w:pPr>
      <w:r w:rsidRPr="00DD573A">
        <w:rPr>
          <w:rFonts w:ascii="Tahoma" w:hAnsi="Tahoma" w:cs="Tahoma"/>
          <w:sz w:val="20"/>
          <w:szCs w:val="20"/>
        </w:rPr>
        <w:t>klauzula warunków i taryf.</w:t>
      </w:r>
    </w:p>
    <w:p w:rsidR="002D1A75" w:rsidRPr="00DD573A" w:rsidRDefault="002D1A75" w:rsidP="002D1A75">
      <w:pPr>
        <w:ind w:left="851" w:hanging="425"/>
        <w:jc w:val="both"/>
        <w:rPr>
          <w:rFonts w:ascii="Tahoma" w:hAnsi="Tahoma" w:cs="Tahoma"/>
          <w:sz w:val="20"/>
          <w:szCs w:val="20"/>
          <w:lang w:val="de-DE" w:eastAsia="x-none"/>
        </w:rPr>
      </w:pPr>
      <w:r w:rsidRPr="00DD573A">
        <w:rPr>
          <w:rFonts w:ascii="Tahoma" w:hAnsi="Tahoma" w:cs="Tahoma"/>
          <w:b/>
          <w:sz w:val="20"/>
          <w:szCs w:val="20"/>
          <w:lang w:val="de-DE"/>
        </w:rPr>
        <w:t xml:space="preserve">b) </w:t>
      </w:r>
      <w:proofErr w:type="spellStart"/>
      <w:r w:rsidRPr="00DD573A">
        <w:rPr>
          <w:rFonts w:ascii="Tahoma" w:hAnsi="Tahoma" w:cs="Tahoma"/>
          <w:b/>
          <w:sz w:val="20"/>
          <w:szCs w:val="20"/>
          <w:lang w:val="de-DE"/>
        </w:rPr>
        <w:t>Fakultatywne</w:t>
      </w:r>
      <w:proofErr w:type="spellEnd"/>
      <w:r w:rsidRPr="00DD573A">
        <w:rPr>
          <w:rFonts w:ascii="Tahoma" w:hAnsi="Tahoma" w:cs="Tahoma"/>
          <w:b/>
          <w:sz w:val="20"/>
          <w:szCs w:val="20"/>
          <w:lang w:val="de-DE"/>
        </w:rPr>
        <w:t xml:space="preserve"> </w:t>
      </w:r>
      <w:r w:rsidRPr="00DD573A">
        <w:rPr>
          <w:rFonts w:ascii="Tahoma" w:hAnsi="Tahoma" w:cs="Tahoma"/>
          <w:i/>
          <w:sz w:val="20"/>
          <w:szCs w:val="20"/>
        </w:rPr>
        <w:t>(za włączenie do zakresu ochrony poszczególnych klauzul Zamawiający przyzna dodatkowe punkty zgodnie z kryterium oceny ofert określonym w niniejszej SIWZ)</w:t>
      </w:r>
      <w:r w:rsidRPr="00DD573A">
        <w:rPr>
          <w:rFonts w:ascii="Tahoma" w:hAnsi="Tahoma" w:cs="Tahoma"/>
          <w:sz w:val="20"/>
          <w:szCs w:val="20"/>
        </w:rPr>
        <w:t>:</w:t>
      </w:r>
    </w:p>
    <w:p w:rsidR="002D1A75" w:rsidRPr="00DD573A" w:rsidRDefault="002D1A75" w:rsidP="000654D9">
      <w:pPr>
        <w:numPr>
          <w:ilvl w:val="0"/>
          <w:numId w:val="55"/>
        </w:numPr>
        <w:tabs>
          <w:tab w:val="left" w:pos="284"/>
        </w:tabs>
        <w:ind w:left="1428"/>
        <w:jc w:val="both"/>
        <w:rPr>
          <w:rFonts w:ascii="Tahoma" w:hAnsi="Tahoma" w:cs="Tahoma"/>
          <w:sz w:val="20"/>
          <w:szCs w:val="20"/>
          <w:lang w:val="de-DE" w:eastAsia="x-none"/>
        </w:rPr>
      </w:pPr>
      <w:r w:rsidRPr="00DD573A">
        <w:rPr>
          <w:rFonts w:ascii="Tahoma" w:hAnsi="Tahoma" w:cs="Tahoma"/>
          <w:sz w:val="20"/>
          <w:szCs w:val="20"/>
        </w:rPr>
        <w:t>AB22</w:t>
      </w:r>
      <w:r w:rsidRPr="00DD573A">
        <w:rPr>
          <w:rFonts w:ascii="Tahoma" w:hAnsi="Tahoma" w:cs="Tahoma"/>
          <w:iCs/>
          <w:sz w:val="20"/>
          <w:szCs w:val="20"/>
        </w:rPr>
        <w:t xml:space="preserve"> klauzula zwrotu części składki.</w:t>
      </w:r>
    </w:p>
    <w:p w:rsidR="002D1A75" w:rsidRPr="0048507A" w:rsidRDefault="002D1A75" w:rsidP="002D1A75">
      <w:pPr>
        <w:pStyle w:val="Tekstpodstawowywcity2"/>
        <w:ind w:left="0"/>
        <w:rPr>
          <w:rFonts w:ascii="Tahoma" w:hAnsi="Tahoma" w:cs="Tahoma"/>
          <w:b w:val="0"/>
          <w:bCs/>
          <w:color w:val="FF0000"/>
          <w:sz w:val="20"/>
        </w:rPr>
      </w:pPr>
    </w:p>
    <w:p w:rsidR="002D1A75" w:rsidRPr="0048507A" w:rsidRDefault="002D1A75" w:rsidP="002D1A75">
      <w:pPr>
        <w:pStyle w:val="Tekstpodstawowywcity2"/>
        <w:ind w:left="0"/>
        <w:jc w:val="both"/>
        <w:rPr>
          <w:rFonts w:ascii="Tahoma" w:hAnsi="Tahoma" w:cs="Tahoma"/>
          <w:b w:val="0"/>
          <w:color w:val="FF0000"/>
          <w:sz w:val="20"/>
          <w:highlight w:val="yellow"/>
        </w:rPr>
      </w:pPr>
    </w:p>
    <w:p w:rsidR="002D1A75" w:rsidRPr="00614031" w:rsidRDefault="002D1A75" w:rsidP="002D1A75">
      <w:pPr>
        <w:pStyle w:val="LucaCash"/>
        <w:spacing w:line="240" w:lineRule="auto"/>
        <w:jc w:val="both"/>
        <w:rPr>
          <w:rFonts w:ascii="Tahoma" w:hAnsi="Tahoma" w:cs="Tahoma"/>
          <w:b/>
          <w:sz w:val="20"/>
          <w:szCs w:val="20"/>
        </w:rPr>
      </w:pPr>
      <w:r w:rsidRPr="00F061D9">
        <w:rPr>
          <w:rFonts w:ascii="Tahoma" w:hAnsi="Tahoma" w:cs="Tahoma"/>
          <w:b/>
          <w:sz w:val="20"/>
          <w:szCs w:val="20"/>
        </w:rPr>
        <w:t>/</w:t>
      </w:r>
      <w:r w:rsidR="00336231">
        <w:rPr>
          <w:rFonts w:ascii="Tahoma" w:hAnsi="Tahoma" w:cs="Tahoma"/>
          <w:b/>
          <w:sz w:val="20"/>
          <w:szCs w:val="20"/>
        </w:rPr>
        <w:t>G</w:t>
      </w:r>
      <w:r w:rsidRPr="00F061D9">
        <w:rPr>
          <w:rFonts w:ascii="Tahoma" w:hAnsi="Tahoma" w:cs="Tahoma"/>
          <w:b/>
          <w:sz w:val="20"/>
          <w:szCs w:val="20"/>
        </w:rPr>
        <w:t xml:space="preserve">/ </w:t>
      </w:r>
      <w:r w:rsidRPr="00614031">
        <w:rPr>
          <w:rFonts w:ascii="Tahoma" w:hAnsi="Tahoma" w:cs="Tahoma"/>
          <w:b/>
          <w:sz w:val="20"/>
          <w:szCs w:val="20"/>
        </w:rPr>
        <w:t>Treść klauzul dodatkowych</w:t>
      </w:r>
    </w:p>
    <w:p w:rsidR="002D1A75" w:rsidRPr="00614031" w:rsidRDefault="002D1A75" w:rsidP="002D1A75">
      <w:pPr>
        <w:pStyle w:val="LucaCash"/>
        <w:spacing w:line="240" w:lineRule="auto"/>
        <w:jc w:val="both"/>
        <w:rPr>
          <w:rFonts w:ascii="Tahoma" w:hAnsi="Tahoma" w:cs="Tahoma"/>
          <w:b/>
          <w:sz w:val="20"/>
          <w:szCs w:val="20"/>
        </w:rPr>
      </w:pPr>
    </w:p>
    <w:p w:rsidR="002D1A75" w:rsidRPr="00614031" w:rsidRDefault="002D1A75" w:rsidP="002D1A75">
      <w:pPr>
        <w:pStyle w:val="LucaCash"/>
        <w:spacing w:line="240" w:lineRule="auto"/>
        <w:jc w:val="both"/>
        <w:rPr>
          <w:rFonts w:ascii="Tahoma" w:hAnsi="Tahoma" w:cs="Tahoma"/>
          <w:b/>
          <w:sz w:val="20"/>
          <w:szCs w:val="20"/>
        </w:rPr>
      </w:pPr>
      <w:r w:rsidRPr="00614031">
        <w:rPr>
          <w:rFonts w:ascii="Tahoma" w:hAnsi="Tahoma" w:cs="Tahoma"/>
          <w:b/>
          <w:sz w:val="20"/>
          <w:szCs w:val="20"/>
        </w:rPr>
        <w:t>KLAUZULA AB 03 REPREZENTANTÓW (do ubezpieczenia mienia)</w:t>
      </w:r>
    </w:p>
    <w:p w:rsidR="002D1A75" w:rsidRPr="00614031" w:rsidRDefault="002D1A75" w:rsidP="002D1A75">
      <w:pPr>
        <w:pStyle w:val="LucaCash"/>
        <w:spacing w:line="240" w:lineRule="auto"/>
        <w:jc w:val="both"/>
        <w:rPr>
          <w:rFonts w:ascii="Tahoma" w:hAnsi="Tahoma" w:cs="Tahoma"/>
          <w:sz w:val="20"/>
          <w:szCs w:val="20"/>
        </w:rPr>
      </w:pPr>
      <w:r w:rsidRPr="00614031">
        <w:rPr>
          <w:rFonts w:ascii="Tahoma" w:hAnsi="Tahoma" w:cs="Tahoma"/>
          <w:sz w:val="20"/>
          <w:szCs w:val="20"/>
        </w:rPr>
        <w:t xml:space="preserve">Ubezpieczyciel nie odpowiada za szkody wyrządzone umyślnie lub wskutek rażącego niedbalstwa Ubezpieczającego oraz osób, za które ponosi odpowiedzialność, przy czym przez wymienione tu osoby rozumie się wyłącznie osoby: </w:t>
      </w:r>
      <w:r w:rsidR="00F061D9" w:rsidRPr="00614031">
        <w:rPr>
          <w:rFonts w:ascii="Tahoma" w:hAnsi="Tahoma" w:cs="Tahoma"/>
          <w:sz w:val="20"/>
          <w:szCs w:val="20"/>
        </w:rPr>
        <w:t>Starostę Powiatu, Zastępcy Starosty oraz Sekretarza i Skarbnika</w:t>
      </w:r>
      <w:r w:rsidRPr="00614031">
        <w:rPr>
          <w:rFonts w:ascii="Tahoma" w:hAnsi="Tahoma" w:cs="Tahoma"/>
          <w:sz w:val="20"/>
          <w:szCs w:val="20"/>
        </w:rPr>
        <w:t>.</w:t>
      </w:r>
    </w:p>
    <w:p w:rsidR="002D1A75" w:rsidRPr="00614031" w:rsidRDefault="002D1A75" w:rsidP="002D1A75">
      <w:pPr>
        <w:pStyle w:val="LucaCash"/>
        <w:spacing w:line="240" w:lineRule="auto"/>
        <w:jc w:val="both"/>
        <w:rPr>
          <w:rFonts w:ascii="Tahoma" w:hAnsi="Tahoma" w:cs="Tahoma"/>
          <w:sz w:val="20"/>
          <w:szCs w:val="20"/>
        </w:rPr>
      </w:pPr>
    </w:p>
    <w:p w:rsidR="002D1A75" w:rsidRPr="00614031" w:rsidRDefault="002D1A75" w:rsidP="002D1A75">
      <w:pPr>
        <w:pStyle w:val="Nagwek2"/>
        <w:rPr>
          <w:rFonts w:ascii="Tahoma" w:hAnsi="Tahoma" w:cs="Tahoma"/>
          <w:iCs/>
          <w:sz w:val="20"/>
        </w:rPr>
      </w:pPr>
      <w:bookmarkStart w:id="2" w:name="_Toc107291711"/>
      <w:bookmarkStart w:id="3" w:name="_Toc107295321"/>
      <w:bookmarkStart w:id="4" w:name="_Toc107296349"/>
      <w:bookmarkStart w:id="5" w:name="_Toc112548330"/>
      <w:bookmarkStart w:id="6" w:name="_Toc288054509"/>
      <w:r w:rsidRPr="00614031">
        <w:rPr>
          <w:rFonts w:ascii="Tahoma" w:hAnsi="Tahoma" w:cs="Tahoma"/>
          <w:iCs/>
          <w:sz w:val="20"/>
        </w:rPr>
        <w:t>KLAUZULA AB 04 KLAUZULA POŁĄCZENIA</w:t>
      </w:r>
      <w:bookmarkEnd w:id="2"/>
      <w:bookmarkEnd w:id="3"/>
      <w:bookmarkEnd w:id="4"/>
      <w:bookmarkEnd w:id="5"/>
      <w:bookmarkEnd w:id="6"/>
    </w:p>
    <w:p w:rsidR="002D1A75" w:rsidRPr="00614031" w:rsidRDefault="002D1A75" w:rsidP="002D1A75">
      <w:pPr>
        <w:pStyle w:val="LucaCash"/>
        <w:spacing w:line="240" w:lineRule="auto"/>
        <w:jc w:val="both"/>
        <w:rPr>
          <w:rFonts w:ascii="Tahoma" w:hAnsi="Tahoma" w:cs="Tahoma"/>
          <w:b/>
          <w:sz w:val="20"/>
          <w:szCs w:val="20"/>
        </w:rPr>
      </w:pPr>
      <w:r w:rsidRPr="00614031">
        <w:rPr>
          <w:rFonts w:ascii="Tahoma" w:hAnsi="Tahoma" w:cs="Tahoma"/>
          <w:sz w:val="20"/>
          <w:szCs w:val="20"/>
        </w:rPr>
        <w:t>W przypadku wykupienia Ubezpieczonego przez inny podmiot lub połączenia z innym podmiotem, nowy właściciel lub nowopowstały podmiot wchodzi we wszystkie prawa i obowiązki wynikające z niniejszej umowy ubezpieczenia. Jednakże stronom przysługuje prawo wypowiedzenia umowy za 30-dniowym wypowiedzeniem w terminie 2 miesięcy od daty zmiany stosunków własności, za zwrotem składki za niewykorzystany okres ochrony ubezpieczeniowej.</w:t>
      </w:r>
    </w:p>
    <w:p w:rsidR="002D1A75" w:rsidRPr="00614031" w:rsidRDefault="002D1A75" w:rsidP="002D1A75">
      <w:pPr>
        <w:keepNext/>
        <w:outlineLvl w:val="1"/>
        <w:rPr>
          <w:rFonts w:ascii="Tahoma" w:hAnsi="Tahoma" w:cs="Tahoma"/>
          <w:b/>
          <w:iCs/>
          <w:color w:val="FF0000"/>
          <w:sz w:val="20"/>
          <w:szCs w:val="20"/>
        </w:rPr>
      </w:pPr>
    </w:p>
    <w:p w:rsidR="002D1A75" w:rsidRPr="00614031" w:rsidRDefault="002D1A75" w:rsidP="002D1A75">
      <w:pPr>
        <w:keepNext/>
        <w:outlineLvl w:val="1"/>
        <w:rPr>
          <w:rFonts w:ascii="Tahoma" w:hAnsi="Tahoma" w:cs="Tahoma"/>
          <w:b/>
          <w:iCs/>
          <w:sz w:val="20"/>
          <w:szCs w:val="20"/>
        </w:rPr>
      </w:pPr>
      <w:r w:rsidRPr="00614031">
        <w:rPr>
          <w:rFonts w:ascii="Tahoma" w:hAnsi="Tahoma" w:cs="Tahoma"/>
          <w:b/>
          <w:iCs/>
          <w:sz w:val="20"/>
          <w:szCs w:val="20"/>
        </w:rPr>
        <w:t>KLAUZULA AB 04A KLAUZULA PRZEKSZTAŁCENIA</w:t>
      </w:r>
    </w:p>
    <w:p w:rsidR="002D1A75" w:rsidRPr="00614031" w:rsidRDefault="002D1A75" w:rsidP="002D1A75">
      <w:pPr>
        <w:jc w:val="both"/>
        <w:rPr>
          <w:rFonts w:ascii="Tahoma" w:hAnsi="Tahoma" w:cs="Tahoma"/>
          <w:sz w:val="20"/>
          <w:szCs w:val="20"/>
        </w:rPr>
      </w:pPr>
      <w:r w:rsidRPr="00614031">
        <w:rPr>
          <w:rFonts w:ascii="Tahoma" w:hAnsi="Tahoma" w:cs="Tahoma"/>
          <w:sz w:val="20"/>
          <w:szCs w:val="20"/>
        </w:rPr>
        <w:t>Jeżeli:</w:t>
      </w:r>
    </w:p>
    <w:p w:rsidR="002D1A75" w:rsidRPr="00614031" w:rsidRDefault="002D1A75" w:rsidP="000654D9">
      <w:pPr>
        <w:numPr>
          <w:ilvl w:val="0"/>
          <w:numId w:val="110"/>
        </w:numPr>
        <w:contextualSpacing/>
        <w:jc w:val="both"/>
        <w:rPr>
          <w:rFonts w:ascii="Tahoma" w:hAnsi="Tahoma" w:cs="Tahoma"/>
          <w:sz w:val="20"/>
          <w:szCs w:val="20"/>
        </w:rPr>
      </w:pPr>
      <w:r w:rsidRPr="00614031">
        <w:rPr>
          <w:rFonts w:ascii="Tahoma" w:hAnsi="Tahoma" w:cs="Tahoma"/>
          <w:sz w:val="20"/>
          <w:szCs w:val="20"/>
        </w:rPr>
        <w:t>dotychczas ubezpieczona jednostka organizacyjna nie posiadająca osobowości prawnej zostaje przekształcona w osobę prawną lub</w:t>
      </w:r>
    </w:p>
    <w:p w:rsidR="002D1A75" w:rsidRPr="00614031" w:rsidRDefault="002D1A75" w:rsidP="000654D9">
      <w:pPr>
        <w:numPr>
          <w:ilvl w:val="0"/>
          <w:numId w:val="110"/>
        </w:numPr>
        <w:contextualSpacing/>
        <w:jc w:val="both"/>
        <w:rPr>
          <w:rFonts w:ascii="Tahoma" w:hAnsi="Tahoma" w:cs="Tahoma"/>
          <w:sz w:val="20"/>
          <w:szCs w:val="20"/>
        </w:rPr>
      </w:pPr>
      <w:r w:rsidRPr="00614031">
        <w:rPr>
          <w:rFonts w:ascii="Tahoma" w:hAnsi="Tahoma" w:cs="Tahoma"/>
          <w:sz w:val="20"/>
          <w:szCs w:val="20"/>
        </w:rPr>
        <w:lastRenderedPageBreak/>
        <w:t>w oparciu o dotychczas ubezpieczone mienie zostaje utworzona nowa jednostka organizacyjna nie posiadająca osobowości prawnej lub osoba prawna,</w:t>
      </w:r>
    </w:p>
    <w:p w:rsidR="002D1A75" w:rsidRPr="00614031" w:rsidRDefault="002D1A75" w:rsidP="002D1A75">
      <w:pPr>
        <w:jc w:val="both"/>
        <w:rPr>
          <w:rFonts w:ascii="Tahoma" w:hAnsi="Tahoma" w:cs="Tahoma"/>
          <w:sz w:val="20"/>
          <w:szCs w:val="20"/>
        </w:rPr>
      </w:pPr>
      <w:r w:rsidRPr="00614031">
        <w:rPr>
          <w:rFonts w:ascii="Tahoma" w:hAnsi="Tahoma" w:cs="Tahoma"/>
          <w:sz w:val="20"/>
          <w:szCs w:val="20"/>
        </w:rPr>
        <w:t xml:space="preserve">ochrona ubezpieczeniowa trwa nadal i rozciąga się na powstałe w ten sposób podmioty, pod warunkiem, że właścicielem nowych osób prawnych lub jednostek nie posiadających osobowości prawnej </w:t>
      </w:r>
    </w:p>
    <w:p w:rsidR="002D1A75" w:rsidRPr="00614031" w:rsidRDefault="002D1A75" w:rsidP="002D1A75">
      <w:pPr>
        <w:jc w:val="both"/>
        <w:rPr>
          <w:rFonts w:ascii="Tahoma" w:hAnsi="Tahoma" w:cs="Tahoma"/>
          <w:sz w:val="20"/>
          <w:szCs w:val="20"/>
        </w:rPr>
      </w:pPr>
      <w:r w:rsidRPr="00614031">
        <w:rPr>
          <w:rFonts w:ascii="Tahoma" w:hAnsi="Tahoma" w:cs="Tahoma"/>
          <w:sz w:val="20"/>
          <w:szCs w:val="20"/>
        </w:rPr>
        <w:t xml:space="preserve">a) pozostaje dotychczasowy ubezpieczony, albo </w:t>
      </w:r>
    </w:p>
    <w:p w:rsidR="002D1A75" w:rsidRPr="00614031" w:rsidRDefault="002D1A75" w:rsidP="002D1A75">
      <w:pPr>
        <w:jc w:val="both"/>
        <w:rPr>
          <w:rFonts w:ascii="Tahoma" w:hAnsi="Tahoma" w:cs="Tahoma"/>
          <w:sz w:val="20"/>
          <w:szCs w:val="20"/>
        </w:rPr>
      </w:pPr>
      <w:r w:rsidRPr="00614031">
        <w:rPr>
          <w:rFonts w:ascii="Tahoma" w:hAnsi="Tahoma" w:cs="Tahoma"/>
          <w:sz w:val="20"/>
          <w:szCs w:val="20"/>
        </w:rPr>
        <w:t>b) staje się osoba prawna lub jednostka organizacyjna nie posiadająca osobowości prawnej należące do dotychczasowego ubezpieczonego.</w:t>
      </w:r>
    </w:p>
    <w:p w:rsidR="002D1A75" w:rsidRPr="00614031" w:rsidRDefault="002D1A75" w:rsidP="002D1A75">
      <w:pPr>
        <w:pStyle w:val="LucaCash"/>
        <w:spacing w:line="240" w:lineRule="auto"/>
        <w:jc w:val="both"/>
        <w:rPr>
          <w:rFonts w:ascii="Tahoma" w:hAnsi="Tahoma" w:cs="Tahoma"/>
          <w:b/>
          <w:sz w:val="20"/>
          <w:szCs w:val="20"/>
        </w:rPr>
      </w:pPr>
    </w:p>
    <w:p w:rsidR="002D1A75" w:rsidRPr="00614031" w:rsidRDefault="002D1A75" w:rsidP="002D1A75">
      <w:pPr>
        <w:pStyle w:val="LucaCash"/>
        <w:spacing w:line="240" w:lineRule="auto"/>
        <w:jc w:val="both"/>
        <w:rPr>
          <w:rFonts w:ascii="Tahoma" w:hAnsi="Tahoma" w:cs="Tahoma"/>
          <w:b/>
          <w:sz w:val="20"/>
          <w:szCs w:val="20"/>
        </w:rPr>
      </w:pPr>
      <w:r w:rsidRPr="00614031">
        <w:rPr>
          <w:rFonts w:ascii="Tahoma" w:hAnsi="Tahoma" w:cs="Tahoma"/>
          <w:b/>
          <w:sz w:val="20"/>
          <w:szCs w:val="20"/>
        </w:rPr>
        <w:t>KLAUZULA AB 06 PROLONGATY ZAPŁATY SKŁADKI</w:t>
      </w:r>
    </w:p>
    <w:p w:rsidR="002D1A75" w:rsidRPr="00614031" w:rsidRDefault="002D1A75" w:rsidP="002D1A75">
      <w:pPr>
        <w:pStyle w:val="LucaCash"/>
        <w:spacing w:line="240" w:lineRule="auto"/>
        <w:jc w:val="both"/>
        <w:rPr>
          <w:rFonts w:ascii="Tahoma" w:hAnsi="Tahoma" w:cs="Tahoma"/>
          <w:sz w:val="20"/>
          <w:szCs w:val="20"/>
        </w:rPr>
      </w:pPr>
      <w:r w:rsidRPr="00614031">
        <w:rPr>
          <w:rFonts w:ascii="Tahoma" w:hAnsi="Tahoma" w:cs="Tahoma"/>
          <w:sz w:val="20"/>
          <w:szCs w:val="20"/>
        </w:rPr>
        <w:t xml:space="preserve">Ubezpieczyciel zrzeka się przysługującego mu prawa wypowiedzenia umowy ze skutkiem natychmiastowym w przypadku braku opłaty składki ubezpieczeniowej lub raty składki w terminie jej płatności. Wypowiedzenie to jest możliwe pod warunkiem pisemnego wezwania Ubezpieczającego przez Zakład Ubezpieczeń do zapłaty i nie otrzymania składki w terminie 14 dni o ile do dnia poprzedniego włącznie nie nastąpiło obciążenie rachunku bankowego ubezpieczającego. </w:t>
      </w:r>
    </w:p>
    <w:p w:rsidR="002D1A75" w:rsidRPr="00614031" w:rsidRDefault="002D1A75" w:rsidP="002D1A75">
      <w:pPr>
        <w:pStyle w:val="LucaCash"/>
        <w:spacing w:line="240" w:lineRule="auto"/>
        <w:jc w:val="both"/>
        <w:rPr>
          <w:rFonts w:ascii="Tahoma" w:hAnsi="Tahoma" w:cs="Tahoma"/>
          <w:sz w:val="20"/>
          <w:szCs w:val="20"/>
        </w:rPr>
      </w:pPr>
    </w:p>
    <w:p w:rsidR="002D1A75" w:rsidRPr="00614031" w:rsidRDefault="002D1A75" w:rsidP="002D1A75">
      <w:pPr>
        <w:pStyle w:val="LucaCash"/>
        <w:spacing w:line="240" w:lineRule="auto"/>
        <w:rPr>
          <w:rFonts w:ascii="Tahoma" w:hAnsi="Tahoma" w:cs="Tahoma"/>
          <w:sz w:val="20"/>
          <w:szCs w:val="20"/>
        </w:rPr>
      </w:pPr>
      <w:r w:rsidRPr="00614031">
        <w:rPr>
          <w:rFonts w:ascii="Tahoma" w:hAnsi="Tahoma" w:cs="Tahoma"/>
          <w:b/>
          <w:sz w:val="20"/>
          <w:szCs w:val="20"/>
        </w:rPr>
        <w:t>KLAUZULA AB 08 PRO RATA TEMPORIS</w:t>
      </w:r>
    </w:p>
    <w:p w:rsidR="002D1A75" w:rsidRPr="00614031" w:rsidRDefault="002D1A75" w:rsidP="002D1A75">
      <w:pPr>
        <w:pStyle w:val="LucaCash"/>
        <w:spacing w:line="240" w:lineRule="auto"/>
        <w:jc w:val="both"/>
        <w:rPr>
          <w:rFonts w:ascii="Tahoma" w:hAnsi="Tahoma" w:cs="Tahoma"/>
          <w:sz w:val="20"/>
          <w:szCs w:val="20"/>
        </w:rPr>
      </w:pPr>
      <w:r w:rsidRPr="00614031">
        <w:rPr>
          <w:rFonts w:ascii="Tahoma" w:hAnsi="Tahoma" w:cs="Tahoma"/>
          <w:sz w:val="20"/>
          <w:szCs w:val="20"/>
        </w:rPr>
        <w:t>Wszelkie rozliczenia wynikające z niniejszej umowy ubezpieczenia a w szczególności związane z dopłatą składek oraz zwrotem składek  dokonywane będą w systemie pro rata za każdy dzień ochrony ubezpieczeniowej, z zastrzeżeniem pierwszeństwa wynikającego z postanowień klauzuli automatycznego pokrycia.</w:t>
      </w:r>
    </w:p>
    <w:p w:rsidR="002D1A75" w:rsidRPr="00614031" w:rsidRDefault="002D1A75" w:rsidP="002D1A75">
      <w:pPr>
        <w:pStyle w:val="NormalnyWeb"/>
        <w:spacing w:before="0" w:after="0"/>
        <w:rPr>
          <w:rFonts w:ascii="Tahoma" w:hAnsi="Tahoma" w:cs="Tahoma"/>
          <w:b/>
          <w:color w:val="FF0000"/>
        </w:rPr>
      </w:pPr>
    </w:p>
    <w:p w:rsidR="002D1A75" w:rsidRPr="00614031" w:rsidRDefault="002D1A75" w:rsidP="002D1A75">
      <w:pPr>
        <w:pStyle w:val="Tekstpodstawowy"/>
        <w:jc w:val="both"/>
        <w:rPr>
          <w:rFonts w:ascii="Tahoma" w:hAnsi="Tahoma" w:cs="Tahoma"/>
          <w:sz w:val="20"/>
        </w:rPr>
      </w:pPr>
      <w:r w:rsidRPr="00614031">
        <w:rPr>
          <w:rFonts w:ascii="Tahoma" w:hAnsi="Tahoma" w:cs="Tahoma"/>
          <w:sz w:val="20"/>
        </w:rPr>
        <w:t>KLAUZULA AB12 DOTYCZĄCA ROZSTRZYGANIA SPORÓW</w:t>
      </w:r>
    </w:p>
    <w:p w:rsidR="002D1A75" w:rsidRPr="00614031" w:rsidRDefault="002D1A75" w:rsidP="002D1A75">
      <w:pPr>
        <w:pStyle w:val="Tekstpodstawowy"/>
        <w:jc w:val="both"/>
        <w:rPr>
          <w:rFonts w:ascii="Tahoma" w:hAnsi="Tahoma" w:cs="Tahoma"/>
          <w:b w:val="0"/>
          <w:sz w:val="20"/>
        </w:rPr>
      </w:pPr>
      <w:r w:rsidRPr="00614031">
        <w:rPr>
          <w:rFonts w:ascii="Tahoma" w:hAnsi="Tahoma" w:cs="Tahoma"/>
          <w:b w:val="0"/>
          <w:sz w:val="20"/>
        </w:rPr>
        <w:t>Powództwo o roszczenia wynikające z umów ubezpieczenia wytacza się:</w:t>
      </w:r>
    </w:p>
    <w:p w:rsidR="002D1A75" w:rsidRPr="00614031" w:rsidRDefault="002D1A75" w:rsidP="000654D9">
      <w:pPr>
        <w:pStyle w:val="Tekstpodstawowy"/>
        <w:numPr>
          <w:ilvl w:val="0"/>
          <w:numId w:val="73"/>
        </w:numPr>
        <w:suppressAutoHyphens/>
        <w:jc w:val="both"/>
        <w:rPr>
          <w:rFonts w:ascii="Tahoma" w:hAnsi="Tahoma" w:cs="Tahoma"/>
          <w:b w:val="0"/>
          <w:bCs/>
          <w:sz w:val="20"/>
        </w:rPr>
      </w:pPr>
      <w:r w:rsidRPr="00614031">
        <w:rPr>
          <w:rFonts w:ascii="Tahoma" w:hAnsi="Tahoma" w:cs="Tahoma"/>
          <w:b w:val="0"/>
          <w:sz w:val="20"/>
        </w:rPr>
        <w:t>ubezpieczyciel - przed sąd właściwy dla miejsca zamieszkania lub siedziby ubezpieczającego, ubezpieczonego, uposażonego lub uprawnionego z umowy ubezpieczenia,</w:t>
      </w:r>
    </w:p>
    <w:p w:rsidR="002D1A75" w:rsidRPr="00614031" w:rsidRDefault="002D1A75" w:rsidP="000654D9">
      <w:pPr>
        <w:pStyle w:val="Tekstpodstawowy"/>
        <w:numPr>
          <w:ilvl w:val="0"/>
          <w:numId w:val="73"/>
        </w:numPr>
        <w:suppressAutoHyphens/>
        <w:ind w:left="284" w:hanging="284"/>
        <w:jc w:val="both"/>
        <w:rPr>
          <w:rFonts w:ascii="Tahoma" w:hAnsi="Tahoma" w:cs="Tahoma"/>
          <w:b w:val="0"/>
          <w:bCs/>
          <w:sz w:val="20"/>
        </w:rPr>
      </w:pPr>
      <w:r w:rsidRPr="00614031">
        <w:rPr>
          <w:rFonts w:ascii="Tahoma" w:hAnsi="Tahoma" w:cs="Tahoma"/>
          <w:b w:val="0"/>
          <w:sz w:val="20"/>
        </w:rPr>
        <w:t>ubezpieczający, ubezpieczony, uposażony lub uprawniony z umowy ubezpieczenia - przed sąd właściwy według przepisów o właściwości ogólnej albo przed sąd właściwy dla miejsca zamieszkania lub siedziby ubezpieczającego, ubezpieczonego, uposażonego lub uprawnionego z umowy ubezpieczenia.</w:t>
      </w:r>
    </w:p>
    <w:p w:rsidR="002D1A75" w:rsidRPr="00614031" w:rsidRDefault="002D1A75" w:rsidP="002D1A75">
      <w:pPr>
        <w:pStyle w:val="Tekstpodstawowy210"/>
        <w:rPr>
          <w:rFonts w:ascii="Tahoma" w:hAnsi="Tahoma" w:cs="Tahoma"/>
          <w:b/>
          <w:color w:val="FF0000"/>
          <w:sz w:val="20"/>
        </w:rPr>
      </w:pPr>
    </w:p>
    <w:p w:rsidR="002D1A75" w:rsidRPr="00614031" w:rsidRDefault="002D1A75" w:rsidP="002D1A75">
      <w:pPr>
        <w:pStyle w:val="Tekstpodstawowy210"/>
        <w:rPr>
          <w:rFonts w:ascii="Tahoma" w:hAnsi="Tahoma" w:cs="Tahoma"/>
          <w:sz w:val="20"/>
        </w:rPr>
      </w:pPr>
      <w:r w:rsidRPr="00614031">
        <w:rPr>
          <w:rFonts w:ascii="Tahoma" w:hAnsi="Tahoma" w:cs="Tahoma"/>
          <w:b/>
          <w:bCs/>
          <w:sz w:val="20"/>
        </w:rPr>
        <w:t>KLAUZULA AB 13 STEMPLA BANKOWEGO</w:t>
      </w:r>
    </w:p>
    <w:p w:rsidR="002D1A75" w:rsidRPr="00614031" w:rsidRDefault="002D1A75" w:rsidP="002D1A75">
      <w:pPr>
        <w:pStyle w:val="LucaCash"/>
        <w:spacing w:line="240" w:lineRule="auto"/>
        <w:jc w:val="both"/>
        <w:rPr>
          <w:rFonts w:ascii="Tahoma" w:hAnsi="Tahoma" w:cs="Tahoma"/>
          <w:bCs/>
          <w:sz w:val="20"/>
          <w:szCs w:val="20"/>
        </w:rPr>
      </w:pPr>
      <w:r w:rsidRPr="00614031">
        <w:rPr>
          <w:rFonts w:ascii="Tahoma" w:hAnsi="Tahoma" w:cs="Tahoma"/>
          <w:bCs/>
          <w:sz w:val="20"/>
          <w:szCs w:val="20"/>
        </w:rPr>
        <w:t>Za datę prawidłowego opłacenia składki ubezpieczeniowej uznaje się datę (dzień) dokonania zlecenia przelewu lub złożenia polecenia zapłaty przez Ubezpieczającego, o ile w momencie ich realizacji na rachunku Ubezpieczającego była dostępna niezbędna ilość środków płatniczych.</w:t>
      </w:r>
    </w:p>
    <w:p w:rsidR="002D1A75" w:rsidRPr="00614031" w:rsidRDefault="002D1A75" w:rsidP="002D1A75">
      <w:pPr>
        <w:pStyle w:val="LucaCash"/>
        <w:spacing w:line="240" w:lineRule="auto"/>
        <w:jc w:val="both"/>
        <w:rPr>
          <w:rFonts w:ascii="Tahoma" w:hAnsi="Tahoma" w:cs="Tahoma"/>
          <w:b/>
          <w:color w:val="FF0000"/>
          <w:sz w:val="20"/>
          <w:szCs w:val="20"/>
        </w:rPr>
      </w:pPr>
    </w:p>
    <w:p w:rsidR="002D1A75" w:rsidRPr="00614031" w:rsidRDefault="002D1A75" w:rsidP="002D1A75">
      <w:pPr>
        <w:pStyle w:val="LucaCash"/>
        <w:spacing w:line="240" w:lineRule="auto"/>
        <w:jc w:val="both"/>
        <w:rPr>
          <w:rFonts w:ascii="Tahoma" w:hAnsi="Tahoma" w:cs="Tahoma"/>
          <w:b/>
          <w:sz w:val="20"/>
          <w:szCs w:val="20"/>
        </w:rPr>
      </w:pPr>
      <w:r w:rsidRPr="00614031">
        <w:rPr>
          <w:rFonts w:ascii="Tahoma" w:hAnsi="Tahoma" w:cs="Tahoma"/>
          <w:b/>
          <w:sz w:val="20"/>
          <w:szCs w:val="20"/>
        </w:rPr>
        <w:t>KLAUZULA AB 21 ODPOWIEDZIALNOŚCI</w:t>
      </w:r>
    </w:p>
    <w:p w:rsidR="002D1A75" w:rsidRPr="00614031" w:rsidRDefault="002D1A75" w:rsidP="002D1A75">
      <w:pPr>
        <w:pStyle w:val="LucaCash"/>
        <w:spacing w:line="240" w:lineRule="auto"/>
        <w:jc w:val="both"/>
        <w:rPr>
          <w:rFonts w:ascii="Tahoma" w:hAnsi="Tahoma" w:cs="Tahoma"/>
          <w:sz w:val="20"/>
          <w:szCs w:val="20"/>
        </w:rPr>
      </w:pPr>
      <w:r w:rsidRPr="00614031">
        <w:rPr>
          <w:rFonts w:ascii="Tahoma" w:hAnsi="Tahoma" w:cs="Tahoma"/>
          <w:sz w:val="20"/>
          <w:szCs w:val="20"/>
        </w:rPr>
        <w:t>Początek okresu odpowiedzialności ubezpieczyciela jest tożsamy z początkiem okresu ubezpieczenia.</w:t>
      </w:r>
    </w:p>
    <w:p w:rsidR="002D1A75" w:rsidRPr="00614031" w:rsidRDefault="002D1A75" w:rsidP="002D1A75">
      <w:pPr>
        <w:pStyle w:val="LucaCash"/>
        <w:spacing w:line="240" w:lineRule="auto"/>
        <w:jc w:val="both"/>
        <w:rPr>
          <w:rFonts w:ascii="Tahoma" w:hAnsi="Tahoma" w:cs="Tahoma"/>
          <w:color w:val="FF0000"/>
          <w:sz w:val="20"/>
          <w:szCs w:val="20"/>
        </w:rPr>
      </w:pPr>
    </w:p>
    <w:p w:rsidR="002D1A75" w:rsidRPr="00614031" w:rsidRDefault="002D1A75" w:rsidP="002D1A75">
      <w:pPr>
        <w:pStyle w:val="Nagwek2"/>
        <w:jc w:val="both"/>
        <w:rPr>
          <w:rFonts w:ascii="Tahoma" w:hAnsi="Tahoma" w:cs="Tahoma"/>
          <w:sz w:val="20"/>
        </w:rPr>
      </w:pPr>
      <w:r w:rsidRPr="00614031">
        <w:rPr>
          <w:rFonts w:ascii="Tahoma" w:hAnsi="Tahoma" w:cs="Tahoma"/>
          <w:iCs/>
          <w:sz w:val="20"/>
        </w:rPr>
        <w:t>KLAUZULA AB 22 KLAUZULA ZWROTU CZĘŚCI SKŁADKI</w:t>
      </w:r>
    </w:p>
    <w:p w:rsidR="002D1A75" w:rsidRPr="00614031" w:rsidRDefault="002D1A75" w:rsidP="002D1A75">
      <w:pPr>
        <w:pStyle w:val="NormalnyArial"/>
        <w:spacing w:line="240" w:lineRule="auto"/>
        <w:ind w:left="0"/>
        <w:jc w:val="both"/>
        <w:rPr>
          <w:rFonts w:ascii="Tahoma" w:hAnsi="Tahoma" w:cs="Tahoma"/>
          <w:sz w:val="20"/>
          <w:szCs w:val="20"/>
        </w:rPr>
      </w:pPr>
      <w:r w:rsidRPr="00614031">
        <w:rPr>
          <w:rFonts w:ascii="Tahoma" w:hAnsi="Tahoma" w:cs="Tahoma"/>
          <w:sz w:val="20"/>
          <w:szCs w:val="20"/>
        </w:rPr>
        <w:t xml:space="preserve">Ubezpieczającemu po zakończeniu rocznego okresu ubezpieczenia przysługuje zwrot składki za niską szkodowość (łączna wysokość wypłaconych odszkodowań oraz rezerw na poczet niewypłaconych </w:t>
      </w:r>
      <w:proofErr w:type="spellStart"/>
      <w:r w:rsidRPr="00614031">
        <w:rPr>
          <w:rFonts w:ascii="Tahoma" w:hAnsi="Tahoma" w:cs="Tahoma"/>
          <w:sz w:val="20"/>
          <w:szCs w:val="20"/>
        </w:rPr>
        <w:t>odszkod</w:t>
      </w:r>
      <w:r w:rsidRPr="00614031">
        <w:rPr>
          <w:rFonts w:ascii="Tahoma" w:hAnsi="Tahoma" w:cs="Tahoma"/>
          <w:sz w:val="20"/>
          <w:szCs w:val="20"/>
          <w:lang w:val="pl-PL"/>
        </w:rPr>
        <w:t>o</w:t>
      </w:r>
      <w:r w:rsidRPr="00614031">
        <w:rPr>
          <w:rFonts w:ascii="Tahoma" w:hAnsi="Tahoma" w:cs="Tahoma"/>
          <w:sz w:val="20"/>
          <w:szCs w:val="20"/>
        </w:rPr>
        <w:t>wań</w:t>
      </w:r>
      <w:proofErr w:type="spellEnd"/>
      <w:r w:rsidRPr="00614031">
        <w:rPr>
          <w:rFonts w:ascii="Tahoma" w:hAnsi="Tahoma" w:cs="Tahoma"/>
          <w:sz w:val="20"/>
          <w:szCs w:val="20"/>
        </w:rPr>
        <w:t>) w tym okresie. Ubezpieczyciel dokona zwrotu składki w terminie 30 dni od daty zakończenia rocznego okresu ubezpieczenia. Strony ubezpieczenia postanawiają, ze zwrot składki za dany roczny okres ubezpieczenia będzie wynosił 10 % zapłaconej przez ubezpieczającego składki, o ile wskaźnik szkodowości w tym okresie nie przekroczy poziomu 30%.</w:t>
      </w:r>
    </w:p>
    <w:p w:rsidR="002D1A75" w:rsidRPr="00614031" w:rsidRDefault="002D1A75" w:rsidP="002D1A75">
      <w:pPr>
        <w:pStyle w:val="LucaCash"/>
        <w:spacing w:line="240" w:lineRule="auto"/>
        <w:jc w:val="both"/>
        <w:rPr>
          <w:rFonts w:ascii="Tahoma" w:hAnsi="Tahoma" w:cs="Tahoma"/>
          <w:i/>
          <w:sz w:val="20"/>
          <w:szCs w:val="20"/>
        </w:rPr>
      </w:pPr>
      <w:r w:rsidRPr="00614031">
        <w:rPr>
          <w:rFonts w:ascii="Tahoma" w:hAnsi="Tahoma" w:cs="Tahoma"/>
          <w:sz w:val="20"/>
          <w:szCs w:val="20"/>
        </w:rPr>
        <w:t>(</w:t>
      </w:r>
      <w:r w:rsidRPr="00614031">
        <w:rPr>
          <w:rFonts w:ascii="Tahoma" w:hAnsi="Tahoma" w:cs="Tahoma"/>
          <w:i/>
          <w:sz w:val="20"/>
          <w:szCs w:val="20"/>
        </w:rPr>
        <w:t>Wskaźnik szkodowości - procentowy stosunek kwot wypłaconych odszkodowań i rezerw na poczet niewypłaconych odszkodowań do zainkasowanej składki).</w:t>
      </w:r>
    </w:p>
    <w:p w:rsidR="002D1A75" w:rsidRPr="00614031" w:rsidRDefault="002D1A75" w:rsidP="002D1A75">
      <w:pPr>
        <w:pStyle w:val="LucaCash"/>
        <w:spacing w:line="240" w:lineRule="auto"/>
        <w:jc w:val="both"/>
        <w:rPr>
          <w:rFonts w:ascii="Tahoma" w:hAnsi="Tahoma" w:cs="Tahoma"/>
          <w:sz w:val="20"/>
          <w:szCs w:val="20"/>
        </w:rPr>
      </w:pPr>
    </w:p>
    <w:p w:rsidR="002D1A75" w:rsidRPr="00614031" w:rsidRDefault="002D1A75" w:rsidP="002D1A75">
      <w:pPr>
        <w:pStyle w:val="LucaCash"/>
        <w:spacing w:line="240" w:lineRule="auto"/>
        <w:jc w:val="both"/>
        <w:rPr>
          <w:rFonts w:ascii="Tahoma" w:hAnsi="Tahoma" w:cs="Tahoma"/>
          <w:sz w:val="20"/>
          <w:szCs w:val="20"/>
        </w:rPr>
      </w:pPr>
      <w:r w:rsidRPr="00614031">
        <w:rPr>
          <w:rFonts w:ascii="Tahoma" w:hAnsi="Tahoma" w:cs="Tahoma"/>
          <w:b/>
          <w:sz w:val="20"/>
          <w:szCs w:val="20"/>
        </w:rPr>
        <w:t>KLAUZULA AB 23 ZGŁASZANIA SZKÓD</w:t>
      </w:r>
    </w:p>
    <w:p w:rsidR="002D1A75" w:rsidRPr="00614031" w:rsidRDefault="002D1A75" w:rsidP="002D1A75">
      <w:pPr>
        <w:pStyle w:val="LucaCash"/>
        <w:spacing w:line="240" w:lineRule="auto"/>
        <w:jc w:val="both"/>
        <w:rPr>
          <w:rFonts w:ascii="Tahoma" w:hAnsi="Tahoma" w:cs="Tahoma"/>
          <w:sz w:val="20"/>
          <w:szCs w:val="20"/>
        </w:rPr>
      </w:pPr>
      <w:r w:rsidRPr="00614031">
        <w:rPr>
          <w:rFonts w:ascii="Tahoma" w:hAnsi="Tahoma" w:cs="Tahoma"/>
          <w:sz w:val="20"/>
          <w:szCs w:val="20"/>
        </w:rPr>
        <w:t>W przypadku wystąpienia szkód objętych ochroną w ramach niniejszej umowy ubezpieczenia Ubezpieczający ma obowiązek dokonać zgłoszenia szkody do ubezpieczyciela niezwłocznie, nie później jednak niż w ciągu 7 dni roboczych od daty powstania szkody lub podjęcia o niej wiadomości.</w:t>
      </w:r>
    </w:p>
    <w:p w:rsidR="002D1A75" w:rsidRPr="00614031" w:rsidRDefault="002D1A75" w:rsidP="002D1A75">
      <w:pPr>
        <w:pStyle w:val="LucaCash"/>
        <w:spacing w:line="240" w:lineRule="auto"/>
        <w:jc w:val="both"/>
        <w:rPr>
          <w:rFonts w:ascii="Tahoma" w:hAnsi="Tahoma" w:cs="Tahoma"/>
          <w:color w:val="FF0000"/>
          <w:sz w:val="20"/>
          <w:szCs w:val="20"/>
        </w:rPr>
      </w:pPr>
    </w:p>
    <w:p w:rsidR="002D1A75" w:rsidRPr="00614031" w:rsidRDefault="002D1A75" w:rsidP="002D1A75">
      <w:pPr>
        <w:pStyle w:val="Nagwek2"/>
        <w:jc w:val="both"/>
        <w:rPr>
          <w:rFonts w:ascii="Tahoma" w:hAnsi="Tahoma" w:cs="Tahoma"/>
          <w:i/>
          <w:iCs/>
          <w:sz w:val="20"/>
        </w:rPr>
      </w:pPr>
      <w:r w:rsidRPr="00614031">
        <w:rPr>
          <w:rFonts w:ascii="Tahoma" w:hAnsi="Tahoma" w:cs="Tahoma"/>
          <w:sz w:val="20"/>
        </w:rPr>
        <w:t>KLAUZULA AB 27  SZKODY CAŁKOWITEJ</w:t>
      </w:r>
    </w:p>
    <w:p w:rsidR="002D1A75" w:rsidRPr="00614031" w:rsidRDefault="002D1A75" w:rsidP="002D1A75">
      <w:pPr>
        <w:pStyle w:val="Tekstpodstawowy"/>
        <w:jc w:val="both"/>
        <w:rPr>
          <w:rFonts w:ascii="Tahoma" w:hAnsi="Tahoma" w:cs="Tahoma"/>
          <w:b w:val="0"/>
          <w:sz w:val="20"/>
        </w:rPr>
      </w:pPr>
      <w:r w:rsidRPr="00614031">
        <w:rPr>
          <w:rFonts w:ascii="Tahoma" w:hAnsi="Tahoma" w:cs="Tahoma"/>
          <w:b w:val="0"/>
          <w:sz w:val="20"/>
        </w:rPr>
        <w:t>Strony uzgadniają, że za szkodę całkowitą uznaje się taką szkodę, której koszt naprawy</w:t>
      </w:r>
      <w:r w:rsidRPr="00614031">
        <w:rPr>
          <w:rFonts w:ascii="Tahoma" w:hAnsi="Tahoma" w:cs="Tahoma"/>
          <w:sz w:val="20"/>
        </w:rPr>
        <w:t xml:space="preserve"> </w:t>
      </w:r>
      <w:r w:rsidRPr="00614031">
        <w:rPr>
          <w:rFonts w:ascii="Tahoma" w:hAnsi="Tahoma" w:cs="Tahoma"/>
          <w:b w:val="0"/>
          <w:sz w:val="20"/>
        </w:rPr>
        <w:t xml:space="preserve">przekracza </w:t>
      </w:r>
      <w:r w:rsidRPr="00614031">
        <w:rPr>
          <w:rFonts w:ascii="Tahoma" w:hAnsi="Tahoma" w:cs="Tahoma"/>
          <w:sz w:val="20"/>
        </w:rPr>
        <w:t>80%</w:t>
      </w:r>
      <w:r w:rsidRPr="00614031">
        <w:rPr>
          <w:rFonts w:ascii="Tahoma" w:hAnsi="Tahoma" w:cs="Tahoma"/>
          <w:b w:val="0"/>
          <w:sz w:val="20"/>
        </w:rPr>
        <w:t xml:space="preserve"> wartości rynkowej pojazdu z dnia szkody.</w:t>
      </w:r>
    </w:p>
    <w:p w:rsidR="002D1A75" w:rsidRPr="00614031" w:rsidRDefault="002D1A75" w:rsidP="002D1A75">
      <w:pPr>
        <w:pStyle w:val="Tekstpodstawowy"/>
        <w:jc w:val="both"/>
        <w:rPr>
          <w:rFonts w:ascii="Tahoma" w:hAnsi="Tahoma" w:cs="Tahoma"/>
          <w:sz w:val="20"/>
        </w:rPr>
      </w:pPr>
    </w:p>
    <w:p w:rsidR="002D1A75" w:rsidRPr="00614031" w:rsidRDefault="002D1A75" w:rsidP="002D1A75">
      <w:pPr>
        <w:pStyle w:val="Tekstpodstawowy"/>
        <w:jc w:val="both"/>
        <w:rPr>
          <w:rFonts w:ascii="Tahoma" w:hAnsi="Tahoma" w:cs="Tahoma"/>
          <w:b w:val="0"/>
          <w:sz w:val="20"/>
        </w:rPr>
      </w:pPr>
      <w:r w:rsidRPr="00614031">
        <w:rPr>
          <w:rFonts w:ascii="Tahoma" w:hAnsi="Tahoma" w:cs="Tahoma"/>
          <w:sz w:val="20"/>
        </w:rPr>
        <w:lastRenderedPageBreak/>
        <w:t>KLAUZULA AB 30 AKCEPTACJI RYZYKA</w:t>
      </w:r>
    </w:p>
    <w:p w:rsidR="002D1A75" w:rsidRPr="00614031" w:rsidRDefault="002D1A75" w:rsidP="002D1A75">
      <w:pPr>
        <w:pStyle w:val="LucaCash"/>
        <w:spacing w:line="240" w:lineRule="auto"/>
        <w:jc w:val="both"/>
        <w:rPr>
          <w:rFonts w:ascii="Tahoma" w:hAnsi="Tahoma" w:cs="Tahoma"/>
          <w:sz w:val="20"/>
          <w:szCs w:val="20"/>
        </w:rPr>
      </w:pPr>
      <w:r w:rsidRPr="00614031">
        <w:rPr>
          <w:rFonts w:ascii="Tahoma" w:hAnsi="Tahoma" w:cs="Tahoma"/>
          <w:sz w:val="20"/>
          <w:szCs w:val="20"/>
        </w:rPr>
        <w:t>Ubezpieczyciel oświadcza, iż znane mu były fakty niezbędne do oszacowania ryzyka w momencie zawierania niniejszej umowy, o ile nie zostały one podstępnie zatajone przez Ubezpieczającego.</w:t>
      </w:r>
    </w:p>
    <w:p w:rsidR="002D1A75" w:rsidRPr="00614031" w:rsidRDefault="002D1A75" w:rsidP="002D1A75">
      <w:pPr>
        <w:autoSpaceDE w:val="0"/>
        <w:autoSpaceDN w:val="0"/>
        <w:adjustRightInd w:val="0"/>
        <w:rPr>
          <w:rFonts w:ascii="Tahoma" w:hAnsi="Tahoma" w:cs="Tahoma"/>
          <w:b/>
          <w:sz w:val="20"/>
          <w:szCs w:val="20"/>
        </w:rPr>
      </w:pPr>
    </w:p>
    <w:p w:rsidR="002D1A75" w:rsidRPr="00614031" w:rsidRDefault="002D1A75" w:rsidP="002D1A75">
      <w:pPr>
        <w:jc w:val="both"/>
        <w:rPr>
          <w:rFonts w:ascii="Tahoma" w:hAnsi="Tahoma" w:cs="Tahoma"/>
          <w:b/>
          <w:sz w:val="20"/>
          <w:szCs w:val="20"/>
          <w:lang w:val="x-none" w:eastAsia="x-none"/>
        </w:rPr>
      </w:pPr>
      <w:r w:rsidRPr="00614031">
        <w:rPr>
          <w:rFonts w:ascii="Tahoma" w:hAnsi="Tahoma" w:cs="Tahoma"/>
          <w:b/>
          <w:sz w:val="20"/>
          <w:szCs w:val="20"/>
          <w:lang w:val="x-none" w:eastAsia="x-none"/>
        </w:rPr>
        <w:t>KLAUZULA WYPŁATY ZALICZKI</w:t>
      </w:r>
    </w:p>
    <w:p w:rsidR="002D1A75" w:rsidRPr="00614031" w:rsidRDefault="002D1A75" w:rsidP="002D1A75">
      <w:pPr>
        <w:jc w:val="both"/>
        <w:rPr>
          <w:rFonts w:ascii="Tahoma" w:hAnsi="Tahoma" w:cs="Tahoma"/>
          <w:sz w:val="20"/>
          <w:szCs w:val="20"/>
          <w:lang w:eastAsia="x-none"/>
        </w:rPr>
      </w:pPr>
      <w:r w:rsidRPr="00614031">
        <w:rPr>
          <w:rFonts w:ascii="Tahoma" w:hAnsi="Tahoma" w:cs="Tahoma"/>
          <w:sz w:val="20"/>
          <w:szCs w:val="20"/>
          <w:lang w:val="x-none" w:eastAsia="x-none"/>
        </w:rPr>
        <w:t>Ubezpieczyciel w przypadku wystąpienia szkody objętej ochroną ubezpieczeniową wypłaci ubezpieczonemu zaliczkę na poczet odszkodowania w wysokości 50% szacunkowych kosztów szkody w terminie 14 dni od daty złożenia przez ubezpieczonego stosownego wniosku wraz z wyliczeniem wielkości szkody.</w:t>
      </w:r>
    </w:p>
    <w:p w:rsidR="002D1A75" w:rsidRPr="00614031" w:rsidRDefault="002D1A75" w:rsidP="002D1A75">
      <w:pPr>
        <w:jc w:val="both"/>
        <w:rPr>
          <w:rFonts w:ascii="Tahoma" w:hAnsi="Tahoma" w:cs="Tahoma"/>
          <w:b/>
          <w:color w:val="FF0000"/>
          <w:sz w:val="20"/>
          <w:szCs w:val="20"/>
          <w:lang w:eastAsia="x-none"/>
        </w:rPr>
      </w:pPr>
    </w:p>
    <w:p w:rsidR="002D1A75" w:rsidRPr="00614031" w:rsidRDefault="002D1A75" w:rsidP="002D1A75">
      <w:pPr>
        <w:jc w:val="both"/>
        <w:rPr>
          <w:rFonts w:ascii="Tahoma" w:hAnsi="Tahoma" w:cs="Tahoma"/>
          <w:b/>
          <w:sz w:val="20"/>
          <w:szCs w:val="20"/>
          <w:lang w:val="x-none" w:eastAsia="x-none"/>
        </w:rPr>
      </w:pPr>
      <w:r w:rsidRPr="00614031">
        <w:rPr>
          <w:rFonts w:ascii="Tahoma" w:hAnsi="Tahoma" w:cs="Tahoma"/>
          <w:b/>
          <w:sz w:val="20"/>
          <w:szCs w:val="20"/>
          <w:lang w:val="x-none" w:eastAsia="x-none"/>
        </w:rPr>
        <w:t>KLAUZULA WARUNKÓW I TARYF</w:t>
      </w:r>
    </w:p>
    <w:p w:rsidR="002D1A75" w:rsidRPr="00614031" w:rsidRDefault="002D1A75" w:rsidP="002D1A75">
      <w:pPr>
        <w:jc w:val="both"/>
        <w:rPr>
          <w:rFonts w:ascii="Tahoma" w:hAnsi="Tahoma" w:cs="Tahoma"/>
          <w:sz w:val="20"/>
          <w:szCs w:val="20"/>
          <w:lang w:eastAsia="x-none"/>
        </w:rPr>
      </w:pPr>
      <w:r w:rsidRPr="00614031">
        <w:rPr>
          <w:rFonts w:ascii="Tahoma" w:hAnsi="Tahoma" w:cs="Tahoma"/>
          <w:sz w:val="20"/>
          <w:szCs w:val="20"/>
          <w:lang w:val="x-none" w:eastAsia="x-none"/>
        </w:rPr>
        <w:t xml:space="preserve">W przypadku </w:t>
      </w:r>
      <w:proofErr w:type="spellStart"/>
      <w:r w:rsidRPr="00614031">
        <w:rPr>
          <w:rFonts w:ascii="Tahoma" w:hAnsi="Tahoma" w:cs="Tahoma"/>
          <w:sz w:val="20"/>
          <w:szCs w:val="20"/>
          <w:lang w:val="x-none" w:eastAsia="x-none"/>
        </w:rPr>
        <w:t>doubezpieczania</w:t>
      </w:r>
      <w:proofErr w:type="spellEnd"/>
      <w:r w:rsidRPr="00614031">
        <w:rPr>
          <w:rFonts w:ascii="Tahoma" w:hAnsi="Tahoma" w:cs="Tahoma"/>
          <w:sz w:val="20"/>
          <w:szCs w:val="20"/>
          <w:lang w:val="x-none" w:eastAsia="x-none"/>
        </w:rPr>
        <w:t>, uzupełniania, podwyższania sumy ubezpieczenia (gwarancyjnej) - poza klauzulą automatycznego pokrycia - w okresie ubezpieczenia w ramach niniejszej umowy stosowane będą warunki umowy oraz stawki ubezpieczeniowe obowiązujące w niniejszej umowie.</w:t>
      </w:r>
    </w:p>
    <w:p w:rsidR="00F061D9" w:rsidRPr="00614031" w:rsidRDefault="00F061D9" w:rsidP="002D1A75">
      <w:pPr>
        <w:jc w:val="both"/>
        <w:rPr>
          <w:rFonts w:ascii="Tahoma" w:hAnsi="Tahoma" w:cs="Tahoma"/>
          <w:sz w:val="20"/>
          <w:szCs w:val="20"/>
          <w:lang w:eastAsia="x-none"/>
        </w:rPr>
      </w:pPr>
    </w:p>
    <w:p w:rsidR="002D1A75" w:rsidRPr="00614031" w:rsidRDefault="002D1A75" w:rsidP="002D1A75">
      <w:pPr>
        <w:tabs>
          <w:tab w:val="left" w:pos="426"/>
        </w:tabs>
        <w:jc w:val="both"/>
        <w:rPr>
          <w:rFonts w:ascii="Tahoma" w:hAnsi="Tahoma" w:cs="Tahoma"/>
          <w:b/>
          <w:iCs/>
          <w:sz w:val="20"/>
          <w:szCs w:val="20"/>
        </w:rPr>
      </w:pPr>
      <w:r w:rsidRPr="00614031">
        <w:rPr>
          <w:rFonts w:ascii="Tahoma" w:hAnsi="Tahoma" w:cs="Tahoma"/>
          <w:b/>
          <w:bCs/>
          <w:sz w:val="20"/>
          <w:szCs w:val="20"/>
          <w:lang w:val="x-none" w:eastAsia="x-none"/>
        </w:rPr>
        <w:t>KLAUZULA</w:t>
      </w:r>
      <w:r w:rsidRPr="00614031">
        <w:rPr>
          <w:rFonts w:ascii="Tahoma" w:hAnsi="Tahoma" w:cs="Tahoma"/>
          <w:b/>
          <w:iCs/>
          <w:sz w:val="20"/>
          <w:szCs w:val="20"/>
        </w:rPr>
        <w:t xml:space="preserve"> POKRYCIA KOSZTÓW ODTWORZENIA TABLIC REJESTRACYJNYCH</w:t>
      </w:r>
    </w:p>
    <w:p w:rsidR="002D1A75" w:rsidRPr="00614031" w:rsidRDefault="002D1A75" w:rsidP="002D1A75">
      <w:pPr>
        <w:tabs>
          <w:tab w:val="left" w:pos="426"/>
        </w:tabs>
        <w:jc w:val="both"/>
        <w:rPr>
          <w:rFonts w:ascii="Tahoma" w:hAnsi="Tahoma" w:cs="Tahoma"/>
          <w:sz w:val="20"/>
          <w:szCs w:val="20"/>
        </w:rPr>
      </w:pPr>
      <w:r w:rsidRPr="00614031">
        <w:rPr>
          <w:rFonts w:ascii="Tahoma" w:hAnsi="Tahoma" w:cs="Tahoma"/>
          <w:sz w:val="20"/>
          <w:szCs w:val="20"/>
        </w:rPr>
        <w:t xml:space="preserve">Ubezpieczyciel pokryje </w:t>
      </w:r>
      <w:r w:rsidRPr="00614031">
        <w:rPr>
          <w:rFonts w:ascii="Tahoma" w:hAnsi="Tahoma" w:cs="Tahoma"/>
          <w:iCs/>
          <w:sz w:val="20"/>
          <w:szCs w:val="20"/>
        </w:rPr>
        <w:t>w ramach  ubezpieczenia auto-casco</w:t>
      </w:r>
      <w:r w:rsidRPr="00614031">
        <w:rPr>
          <w:rFonts w:ascii="Tahoma" w:hAnsi="Tahoma" w:cs="Tahoma"/>
          <w:sz w:val="20"/>
          <w:szCs w:val="20"/>
        </w:rPr>
        <w:t xml:space="preserve"> koszt odtworzenia tablic rejestracyjnych pojazdu oraz naklejek rejestracyjnych oraz kosztów wydania nowego dowodu rejestracyjnego  w przypadku zniszczenia, uszkodzenia lub kradzieży tablic rejestracyjnych, o ile zdarzenia ta miały związek z zaistniałą szkodą.</w:t>
      </w:r>
    </w:p>
    <w:p w:rsidR="002D1A75" w:rsidRPr="00614031" w:rsidRDefault="002D1A75" w:rsidP="002D1A75">
      <w:pPr>
        <w:tabs>
          <w:tab w:val="left" w:pos="426"/>
        </w:tabs>
        <w:autoSpaceDE w:val="0"/>
        <w:autoSpaceDN w:val="0"/>
        <w:adjustRightInd w:val="0"/>
        <w:jc w:val="both"/>
        <w:rPr>
          <w:rFonts w:ascii="Tahoma" w:hAnsi="Tahoma" w:cs="Tahoma"/>
          <w:b/>
          <w:bCs/>
          <w:sz w:val="20"/>
          <w:szCs w:val="20"/>
        </w:rPr>
      </w:pPr>
    </w:p>
    <w:p w:rsidR="002D1A75" w:rsidRPr="00614031" w:rsidRDefault="002D1A75" w:rsidP="002D1A75">
      <w:pPr>
        <w:tabs>
          <w:tab w:val="left" w:pos="426"/>
        </w:tabs>
        <w:autoSpaceDE w:val="0"/>
        <w:autoSpaceDN w:val="0"/>
        <w:adjustRightInd w:val="0"/>
        <w:jc w:val="both"/>
        <w:rPr>
          <w:rFonts w:ascii="Tahoma" w:hAnsi="Tahoma" w:cs="Tahoma"/>
          <w:b/>
          <w:bCs/>
          <w:sz w:val="20"/>
          <w:szCs w:val="20"/>
        </w:rPr>
      </w:pPr>
      <w:r w:rsidRPr="00614031">
        <w:rPr>
          <w:rFonts w:ascii="Tahoma" w:hAnsi="Tahoma" w:cs="Tahoma"/>
          <w:b/>
          <w:bCs/>
          <w:sz w:val="20"/>
          <w:szCs w:val="20"/>
          <w:lang w:val="x-none" w:eastAsia="x-none"/>
        </w:rPr>
        <w:t>KLAUZULA</w:t>
      </w:r>
      <w:r w:rsidRPr="00614031">
        <w:rPr>
          <w:rFonts w:ascii="Tahoma" w:hAnsi="Tahoma" w:cs="Tahoma"/>
          <w:b/>
          <w:bCs/>
          <w:sz w:val="20"/>
          <w:szCs w:val="20"/>
        </w:rPr>
        <w:t xml:space="preserve"> NAPRAWY POJAZDU PRZY SZKODZIE CAŁKOWITEJ W UBEZPIECZENIU AC</w:t>
      </w:r>
    </w:p>
    <w:p w:rsidR="002D1A75" w:rsidRPr="00614031" w:rsidRDefault="002D1A75" w:rsidP="002D1A75">
      <w:pPr>
        <w:tabs>
          <w:tab w:val="left" w:pos="426"/>
        </w:tabs>
        <w:autoSpaceDE w:val="0"/>
        <w:autoSpaceDN w:val="0"/>
        <w:adjustRightInd w:val="0"/>
        <w:jc w:val="both"/>
        <w:rPr>
          <w:rFonts w:ascii="Tahoma" w:hAnsi="Tahoma" w:cs="Tahoma"/>
          <w:sz w:val="20"/>
          <w:szCs w:val="20"/>
        </w:rPr>
      </w:pPr>
      <w:r w:rsidRPr="00614031">
        <w:rPr>
          <w:rFonts w:ascii="Tahoma" w:hAnsi="Tahoma" w:cs="Tahoma"/>
          <w:bCs/>
          <w:sz w:val="20"/>
          <w:szCs w:val="20"/>
        </w:rPr>
        <w:t xml:space="preserve">Pomimo ustalenia, iż koszt naprawy uszkodzonego pojazdu kwalifikuje szkodę jako szkodę całkowitą ubezpieczony ma prawo podjąć decyzję o dokonaniu naprawy pojazdu. W takim przypadku umowa ubezpieczenia nie ulega rozwiązaniu, a ochrona ubezpieczeniowa wznowiona będzie po dokonaniu naprawy pojazdu i wykonaniu badań technicznych, o ile obowiązek przeprowadzenia badań nakładają przepisy prawa. Różnicę między wyliczonym odszkodowaniem </w:t>
      </w:r>
      <w:r w:rsidRPr="00614031">
        <w:rPr>
          <w:rFonts w:ascii="Tahoma" w:hAnsi="Tahoma" w:cs="Tahoma"/>
          <w:sz w:val="20"/>
          <w:szCs w:val="20"/>
        </w:rPr>
        <w:t>a kosztem naprawy pokrywa ubezpieczony.</w:t>
      </w:r>
    </w:p>
    <w:p w:rsidR="002D1A75" w:rsidRPr="00614031" w:rsidRDefault="002D1A75" w:rsidP="002D1A75">
      <w:pPr>
        <w:tabs>
          <w:tab w:val="left" w:pos="426"/>
        </w:tabs>
        <w:autoSpaceDE w:val="0"/>
        <w:autoSpaceDN w:val="0"/>
        <w:adjustRightInd w:val="0"/>
        <w:jc w:val="both"/>
        <w:rPr>
          <w:rFonts w:ascii="Tahoma" w:hAnsi="Tahoma" w:cs="Tahoma"/>
          <w:iCs/>
          <w:color w:val="FF0000"/>
          <w:sz w:val="20"/>
          <w:szCs w:val="20"/>
        </w:rPr>
      </w:pPr>
    </w:p>
    <w:p w:rsidR="002D1A75" w:rsidRPr="00614031" w:rsidRDefault="002D1A75" w:rsidP="002D1A75">
      <w:pPr>
        <w:autoSpaceDE w:val="0"/>
        <w:autoSpaceDN w:val="0"/>
        <w:adjustRightInd w:val="0"/>
        <w:jc w:val="both"/>
        <w:rPr>
          <w:rFonts w:ascii="Tahoma" w:hAnsi="Tahoma" w:cs="Tahoma"/>
          <w:b/>
          <w:sz w:val="20"/>
          <w:szCs w:val="20"/>
        </w:rPr>
      </w:pPr>
      <w:r w:rsidRPr="00614031">
        <w:rPr>
          <w:rFonts w:ascii="Tahoma" w:hAnsi="Tahoma" w:cs="Tahoma"/>
          <w:b/>
          <w:sz w:val="20"/>
          <w:szCs w:val="20"/>
        </w:rPr>
        <w:t>ROZSZERZONA</w:t>
      </w:r>
      <w:r w:rsidRPr="00614031">
        <w:rPr>
          <w:rFonts w:ascii="Tahoma" w:hAnsi="Tahoma" w:cs="Tahoma"/>
          <w:sz w:val="20"/>
          <w:szCs w:val="20"/>
        </w:rPr>
        <w:t xml:space="preserve"> </w:t>
      </w:r>
      <w:r w:rsidRPr="00614031">
        <w:rPr>
          <w:rFonts w:ascii="Tahoma" w:hAnsi="Tahoma" w:cs="Tahoma"/>
          <w:b/>
          <w:sz w:val="20"/>
          <w:szCs w:val="20"/>
        </w:rPr>
        <w:t>KLAUZULA NIEZMIENNEJ WARTOŚCI POJAZDU</w:t>
      </w:r>
    </w:p>
    <w:p w:rsidR="002D1A75" w:rsidRPr="00614031" w:rsidRDefault="002D1A75" w:rsidP="002D1A75">
      <w:pPr>
        <w:autoSpaceDE w:val="0"/>
        <w:autoSpaceDN w:val="0"/>
        <w:adjustRightInd w:val="0"/>
        <w:jc w:val="both"/>
        <w:rPr>
          <w:rFonts w:ascii="Tahoma" w:hAnsi="Tahoma" w:cs="Tahoma"/>
          <w:b/>
          <w:sz w:val="20"/>
          <w:szCs w:val="20"/>
        </w:rPr>
      </w:pPr>
      <w:r w:rsidRPr="00614031">
        <w:rPr>
          <w:rFonts w:ascii="Tahoma" w:hAnsi="Tahoma" w:cs="Tahoma"/>
          <w:sz w:val="20"/>
          <w:szCs w:val="20"/>
        </w:rPr>
        <w:t xml:space="preserve">W </w:t>
      </w:r>
      <w:r w:rsidRPr="00614031">
        <w:rPr>
          <w:rFonts w:ascii="Tahoma" w:hAnsi="Tahoma" w:cs="Tahoma"/>
          <w:iCs/>
          <w:sz w:val="20"/>
          <w:szCs w:val="20"/>
        </w:rPr>
        <w:t>ubezpieczeniu auto-casco</w:t>
      </w:r>
      <w:r w:rsidRPr="00614031">
        <w:rPr>
          <w:rFonts w:ascii="Tahoma" w:hAnsi="Tahoma" w:cs="Tahoma"/>
          <w:sz w:val="20"/>
          <w:szCs w:val="20"/>
        </w:rPr>
        <w:t xml:space="preserve"> wypłata odszkodowania przy szkodzie całkowitej ustalona będzie w kwocie odpowiadającej wysokości sumy ubezpieczenia, pomniejszonej o wartość pozostałości – dla wszystkich pojazdów wskazanych przez ubezpieczającego, bez względu na wiek pojazdu.</w:t>
      </w:r>
    </w:p>
    <w:p w:rsidR="002D1A75" w:rsidRPr="00614031" w:rsidRDefault="002D1A75" w:rsidP="002D1A75">
      <w:pPr>
        <w:tabs>
          <w:tab w:val="left" w:pos="426"/>
        </w:tabs>
        <w:jc w:val="both"/>
        <w:rPr>
          <w:rFonts w:ascii="Tahoma" w:hAnsi="Tahoma" w:cs="Tahoma"/>
          <w:b/>
          <w:iCs/>
          <w:color w:val="FF0000"/>
          <w:sz w:val="20"/>
          <w:szCs w:val="20"/>
        </w:rPr>
      </w:pPr>
    </w:p>
    <w:p w:rsidR="002D1A75" w:rsidRPr="00614031" w:rsidRDefault="002D1A75" w:rsidP="002D1A75">
      <w:pPr>
        <w:tabs>
          <w:tab w:val="left" w:pos="426"/>
        </w:tabs>
        <w:jc w:val="both"/>
        <w:rPr>
          <w:rFonts w:ascii="Tahoma" w:hAnsi="Tahoma" w:cs="Tahoma"/>
          <w:b/>
          <w:iCs/>
          <w:sz w:val="20"/>
          <w:szCs w:val="20"/>
        </w:rPr>
      </w:pPr>
      <w:r w:rsidRPr="00614031">
        <w:rPr>
          <w:rFonts w:ascii="Tahoma" w:hAnsi="Tahoma" w:cs="Tahoma"/>
          <w:b/>
          <w:iCs/>
          <w:sz w:val="20"/>
          <w:szCs w:val="20"/>
        </w:rPr>
        <w:t>KLAUZULA ZASSANIA WODY DO SILNIKA</w:t>
      </w:r>
    </w:p>
    <w:p w:rsidR="002D1A75" w:rsidRPr="00614031" w:rsidRDefault="002D1A75" w:rsidP="002D1A75">
      <w:pPr>
        <w:tabs>
          <w:tab w:val="left" w:pos="426"/>
        </w:tabs>
        <w:jc w:val="both"/>
        <w:rPr>
          <w:rFonts w:ascii="Tahoma" w:hAnsi="Tahoma" w:cs="Tahoma"/>
          <w:iCs/>
          <w:sz w:val="20"/>
          <w:szCs w:val="20"/>
        </w:rPr>
      </w:pPr>
      <w:r w:rsidRPr="00614031">
        <w:rPr>
          <w:rFonts w:ascii="Tahoma" w:hAnsi="Tahoma" w:cs="Tahoma"/>
          <w:iCs/>
          <w:sz w:val="20"/>
          <w:szCs w:val="20"/>
        </w:rPr>
        <w:t>Zakres ochrony ubezpieczeniowej w ubezpieczeniu auto-casco zostaje rozszerzony o szkody powstałe wskutek uszkodzenia silnika w wyniku zassania do niego wody.</w:t>
      </w:r>
    </w:p>
    <w:p w:rsidR="002D1A75" w:rsidRPr="00614031" w:rsidRDefault="002D1A75" w:rsidP="002D1A75">
      <w:pPr>
        <w:tabs>
          <w:tab w:val="left" w:pos="426"/>
        </w:tabs>
        <w:jc w:val="both"/>
        <w:rPr>
          <w:rFonts w:ascii="Tahoma" w:hAnsi="Tahoma" w:cs="Tahoma"/>
          <w:iCs/>
          <w:color w:val="FF0000"/>
          <w:sz w:val="20"/>
          <w:szCs w:val="20"/>
        </w:rPr>
      </w:pPr>
    </w:p>
    <w:p w:rsidR="002D1A75" w:rsidRPr="00614031" w:rsidRDefault="002D1A75" w:rsidP="002D1A75">
      <w:pPr>
        <w:autoSpaceDE w:val="0"/>
        <w:autoSpaceDN w:val="0"/>
        <w:adjustRightInd w:val="0"/>
        <w:rPr>
          <w:rFonts w:ascii="Tahoma" w:hAnsi="Tahoma" w:cs="Tahoma"/>
          <w:b/>
          <w:sz w:val="20"/>
          <w:szCs w:val="20"/>
        </w:rPr>
      </w:pPr>
      <w:r w:rsidRPr="00614031">
        <w:rPr>
          <w:rFonts w:ascii="Tahoma" w:hAnsi="Tahoma" w:cs="Tahoma"/>
          <w:b/>
          <w:sz w:val="20"/>
          <w:szCs w:val="20"/>
        </w:rPr>
        <w:t xml:space="preserve">KLAUZULA WYŁĄCZEŃ Z UBEZPIECZENIA </w:t>
      </w:r>
      <w:r w:rsidRPr="00614031">
        <w:rPr>
          <w:rFonts w:ascii="Tahoma" w:eastAsia="Calibri" w:hAnsi="Tahoma" w:cs="Tahoma"/>
          <w:b/>
          <w:iCs/>
          <w:sz w:val="20"/>
          <w:szCs w:val="20"/>
          <w:lang w:eastAsia="en-US"/>
        </w:rPr>
        <w:t>AUTO-CASCO.</w:t>
      </w:r>
    </w:p>
    <w:p w:rsidR="002D1A75" w:rsidRPr="00614031" w:rsidRDefault="002D1A75" w:rsidP="002D1A75">
      <w:pPr>
        <w:autoSpaceDE w:val="0"/>
        <w:autoSpaceDN w:val="0"/>
        <w:adjustRightInd w:val="0"/>
        <w:rPr>
          <w:rFonts w:ascii="Tahoma" w:hAnsi="Tahoma" w:cs="Tahoma"/>
          <w:sz w:val="20"/>
          <w:szCs w:val="20"/>
        </w:rPr>
      </w:pPr>
      <w:r w:rsidRPr="00614031">
        <w:rPr>
          <w:rFonts w:ascii="Tahoma" w:hAnsi="Tahoma" w:cs="Tahoma"/>
          <w:sz w:val="20"/>
          <w:szCs w:val="20"/>
        </w:rPr>
        <w:t>W zakresie ubezpieczenia auto - casco z ochrony ubezpieczeniowej wyłączone są wyłącznie niżej wymienione szkody:</w:t>
      </w:r>
    </w:p>
    <w:p w:rsidR="002D1A75" w:rsidRPr="00614031" w:rsidRDefault="002D1A75" w:rsidP="000654D9">
      <w:pPr>
        <w:numPr>
          <w:ilvl w:val="0"/>
          <w:numId w:val="80"/>
        </w:numPr>
        <w:tabs>
          <w:tab w:val="num" w:pos="426"/>
        </w:tabs>
        <w:autoSpaceDE w:val="0"/>
        <w:autoSpaceDN w:val="0"/>
        <w:adjustRightInd w:val="0"/>
        <w:spacing w:after="200"/>
        <w:ind w:left="426" w:hanging="426"/>
        <w:contextualSpacing/>
        <w:rPr>
          <w:rFonts w:ascii="Tahoma" w:hAnsi="Tahoma" w:cs="Tahoma"/>
          <w:sz w:val="20"/>
          <w:szCs w:val="20"/>
        </w:rPr>
      </w:pPr>
      <w:r w:rsidRPr="00614031">
        <w:rPr>
          <w:rFonts w:ascii="Tahoma" w:hAnsi="Tahoma" w:cs="Tahoma"/>
          <w:sz w:val="20"/>
          <w:szCs w:val="20"/>
        </w:rPr>
        <w:t>wyrządzone umyślnie, z zastrzeżeniem klauzuli reprezentantów, o ile została włączona do ubezpieczenia,</w:t>
      </w:r>
    </w:p>
    <w:p w:rsidR="002D1A75" w:rsidRPr="00614031" w:rsidRDefault="002D1A75" w:rsidP="000654D9">
      <w:pPr>
        <w:numPr>
          <w:ilvl w:val="0"/>
          <w:numId w:val="80"/>
        </w:numPr>
        <w:tabs>
          <w:tab w:val="num" w:pos="426"/>
        </w:tabs>
        <w:autoSpaceDE w:val="0"/>
        <w:autoSpaceDN w:val="0"/>
        <w:adjustRightInd w:val="0"/>
        <w:spacing w:after="200"/>
        <w:ind w:left="426" w:hanging="426"/>
        <w:contextualSpacing/>
        <w:rPr>
          <w:rFonts w:ascii="Tahoma" w:hAnsi="Tahoma" w:cs="Tahoma"/>
          <w:sz w:val="20"/>
          <w:szCs w:val="20"/>
        </w:rPr>
      </w:pPr>
      <w:r w:rsidRPr="00614031">
        <w:rPr>
          <w:rFonts w:ascii="Tahoma" w:hAnsi="Tahoma" w:cs="Tahoma"/>
          <w:sz w:val="20"/>
          <w:szCs w:val="20"/>
        </w:rPr>
        <w:t>powstałe wskutek działań wojennych,</w:t>
      </w:r>
    </w:p>
    <w:p w:rsidR="002D1A75" w:rsidRPr="00614031" w:rsidRDefault="002D1A75" w:rsidP="000654D9">
      <w:pPr>
        <w:numPr>
          <w:ilvl w:val="0"/>
          <w:numId w:val="80"/>
        </w:numPr>
        <w:tabs>
          <w:tab w:val="num" w:pos="426"/>
        </w:tabs>
        <w:autoSpaceDE w:val="0"/>
        <w:autoSpaceDN w:val="0"/>
        <w:adjustRightInd w:val="0"/>
        <w:spacing w:after="200"/>
        <w:ind w:left="426" w:hanging="426"/>
        <w:contextualSpacing/>
        <w:rPr>
          <w:rFonts w:ascii="Tahoma" w:hAnsi="Tahoma" w:cs="Tahoma"/>
          <w:sz w:val="20"/>
          <w:szCs w:val="20"/>
        </w:rPr>
      </w:pPr>
      <w:r w:rsidRPr="00614031">
        <w:rPr>
          <w:rFonts w:ascii="Tahoma" w:hAnsi="Tahoma" w:cs="Tahoma"/>
          <w:sz w:val="20"/>
          <w:szCs w:val="20"/>
        </w:rPr>
        <w:t>eksploatacyjne,</w:t>
      </w:r>
    </w:p>
    <w:p w:rsidR="002D1A75" w:rsidRPr="00614031" w:rsidRDefault="002D1A75" w:rsidP="000654D9">
      <w:pPr>
        <w:numPr>
          <w:ilvl w:val="0"/>
          <w:numId w:val="80"/>
        </w:numPr>
        <w:tabs>
          <w:tab w:val="num" w:pos="426"/>
        </w:tabs>
        <w:autoSpaceDE w:val="0"/>
        <w:autoSpaceDN w:val="0"/>
        <w:adjustRightInd w:val="0"/>
        <w:spacing w:after="200"/>
        <w:ind w:left="0"/>
        <w:contextualSpacing/>
        <w:rPr>
          <w:rFonts w:ascii="Tahoma" w:hAnsi="Tahoma" w:cs="Tahoma"/>
          <w:sz w:val="20"/>
          <w:szCs w:val="20"/>
        </w:rPr>
      </w:pPr>
      <w:r w:rsidRPr="00614031">
        <w:rPr>
          <w:rFonts w:ascii="Tahoma" w:hAnsi="Tahoma" w:cs="Tahoma"/>
          <w:sz w:val="20"/>
          <w:szCs w:val="20"/>
        </w:rPr>
        <w:t>polegające na awarii pojazdu,</w:t>
      </w:r>
    </w:p>
    <w:p w:rsidR="002D1A75" w:rsidRPr="00614031" w:rsidRDefault="002D1A75" w:rsidP="000654D9">
      <w:pPr>
        <w:numPr>
          <w:ilvl w:val="0"/>
          <w:numId w:val="80"/>
        </w:numPr>
        <w:tabs>
          <w:tab w:val="num" w:pos="426"/>
        </w:tabs>
        <w:autoSpaceDE w:val="0"/>
        <w:autoSpaceDN w:val="0"/>
        <w:adjustRightInd w:val="0"/>
        <w:spacing w:after="200"/>
        <w:ind w:left="0"/>
        <w:contextualSpacing/>
        <w:rPr>
          <w:rFonts w:ascii="Tahoma" w:hAnsi="Tahoma" w:cs="Tahoma"/>
          <w:sz w:val="20"/>
          <w:szCs w:val="20"/>
        </w:rPr>
      </w:pPr>
      <w:r w:rsidRPr="00614031">
        <w:rPr>
          <w:rFonts w:ascii="Tahoma" w:hAnsi="Tahoma" w:cs="Tahoma"/>
          <w:sz w:val="20"/>
          <w:szCs w:val="20"/>
        </w:rPr>
        <w:t>polegające na utracie pojazdu wskutek jego przywłaszczenia.</w:t>
      </w:r>
    </w:p>
    <w:p w:rsidR="002D1A75" w:rsidRPr="00614031" w:rsidRDefault="002D1A75" w:rsidP="002D1A75">
      <w:pPr>
        <w:autoSpaceDE w:val="0"/>
        <w:autoSpaceDN w:val="0"/>
        <w:adjustRightInd w:val="0"/>
        <w:jc w:val="both"/>
        <w:rPr>
          <w:rFonts w:ascii="Tahoma" w:hAnsi="Tahoma" w:cs="Tahoma"/>
          <w:sz w:val="20"/>
          <w:szCs w:val="20"/>
        </w:rPr>
      </w:pPr>
      <w:r w:rsidRPr="00614031">
        <w:rPr>
          <w:rFonts w:ascii="Tahoma" w:hAnsi="Tahoma" w:cs="Tahoma"/>
          <w:sz w:val="20"/>
          <w:szCs w:val="20"/>
        </w:rPr>
        <w:t xml:space="preserve">Wszystkie inne szkody polegające na uszkodzeniu, zniszczeniu lub utracie pojazdu, jego części lub wyposażenia powstałe w okresie ubezpieczenia </w:t>
      </w:r>
      <w:r w:rsidRPr="00614031">
        <w:rPr>
          <w:rFonts w:ascii="Tahoma" w:eastAsia="Calibri" w:hAnsi="Tahoma" w:cs="Tahoma"/>
          <w:bCs/>
          <w:sz w:val="20"/>
          <w:szCs w:val="20"/>
          <w:lang w:eastAsia="en-US"/>
        </w:rPr>
        <w:t>wskutek wszelkich zdarzeń niezależnych od woli ubezpieczonego lub osoby uprawnionej do korzystania z pojazdu</w:t>
      </w:r>
      <w:r w:rsidRPr="00614031">
        <w:rPr>
          <w:rFonts w:ascii="Tahoma" w:hAnsi="Tahoma" w:cs="Tahoma"/>
          <w:sz w:val="20"/>
          <w:szCs w:val="20"/>
        </w:rPr>
        <w:t xml:space="preserve"> są objęte ochroną ubezpieczeniową w pełnym zakresie (niniejsza klauzula zmienia wszelkie pierwotne zapisy i postanowienia SIWZ w tym zakresie).</w:t>
      </w:r>
    </w:p>
    <w:p w:rsidR="00214E68" w:rsidRPr="00614031" w:rsidRDefault="00214E68" w:rsidP="002D1A75">
      <w:pPr>
        <w:autoSpaceDE w:val="0"/>
        <w:autoSpaceDN w:val="0"/>
        <w:adjustRightInd w:val="0"/>
        <w:jc w:val="both"/>
        <w:rPr>
          <w:rFonts w:ascii="Tahoma" w:hAnsi="Tahoma" w:cs="Tahoma"/>
          <w:sz w:val="20"/>
          <w:szCs w:val="20"/>
        </w:rPr>
      </w:pPr>
    </w:p>
    <w:p w:rsidR="002D1A75" w:rsidRPr="00614031" w:rsidRDefault="002D1A75" w:rsidP="002D1A75">
      <w:pPr>
        <w:tabs>
          <w:tab w:val="left" w:pos="426"/>
          <w:tab w:val="left" w:pos="1560"/>
        </w:tabs>
        <w:spacing w:before="120"/>
        <w:jc w:val="both"/>
        <w:rPr>
          <w:rFonts w:ascii="Tahoma" w:hAnsi="Tahoma" w:cs="Tahoma"/>
          <w:b/>
          <w:sz w:val="20"/>
          <w:szCs w:val="20"/>
        </w:rPr>
      </w:pPr>
      <w:r w:rsidRPr="00614031">
        <w:rPr>
          <w:rFonts w:ascii="Tahoma" w:hAnsi="Tahoma" w:cs="Tahoma"/>
          <w:b/>
          <w:sz w:val="20"/>
          <w:szCs w:val="20"/>
        </w:rPr>
        <w:t>KLAUZULA ROZSZERZENIA OCHRONY NNW</w:t>
      </w:r>
    </w:p>
    <w:p w:rsidR="00B4270E" w:rsidRPr="00614031" w:rsidRDefault="00B4270E" w:rsidP="00B4270E">
      <w:pPr>
        <w:tabs>
          <w:tab w:val="left" w:pos="426"/>
        </w:tabs>
        <w:jc w:val="both"/>
        <w:rPr>
          <w:rFonts w:ascii="Tahoma" w:hAnsi="Tahoma" w:cs="Tahoma"/>
          <w:iCs/>
          <w:sz w:val="20"/>
          <w:szCs w:val="20"/>
        </w:rPr>
      </w:pPr>
      <w:r w:rsidRPr="00614031">
        <w:rPr>
          <w:rFonts w:ascii="Tahoma" w:hAnsi="Tahoma" w:cs="Tahoma"/>
          <w:sz w:val="20"/>
          <w:szCs w:val="20"/>
        </w:rPr>
        <w:t>Zakres ochrony w ubezpieczeniu NNW zostaje rozszerzony o:</w:t>
      </w:r>
    </w:p>
    <w:p w:rsidR="00B4270E" w:rsidRPr="00614031" w:rsidRDefault="00B4270E" w:rsidP="000654D9">
      <w:pPr>
        <w:numPr>
          <w:ilvl w:val="0"/>
          <w:numId w:val="42"/>
        </w:numPr>
        <w:tabs>
          <w:tab w:val="num" w:pos="709"/>
        </w:tabs>
        <w:ind w:left="709" w:hanging="283"/>
        <w:jc w:val="both"/>
        <w:rPr>
          <w:rFonts w:ascii="Tahoma" w:hAnsi="Tahoma" w:cs="Tahoma"/>
          <w:sz w:val="20"/>
          <w:szCs w:val="20"/>
        </w:rPr>
      </w:pPr>
      <w:r w:rsidRPr="00614031">
        <w:rPr>
          <w:rFonts w:ascii="Tahoma" w:hAnsi="Tahoma" w:cs="Tahoma"/>
          <w:sz w:val="20"/>
          <w:szCs w:val="20"/>
        </w:rPr>
        <w:t>zwrot kosztów nabycia przedmiotów ortopedycznych i środków pomocniczych –</w:t>
      </w:r>
      <w:r w:rsidRPr="00614031">
        <w:rPr>
          <w:rFonts w:ascii="Tahoma" w:hAnsi="Tahoma" w:cs="Tahoma"/>
          <w:sz w:val="20"/>
          <w:szCs w:val="20"/>
        </w:rPr>
        <w:br/>
        <w:t>w wysokości co najmniej do 10% sumy ubezpieczenia,</w:t>
      </w:r>
    </w:p>
    <w:p w:rsidR="00B4270E" w:rsidRPr="00614031" w:rsidRDefault="00B4270E" w:rsidP="000654D9">
      <w:pPr>
        <w:numPr>
          <w:ilvl w:val="0"/>
          <w:numId w:val="42"/>
        </w:numPr>
        <w:tabs>
          <w:tab w:val="num" w:pos="709"/>
        </w:tabs>
        <w:ind w:left="709" w:hanging="283"/>
        <w:jc w:val="both"/>
        <w:rPr>
          <w:rFonts w:ascii="Tahoma" w:hAnsi="Tahoma" w:cs="Tahoma"/>
          <w:sz w:val="20"/>
          <w:szCs w:val="20"/>
        </w:rPr>
      </w:pPr>
      <w:r w:rsidRPr="00614031">
        <w:rPr>
          <w:rFonts w:ascii="Tahoma" w:hAnsi="Tahoma" w:cs="Tahoma"/>
          <w:sz w:val="20"/>
          <w:szCs w:val="20"/>
        </w:rPr>
        <w:lastRenderedPageBreak/>
        <w:t>zwrot kosztów przeszkolenia zawodowego osób niepełnosprawnych - w wysokości co najmniej do 10% sumy ubezpieczenia,</w:t>
      </w:r>
    </w:p>
    <w:p w:rsidR="00B4270E" w:rsidRPr="00614031" w:rsidRDefault="00B4270E" w:rsidP="000654D9">
      <w:pPr>
        <w:numPr>
          <w:ilvl w:val="0"/>
          <w:numId w:val="42"/>
        </w:numPr>
        <w:tabs>
          <w:tab w:val="num" w:pos="709"/>
        </w:tabs>
        <w:ind w:left="709" w:hanging="283"/>
        <w:jc w:val="both"/>
        <w:rPr>
          <w:rFonts w:ascii="Tahoma" w:hAnsi="Tahoma" w:cs="Tahoma"/>
          <w:sz w:val="20"/>
          <w:szCs w:val="20"/>
        </w:rPr>
      </w:pPr>
      <w:r w:rsidRPr="00614031">
        <w:rPr>
          <w:rFonts w:ascii="Tahoma" w:hAnsi="Tahoma" w:cs="Tahoma"/>
          <w:sz w:val="20"/>
          <w:szCs w:val="20"/>
        </w:rPr>
        <w:t>zwrot kosztów leczenia, w tym rehabilitacji - w wysokości co najmniej do 10% sumy ubezpieczenia,</w:t>
      </w:r>
    </w:p>
    <w:p w:rsidR="00B4270E" w:rsidRPr="00614031" w:rsidRDefault="00B4270E" w:rsidP="000654D9">
      <w:pPr>
        <w:numPr>
          <w:ilvl w:val="0"/>
          <w:numId w:val="42"/>
        </w:numPr>
        <w:tabs>
          <w:tab w:val="num" w:pos="709"/>
        </w:tabs>
        <w:ind w:left="426"/>
        <w:jc w:val="both"/>
        <w:rPr>
          <w:rFonts w:ascii="Tahoma" w:hAnsi="Tahoma" w:cs="Tahoma"/>
          <w:sz w:val="20"/>
          <w:szCs w:val="20"/>
        </w:rPr>
      </w:pPr>
      <w:r w:rsidRPr="00614031">
        <w:rPr>
          <w:rFonts w:ascii="Tahoma" w:hAnsi="Tahoma" w:cs="Tahoma"/>
          <w:sz w:val="20"/>
          <w:szCs w:val="20"/>
        </w:rPr>
        <w:t>zwrot kosztów transportu zwłok – w wysokości co najmniej do 30% sumy ubezpieczenia.</w:t>
      </w:r>
    </w:p>
    <w:p w:rsidR="002D1A75" w:rsidRPr="00614031" w:rsidRDefault="002D1A75" w:rsidP="002D1A75">
      <w:pPr>
        <w:autoSpaceDE w:val="0"/>
        <w:autoSpaceDN w:val="0"/>
        <w:adjustRightInd w:val="0"/>
        <w:rPr>
          <w:rFonts w:ascii="Tahoma" w:hAnsi="Tahoma" w:cs="Tahoma"/>
          <w:b/>
          <w:color w:val="FF0000"/>
          <w:sz w:val="20"/>
          <w:szCs w:val="20"/>
        </w:rPr>
      </w:pPr>
    </w:p>
    <w:p w:rsidR="002D1A75" w:rsidRPr="00614031" w:rsidRDefault="002D1A75" w:rsidP="002D1A75">
      <w:pPr>
        <w:autoSpaceDE w:val="0"/>
        <w:autoSpaceDN w:val="0"/>
        <w:adjustRightInd w:val="0"/>
        <w:jc w:val="both"/>
        <w:rPr>
          <w:rFonts w:ascii="Tahoma" w:eastAsia="Calibri" w:hAnsi="Tahoma" w:cs="Tahoma"/>
          <w:b/>
          <w:sz w:val="20"/>
          <w:szCs w:val="20"/>
          <w:lang w:eastAsia="en-US"/>
        </w:rPr>
      </w:pPr>
      <w:r w:rsidRPr="00614031">
        <w:rPr>
          <w:rFonts w:ascii="Tahoma" w:eastAsia="Calibri" w:hAnsi="Tahoma" w:cs="Tahoma"/>
          <w:b/>
          <w:sz w:val="20"/>
          <w:szCs w:val="20"/>
          <w:lang w:eastAsia="en-US"/>
        </w:rPr>
        <w:t xml:space="preserve">KLAUZULA ROZSZERZENIA </w:t>
      </w:r>
      <w:r w:rsidRPr="00614031">
        <w:rPr>
          <w:rFonts w:ascii="Tahoma" w:hAnsi="Tahoma" w:cs="Tahoma"/>
          <w:b/>
          <w:sz w:val="20"/>
          <w:szCs w:val="20"/>
        </w:rPr>
        <w:t>UBEZPIECZENIA</w:t>
      </w:r>
      <w:r w:rsidRPr="00614031">
        <w:rPr>
          <w:rFonts w:ascii="Tahoma" w:eastAsia="Calibri" w:hAnsi="Tahoma" w:cs="Tahoma"/>
          <w:b/>
          <w:sz w:val="20"/>
          <w:szCs w:val="20"/>
          <w:lang w:eastAsia="en-US"/>
        </w:rPr>
        <w:t xml:space="preserve"> NNW O USZCZERBEK NA ZDROWIU NIE MAJACY CHARAKTERU USZCZERBKU TRWAŁEGO</w:t>
      </w:r>
    </w:p>
    <w:p w:rsidR="002D1A75" w:rsidRPr="00614031" w:rsidRDefault="002D1A75" w:rsidP="002D1A75">
      <w:pPr>
        <w:autoSpaceDE w:val="0"/>
        <w:autoSpaceDN w:val="0"/>
        <w:adjustRightInd w:val="0"/>
        <w:jc w:val="both"/>
        <w:rPr>
          <w:rFonts w:ascii="Tahoma" w:eastAsia="Calibri" w:hAnsi="Tahoma" w:cs="Tahoma"/>
          <w:sz w:val="20"/>
          <w:szCs w:val="20"/>
          <w:lang w:eastAsia="en-US"/>
        </w:rPr>
      </w:pPr>
      <w:r w:rsidRPr="00614031">
        <w:rPr>
          <w:rFonts w:ascii="Tahoma" w:eastAsia="Calibri" w:hAnsi="Tahoma" w:cs="Tahoma"/>
          <w:sz w:val="20"/>
          <w:szCs w:val="20"/>
          <w:lang w:eastAsia="en-US"/>
        </w:rPr>
        <w:t>Zakres ochrony w ubezpieczeniu NNW zostaje rozszerzony o wypłatę świadczenia z tytułu następstwa nieszczęśliwego wypadku nie powodującego trwałego  uszczerbku na zdrowiu.  W razie powstania uszczerbku  na zdrowiu nie mającego charakteru uszczerbku trwałego ubezpieczyciel wypłaci świadczenie w wysokości 1% sumy ubezpieczenia.</w:t>
      </w:r>
    </w:p>
    <w:p w:rsidR="002D1A75" w:rsidRPr="00614031" w:rsidRDefault="002D1A75" w:rsidP="002D1A75">
      <w:pPr>
        <w:autoSpaceDE w:val="0"/>
        <w:autoSpaceDN w:val="0"/>
        <w:adjustRightInd w:val="0"/>
        <w:rPr>
          <w:rFonts w:ascii="Tahoma" w:hAnsi="Tahoma" w:cs="Tahoma"/>
          <w:b/>
          <w:sz w:val="20"/>
          <w:szCs w:val="20"/>
        </w:rPr>
      </w:pPr>
    </w:p>
    <w:p w:rsidR="002D1A75" w:rsidRPr="00614031" w:rsidRDefault="002D1A75" w:rsidP="002D1A75">
      <w:pPr>
        <w:autoSpaceDE w:val="0"/>
        <w:autoSpaceDN w:val="0"/>
        <w:adjustRightInd w:val="0"/>
        <w:jc w:val="both"/>
        <w:rPr>
          <w:rFonts w:ascii="Tahoma" w:hAnsi="Tahoma" w:cs="Tahoma"/>
          <w:b/>
          <w:sz w:val="20"/>
          <w:szCs w:val="20"/>
        </w:rPr>
      </w:pPr>
      <w:r w:rsidRPr="00614031">
        <w:rPr>
          <w:rFonts w:ascii="Tahoma" w:hAnsi="Tahoma" w:cs="Tahoma"/>
          <w:b/>
          <w:sz w:val="20"/>
          <w:szCs w:val="20"/>
        </w:rPr>
        <w:t>KLAUZULA WYŁĄCZEŃ Z UBEZPIECZENIA NASTĘPSTW NIESZCZĘŚLIWYCH WYPADKÓW.</w:t>
      </w:r>
    </w:p>
    <w:p w:rsidR="002D1A75" w:rsidRPr="00614031" w:rsidRDefault="002D1A75" w:rsidP="002D1A75">
      <w:pPr>
        <w:autoSpaceDE w:val="0"/>
        <w:autoSpaceDN w:val="0"/>
        <w:adjustRightInd w:val="0"/>
        <w:jc w:val="both"/>
        <w:rPr>
          <w:rFonts w:ascii="Tahoma" w:eastAsia="Calibri" w:hAnsi="Tahoma" w:cs="Tahoma"/>
          <w:sz w:val="20"/>
          <w:szCs w:val="20"/>
          <w:lang w:eastAsia="en-US"/>
        </w:rPr>
      </w:pPr>
      <w:r w:rsidRPr="00614031">
        <w:rPr>
          <w:rFonts w:ascii="Tahoma" w:eastAsia="Calibri" w:hAnsi="Tahoma" w:cs="Tahoma"/>
          <w:sz w:val="20"/>
          <w:szCs w:val="20"/>
          <w:lang w:eastAsia="en-US"/>
        </w:rPr>
        <w:t xml:space="preserve">W zakresie ubezpieczenia następstw nieszczęśliwych wypadków z ochrony ubezpieczeniowej wyłączone są wyłącznie niżej wymienione szkody: </w:t>
      </w:r>
    </w:p>
    <w:p w:rsidR="002D1A75" w:rsidRPr="00614031" w:rsidRDefault="002D1A75" w:rsidP="000654D9">
      <w:pPr>
        <w:numPr>
          <w:ilvl w:val="0"/>
          <w:numId w:val="79"/>
        </w:numPr>
        <w:tabs>
          <w:tab w:val="num" w:pos="284"/>
        </w:tabs>
        <w:autoSpaceDE w:val="0"/>
        <w:autoSpaceDN w:val="0"/>
        <w:adjustRightInd w:val="0"/>
        <w:spacing w:after="200"/>
        <w:ind w:left="284" w:hanging="284"/>
        <w:contextualSpacing/>
        <w:jc w:val="both"/>
        <w:rPr>
          <w:rFonts w:ascii="Tahoma" w:hAnsi="Tahoma" w:cs="Tahoma"/>
          <w:sz w:val="20"/>
          <w:szCs w:val="20"/>
        </w:rPr>
      </w:pPr>
      <w:r w:rsidRPr="00614031">
        <w:rPr>
          <w:rFonts w:ascii="Tahoma" w:hAnsi="Tahoma" w:cs="Tahoma"/>
          <w:sz w:val="20"/>
          <w:szCs w:val="20"/>
        </w:rPr>
        <w:t>powstałe w związku z umyślnym popełnieniem albo usiłowaniem popełnienia przez ubezpieczonego przestępstwa,</w:t>
      </w:r>
    </w:p>
    <w:p w:rsidR="002D1A75" w:rsidRPr="00614031" w:rsidRDefault="002D1A75" w:rsidP="000654D9">
      <w:pPr>
        <w:numPr>
          <w:ilvl w:val="0"/>
          <w:numId w:val="79"/>
        </w:numPr>
        <w:tabs>
          <w:tab w:val="clear" w:pos="766"/>
          <w:tab w:val="num" w:pos="284"/>
          <w:tab w:val="num" w:pos="1191"/>
        </w:tabs>
        <w:autoSpaceDE w:val="0"/>
        <w:autoSpaceDN w:val="0"/>
        <w:adjustRightInd w:val="0"/>
        <w:spacing w:after="200"/>
        <w:ind w:left="284" w:hanging="284"/>
        <w:contextualSpacing/>
        <w:jc w:val="both"/>
        <w:rPr>
          <w:rFonts w:ascii="Tahoma" w:hAnsi="Tahoma" w:cs="Tahoma"/>
          <w:sz w:val="20"/>
          <w:szCs w:val="20"/>
        </w:rPr>
      </w:pPr>
      <w:r w:rsidRPr="00614031">
        <w:rPr>
          <w:rFonts w:ascii="Tahoma" w:hAnsi="Tahoma" w:cs="Tahoma"/>
          <w:sz w:val="20"/>
          <w:szCs w:val="20"/>
        </w:rPr>
        <w:t>powstałe w związku z popełnieniem albo usiłowaniem popełnienia przez ubezpieczonego samobójstwa,</w:t>
      </w:r>
    </w:p>
    <w:p w:rsidR="00C279A5" w:rsidRPr="00614031" w:rsidRDefault="002D1A75" w:rsidP="000654D9">
      <w:pPr>
        <w:numPr>
          <w:ilvl w:val="0"/>
          <w:numId w:val="79"/>
        </w:numPr>
        <w:tabs>
          <w:tab w:val="num" w:pos="284"/>
        </w:tabs>
        <w:autoSpaceDE w:val="0"/>
        <w:autoSpaceDN w:val="0"/>
        <w:adjustRightInd w:val="0"/>
        <w:spacing w:after="200"/>
        <w:contextualSpacing/>
        <w:jc w:val="both"/>
        <w:rPr>
          <w:rFonts w:ascii="Tahoma" w:hAnsi="Tahoma" w:cs="Tahoma"/>
          <w:sz w:val="20"/>
          <w:szCs w:val="20"/>
        </w:rPr>
      </w:pPr>
      <w:r w:rsidRPr="00614031">
        <w:rPr>
          <w:rFonts w:ascii="Tahoma" w:hAnsi="Tahoma" w:cs="Tahoma"/>
          <w:sz w:val="20"/>
          <w:szCs w:val="20"/>
        </w:rPr>
        <w:t>powstałe w wyniku umyślnego samookaleczenia.</w:t>
      </w:r>
    </w:p>
    <w:p w:rsidR="002D1A75" w:rsidRPr="00614031" w:rsidRDefault="00C279A5" w:rsidP="00C279A5">
      <w:pPr>
        <w:autoSpaceDE w:val="0"/>
        <w:autoSpaceDN w:val="0"/>
        <w:adjustRightInd w:val="0"/>
        <w:spacing w:after="200"/>
        <w:contextualSpacing/>
        <w:jc w:val="both"/>
        <w:rPr>
          <w:rFonts w:ascii="Tahoma" w:hAnsi="Tahoma" w:cs="Tahoma"/>
          <w:sz w:val="20"/>
          <w:szCs w:val="20"/>
        </w:rPr>
      </w:pPr>
      <w:r w:rsidRPr="00614031">
        <w:rPr>
          <w:rFonts w:ascii="Tahoma" w:hAnsi="Tahoma" w:cs="Tahoma"/>
          <w:sz w:val="20"/>
          <w:szCs w:val="20"/>
        </w:rPr>
        <w:t>Wszystkie inne szkody powstałe w okresie ubezpieczenia są objęte ochroną ubezpieczeniową w pełnym zakresie (niniejsza klauzula zmienia wszelkie pierwotne zapisy i postanowienia SIWZ w tym zakresie).</w:t>
      </w:r>
    </w:p>
    <w:p w:rsidR="004B10E1" w:rsidRPr="002A6ED6" w:rsidRDefault="004B10E1" w:rsidP="004B10E1">
      <w:pPr>
        <w:autoSpaceDE w:val="0"/>
        <w:autoSpaceDN w:val="0"/>
        <w:adjustRightInd w:val="0"/>
        <w:rPr>
          <w:rFonts w:ascii="Tahoma" w:hAnsi="Tahoma" w:cs="Tahoma"/>
          <w:b/>
          <w:sz w:val="20"/>
          <w:szCs w:val="20"/>
        </w:rPr>
      </w:pPr>
    </w:p>
    <w:p w:rsidR="004B10E1" w:rsidRPr="002A6ED6" w:rsidRDefault="004B10E1" w:rsidP="004B10E1">
      <w:pPr>
        <w:autoSpaceDE w:val="0"/>
        <w:autoSpaceDN w:val="0"/>
        <w:adjustRightInd w:val="0"/>
        <w:rPr>
          <w:rFonts w:ascii="Tahoma" w:hAnsi="Tahoma" w:cs="Tahoma"/>
          <w:b/>
          <w:sz w:val="20"/>
          <w:szCs w:val="20"/>
        </w:rPr>
      </w:pPr>
      <w:r w:rsidRPr="002A6ED6">
        <w:rPr>
          <w:rFonts w:ascii="Tahoma" w:hAnsi="Tahoma" w:cs="Tahoma"/>
          <w:b/>
          <w:sz w:val="20"/>
          <w:szCs w:val="20"/>
        </w:rPr>
        <w:t>KLAUZULA WYNAJMU POJAZDU ZASTĘPCZEGO NA CO NAJMNIEJ 7 DÓB</w:t>
      </w:r>
    </w:p>
    <w:p w:rsidR="004B10E1" w:rsidRPr="002A6ED6" w:rsidRDefault="004B10E1" w:rsidP="004B10E1">
      <w:pPr>
        <w:tabs>
          <w:tab w:val="left" w:pos="426"/>
        </w:tabs>
        <w:jc w:val="both"/>
        <w:rPr>
          <w:rFonts w:ascii="Tahoma" w:hAnsi="Tahoma" w:cs="Tahoma"/>
          <w:b/>
          <w:sz w:val="20"/>
          <w:szCs w:val="20"/>
        </w:rPr>
      </w:pPr>
      <w:r w:rsidRPr="002A6ED6">
        <w:rPr>
          <w:rFonts w:ascii="Tahoma" w:hAnsi="Tahoma" w:cs="Tahoma"/>
          <w:sz w:val="20"/>
          <w:szCs w:val="20"/>
        </w:rPr>
        <w:t>U</w:t>
      </w:r>
      <w:r w:rsidRPr="002A6ED6">
        <w:rPr>
          <w:rFonts w:ascii="Tahoma" w:hAnsi="Tahoma" w:cs="Tahoma"/>
          <w:iCs/>
          <w:sz w:val="20"/>
          <w:szCs w:val="20"/>
        </w:rPr>
        <w:t xml:space="preserve">bezpieczyciel pokrywa w ramach ubezpieczenia </w:t>
      </w:r>
      <w:proofErr w:type="spellStart"/>
      <w:r w:rsidRPr="002A6ED6">
        <w:rPr>
          <w:rFonts w:ascii="Tahoma" w:hAnsi="Tahoma" w:cs="Tahoma"/>
          <w:iCs/>
          <w:sz w:val="20"/>
          <w:szCs w:val="20"/>
        </w:rPr>
        <w:t>assistance</w:t>
      </w:r>
      <w:proofErr w:type="spellEnd"/>
      <w:r w:rsidRPr="002A6ED6">
        <w:rPr>
          <w:rFonts w:ascii="Tahoma" w:hAnsi="Tahoma" w:cs="Tahoma"/>
          <w:iCs/>
          <w:sz w:val="20"/>
          <w:szCs w:val="20"/>
        </w:rPr>
        <w:t xml:space="preserve"> koszty wynajmu pojazdu zastępczego w przypadku wypadku pojazdu, awarii lub kradzieży na okres co najmniej 7 dób.</w:t>
      </w:r>
    </w:p>
    <w:p w:rsidR="004B10E1" w:rsidRPr="002A6ED6" w:rsidRDefault="004B10E1" w:rsidP="004B10E1">
      <w:pPr>
        <w:tabs>
          <w:tab w:val="left" w:pos="426"/>
        </w:tabs>
        <w:jc w:val="both"/>
        <w:rPr>
          <w:rFonts w:ascii="Tahoma" w:hAnsi="Tahoma" w:cs="Tahoma"/>
          <w:b/>
          <w:sz w:val="20"/>
          <w:szCs w:val="20"/>
        </w:rPr>
      </w:pPr>
    </w:p>
    <w:p w:rsidR="004B10E1" w:rsidRPr="002A6ED6" w:rsidRDefault="004B10E1" w:rsidP="004B10E1">
      <w:pPr>
        <w:tabs>
          <w:tab w:val="left" w:pos="426"/>
        </w:tabs>
        <w:spacing w:before="120"/>
        <w:jc w:val="both"/>
        <w:rPr>
          <w:rFonts w:ascii="Tahoma" w:hAnsi="Tahoma" w:cs="Tahoma"/>
          <w:iCs/>
          <w:sz w:val="20"/>
          <w:szCs w:val="20"/>
        </w:rPr>
      </w:pPr>
      <w:r w:rsidRPr="002A6ED6">
        <w:rPr>
          <w:rFonts w:ascii="Tahoma" w:hAnsi="Tahoma" w:cs="Tahoma"/>
          <w:b/>
          <w:sz w:val="20"/>
          <w:szCs w:val="20"/>
        </w:rPr>
        <w:t>KLAUZULA H</w:t>
      </w:r>
      <w:r w:rsidRPr="002A6ED6">
        <w:rPr>
          <w:rFonts w:ascii="Tahoma" w:hAnsi="Tahoma" w:cs="Tahoma"/>
          <w:b/>
          <w:iCs/>
          <w:sz w:val="20"/>
          <w:szCs w:val="20"/>
        </w:rPr>
        <w:t>OLOWANIA BEZ LIMITU KILOMETRÓW</w:t>
      </w:r>
    </w:p>
    <w:p w:rsidR="004B10E1" w:rsidRPr="002A6ED6" w:rsidRDefault="004B10E1" w:rsidP="004B10E1">
      <w:pPr>
        <w:tabs>
          <w:tab w:val="left" w:pos="426"/>
        </w:tabs>
        <w:jc w:val="both"/>
        <w:rPr>
          <w:rFonts w:ascii="Tahoma" w:hAnsi="Tahoma" w:cs="Tahoma"/>
          <w:iCs/>
          <w:sz w:val="20"/>
          <w:szCs w:val="20"/>
        </w:rPr>
      </w:pPr>
      <w:r w:rsidRPr="002A6ED6">
        <w:rPr>
          <w:rFonts w:ascii="Tahoma" w:hAnsi="Tahoma" w:cs="Tahoma"/>
          <w:iCs/>
          <w:sz w:val="20"/>
          <w:szCs w:val="20"/>
        </w:rPr>
        <w:t xml:space="preserve">Ubezpieczyciel pokrywa w ramach ubezpieczenia </w:t>
      </w:r>
      <w:proofErr w:type="spellStart"/>
      <w:r w:rsidRPr="002A6ED6">
        <w:rPr>
          <w:rFonts w:ascii="Tahoma" w:hAnsi="Tahoma" w:cs="Tahoma"/>
          <w:iCs/>
          <w:sz w:val="20"/>
          <w:szCs w:val="20"/>
        </w:rPr>
        <w:t>assistance</w:t>
      </w:r>
      <w:proofErr w:type="spellEnd"/>
      <w:r w:rsidRPr="002A6ED6">
        <w:rPr>
          <w:rFonts w:ascii="Tahoma" w:hAnsi="Tahoma" w:cs="Tahoma"/>
          <w:iCs/>
          <w:sz w:val="20"/>
          <w:szCs w:val="20"/>
        </w:rPr>
        <w:t xml:space="preserve"> koszty holowania do miejsca wskazanego przez ubezpieczonego bez limitu kilometrów na terytorium RP.</w:t>
      </w:r>
    </w:p>
    <w:p w:rsidR="002D1A75" w:rsidRPr="002A6ED6" w:rsidRDefault="002D1A75" w:rsidP="002D1A75">
      <w:pPr>
        <w:autoSpaceDE w:val="0"/>
        <w:autoSpaceDN w:val="0"/>
        <w:adjustRightInd w:val="0"/>
        <w:jc w:val="both"/>
        <w:rPr>
          <w:rFonts w:ascii="Tahoma" w:hAnsi="Tahoma" w:cs="Tahoma"/>
          <w:iCs/>
          <w:sz w:val="20"/>
          <w:szCs w:val="20"/>
        </w:rPr>
      </w:pPr>
    </w:p>
    <w:p w:rsidR="005A7BCC" w:rsidRPr="002A6ED6" w:rsidRDefault="004B10E1" w:rsidP="002D1A75">
      <w:pPr>
        <w:tabs>
          <w:tab w:val="left" w:pos="426"/>
        </w:tabs>
        <w:jc w:val="both"/>
        <w:rPr>
          <w:rFonts w:ascii="Tahoma" w:hAnsi="Tahoma" w:cs="Tahoma"/>
          <w:b/>
          <w:iCs/>
          <w:sz w:val="20"/>
          <w:szCs w:val="20"/>
        </w:rPr>
      </w:pPr>
      <w:r w:rsidRPr="002A6ED6">
        <w:rPr>
          <w:rFonts w:ascii="Tahoma" w:hAnsi="Tahoma" w:cs="Tahoma"/>
          <w:b/>
          <w:iCs/>
          <w:sz w:val="20"/>
          <w:szCs w:val="20"/>
        </w:rPr>
        <w:t xml:space="preserve">KLAUZULA WYNAJMU </w:t>
      </w:r>
      <w:r w:rsidR="005A7BCC" w:rsidRPr="002A6ED6">
        <w:rPr>
          <w:rFonts w:ascii="Tahoma" w:hAnsi="Tahoma" w:cs="Tahoma"/>
          <w:b/>
          <w:iCs/>
          <w:sz w:val="20"/>
          <w:szCs w:val="20"/>
        </w:rPr>
        <w:t>POJAZD</w:t>
      </w:r>
      <w:r w:rsidRPr="002A6ED6">
        <w:rPr>
          <w:rFonts w:ascii="Tahoma" w:hAnsi="Tahoma" w:cs="Tahoma"/>
          <w:b/>
          <w:iCs/>
          <w:sz w:val="20"/>
          <w:szCs w:val="20"/>
        </w:rPr>
        <w:t>U</w:t>
      </w:r>
      <w:r w:rsidR="005A7BCC" w:rsidRPr="002A6ED6">
        <w:rPr>
          <w:rFonts w:ascii="Tahoma" w:hAnsi="Tahoma" w:cs="Tahoma"/>
          <w:b/>
          <w:iCs/>
          <w:sz w:val="20"/>
          <w:szCs w:val="20"/>
        </w:rPr>
        <w:t xml:space="preserve"> ZASTĘPCZ</w:t>
      </w:r>
      <w:r w:rsidRPr="002A6ED6">
        <w:rPr>
          <w:rFonts w:ascii="Tahoma" w:hAnsi="Tahoma" w:cs="Tahoma"/>
          <w:b/>
          <w:iCs/>
          <w:sz w:val="20"/>
          <w:szCs w:val="20"/>
        </w:rPr>
        <w:t>EGO</w:t>
      </w:r>
      <w:r w:rsidR="005A7BCC" w:rsidRPr="002A6ED6">
        <w:rPr>
          <w:rFonts w:ascii="Tahoma" w:hAnsi="Tahoma" w:cs="Tahoma"/>
          <w:b/>
          <w:iCs/>
          <w:sz w:val="20"/>
          <w:szCs w:val="20"/>
        </w:rPr>
        <w:t xml:space="preserve"> BEZ KONIECZNOŚCI </w:t>
      </w:r>
      <w:r w:rsidR="00454C2D" w:rsidRPr="002A6ED6">
        <w:rPr>
          <w:rFonts w:ascii="Tahoma" w:hAnsi="Tahoma" w:cs="Tahoma"/>
          <w:b/>
          <w:iCs/>
          <w:sz w:val="20"/>
          <w:szCs w:val="20"/>
        </w:rPr>
        <w:t xml:space="preserve">HOLOWANIA </w:t>
      </w:r>
    </w:p>
    <w:p w:rsidR="00454C2D" w:rsidRPr="002A6ED6" w:rsidRDefault="001F5154" w:rsidP="002D1A75">
      <w:pPr>
        <w:tabs>
          <w:tab w:val="left" w:pos="426"/>
        </w:tabs>
        <w:jc w:val="both"/>
        <w:rPr>
          <w:rFonts w:ascii="Tahoma" w:hAnsi="Tahoma" w:cs="Tahoma"/>
          <w:iCs/>
          <w:sz w:val="20"/>
          <w:szCs w:val="20"/>
        </w:rPr>
      </w:pPr>
      <w:r w:rsidRPr="002A6ED6">
        <w:rPr>
          <w:rFonts w:ascii="Tahoma" w:hAnsi="Tahoma" w:cs="Tahoma"/>
          <w:iCs/>
          <w:sz w:val="20"/>
          <w:szCs w:val="20"/>
        </w:rPr>
        <w:t xml:space="preserve">Ubezpieczyciel w ramach ubezpieczenia </w:t>
      </w:r>
      <w:proofErr w:type="spellStart"/>
      <w:r w:rsidRPr="002A6ED6">
        <w:rPr>
          <w:rFonts w:ascii="Tahoma" w:hAnsi="Tahoma" w:cs="Tahoma"/>
          <w:iCs/>
          <w:sz w:val="20"/>
          <w:szCs w:val="20"/>
        </w:rPr>
        <w:t>assistance</w:t>
      </w:r>
      <w:proofErr w:type="spellEnd"/>
      <w:r w:rsidRPr="002A6ED6">
        <w:rPr>
          <w:rFonts w:ascii="Tahoma" w:hAnsi="Tahoma" w:cs="Tahoma"/>
          <w:iCs/>
          <w:sz w:val="20"/>
          <w:szCs w:val="20"/>
        </w:rPr>
        <w:t xml:space="preserve"> </w:t>
      </w:r>
      <w:r w:rsidR="005A7BCC" w:rsidRPr="002A6ED6">
        <w:rPr>
          <w:rFonts w:ascii="Tahoma" w:hAnsi="Tahoma" w:cs="Tahoma"/>
          <w:iCs/>
          <w:sz w:val="20"/>
          <w:szCs w:val="20"/>
        </w:rPr>
        <w:t>nie będzie stosował wymogu konieczności holowania pojazdu jako koniecznego do  skorzystania z usługi wynajmu auta zastępczego.</w:t>
      </w:r>
    </w:p>
    <w:p w:rsidR="005A7BCC" w:rsidRPr="002A6ED6" w:rsidRDefault="005A7BCC" w:rsidP="002D1A75">
      <w:pPr>
        <w:tabs>
          <w:tab w:val="left" w:pos="426"/>
        </w:tabs>
        <w:jc w:val="both"/>
        <w:rPr>
          <w:rFonts w:ascii="Tahoma" w:hAnsi="Tahoma" w:cs="Tahoma"/>
          <w:iCs/>
          <w:sz w:val="20"/>
          <w:szCs w:val="20"/>
        </w:rPr>
      </w:pPr>
    </w:p>
    <w:p w:rsidR="002D1A75" w:rsidRPr="00614031" w:rsidRDefault="00614031" w:rsidP="002D1A75">
      <w:pPr>
        <w:tabs>
          <w:tab w:val="left" w:pos="426"/>
        </w:tabs>
        <w:spacing w:before="120"/>
        <w:jc w:val="both"/>
        <w:rPr>
          <w:rFonts w:ascii="Tahoma" w:hAnsi="Tahoma" w:cs="Tahoma"/>
          <w:b/>
          <w:sz w:val="20"/>
          <w:szCs w:val="20"/>
        </w:rPr>
      </w:pPr>
      <w:r w:rsidRPr="00614031">
        <w:rPr>
          <w:rFonts w:ascii="Tahoma" w:hAnsi="Tahoma" w:cs="Tahoma"/>
          <w:b/>
          <w:iCs/>
          <w:sz w:val="20"/>
          <w:szCs w:val="20"/>
        </w:rPr>
        <w:t xml:space="preserve">KLAUZULA WYNAJMU </w:t>
      </w:r>
      <w:r w:rsidR="002D1A75" w:rsidRPr="00614031">
        <w:rPr>
          <w:rFonts w:ascii="Tahoma" w:hAnsi="Tahoma" w:cs="Tahoma"/>
          <w:b/>
          <w:sz w:val="20"/>
          <w:szCs w:val="20"/>
        </w:rPr>
        <w:t>POJAZD</w:t>
      </w:r>
      <w:r w:rsidRPr="00614031">
        <w:rPr>
          <w:rFonts w:ascii="Tahoma" w:hAnsi="Tahoma" w:cs="Tahoma"/>
          <w:b/>
          <w:sz w:val="20"/>
          <w:szCs w:val="20"/>
        </w:rPr>
        <w:t>U</w:t>
      </w:r>
      <w:r w:rsidR="002D1A75" w:rsidRPr="00614031">
        <w:rPr>
          <w:rFonts w:ascii="Tahoma" w:hAnsi="Tahoma" w:cs="Tahoma"/>
          <w:b/>
          <w:sz w:val="20"/>
          <w:szCs w:val="20"/>
        </w:rPr>
        <w:t xml:space="preserve"> ZASTĘPCZ</w:t>
      </w:r>
      <w:r w:rsidRPr="00614031">
        <w:rPr>
          <w:rFonts w:ascii="Tahoma" w:hAnsi="Tahoma" w:cs="Tahoma"/>
          <w:b/>
          <w:sz w:val="20"/>
          <w:szCs w:val="20"/>
        </w:rPr>
        <w:t>EGO</w:t>
      </w:r>
      <w:r w:rsidR="002D1A75" w:rsidRPr="00614031">
        <w:rPr>
          <w:rFonts w:ascii="Tahoma" w:hAnsi="Tahoma" w:cs="Tahoma"/>
          <w:b/>
          <w:sz w:val="20"/>
          <w:szCs w:val="20"/>
        </w:rPr>
        <w:t xml:space="preserve"> PRZYSTOSOWAN</w:t>
      </w:r>
      <w:r w:rsidRPr="00614031">
        <w:rPr>
          <w:rFonts w:ascii="Tahoma" w:hAnsi="Tahoma" w:cs="Tahoma"/>
          <w:b/>
          <w:sz w:val="20"/>
          <w:szCs w:val="20"/>
        </w:rPr>
        <w:t>EGO</w:t>
      </w:r>
      <w:r w:rsidR="002D1A75" w:rsidRPr="00614031">
        <w:rPr>
          <w:rFonts w:ascii="Tahoma" w:hAnsi="Tahoma" w:cs="Tahoma"/>
          <w:b/>
          <w:sz w:val="20"/>
          <w:szCs w:val="20"/>
        </w:rPr>
        <w:t xml:space="preserve"> </w:t>
      </w:r>
      <w:r w:rsidR="008D0C8D" w:rsidRPr="00614031">
        <w:rPr>
          <w:rFonts w:ascii="Tahoma" w:hAnsi="Tahoma" w:cs="Tahoma"/>
          <w:b/>
          <w:sz w:val="20"/>
          <w:szCs w:val="20"/>
        </w:rPr>
        <w:t xml:space="preserve">DO PRZEWOZU </w:t>
      </w:r>
      <w:r w:rsidR="002D1A75" w:rsidRPr="00614031">
        <w:rPr>
          <w:rFonts w:ascii="Tahoma" w:hAnsi="Tahoma" w:cs="Tahoma"/>
          <w:b/>
          <w:sz w:val="20"/>
          <w:szCs w:val="20"/>
        </w:rPr>
        <w:t>OSÓB NIEPEŁNOSPRAWNYCH</w:t>
      </w:r>
    </w:p>
    <w:p w:rsidR="002D1A75" w:rsidRPr="00614031" w:rsidRDefault="002D1A75" w:rsidP="008D0C8D">
      <w:pPr>
        <w:tabs>
          <w:tab w:val="left" w:pos="426"/>
        </w:tabs>
        <w:jc w:val="both"/>
        <w:rPr>
          <w:rFonts w:ascii="Tahoma" w:hAnsi="Tahoma" w:cs="Tahoma"/>
          <w:sz w:val="20"/>
          <w:szCs w:val="20"/>
        </w:rPr>
      </w:pPr>
      <w:r w:rsidRPr="00614031">
        <w:rPr>
          <w:rFonts w:ascii="Tahoma" w:hAnsi="Tahoma" w:cs="Tahoma"/>
          <w:sz w:val="20"/>
          <w:szCs w:val="20"/>
        </w:rPr>
        <w:t>U</w:t>
      </w:r>
      <w:r w:rsidRPr="00614031">
        <w:rPr>
          <w:rFonts w:ascii="Tahoma" w:hAnsi="Tahoma" w:cs="Tahoma"/>
          <w:iCs/>
          <w:sz w:val="20"/>
          <w:szCs w:val="20"/>
        </w:rPr>
        <w:t xml:space="preserve">bezpieczyciel </w:t>
      </w:r>
      <w:r w:rsidR="008D0C8D" w:rsidRPr="00614031">
        <w:rPr>
          <w:rFonts w:ascii="Tahoma" w:hAnsi="Tahoma" w:cs="Tahoma"/>
          <w:iCs/>
          <w:sz w:val="20"/>
          <w:szCs w:val="20"/>
        </w:rPr>
        <w:t xml:space="preserve">w ramach ubezpieczenia </w:t>
      </w:r>
      <w:proofErr w:type="spellStart"/>
      <w:r w:rsidR="008D0C8D" w:rsidRPr="00614031">
        <w:rPr>
          <w:rFonts w:ascii="Tahoma" w:hAnsi="Tahoma" w:cs="Tahoma"/>
          <w:iCs/>
          <w:sz w:val="20"/>
          <w:szCs w:val="20"/>
        </w:rPr>
        <w:t>assistance</w:t>
      </w:r>
      <w:proofErr w:type="spellEnd"/>
      <w:r w:rsidR="008D0C8D" w:rsidRPr="00614031">
        <w:rPr>
          <w:rFonts w:ascii="Tahoma" w:hAnsi="Tahoma" w:cs="Tahoma"/>
          <w:iCs/>
          <w:sz w:val="20"/>
          <w:szCs w:val="20"/>
        </w:rPr>
        <w:t xml:space="preserve"> w razie wypadku, awarii lub kradzieży ubezpieczonego pojazdu przystosowanego do przewozu osób niepełnosprawnych </w:t>
      </w:r>
      <w:r w:rsidRPr="00614031">
        <w:rPr>
          <w:rFonts w:ascii="Tahoma" w:hAnsi="Tahoma" w:cs="Tahoma"/>
          <w:iCs/>
          <w:sz w:val="20"/>
          <w:szCs w:val="20"/>
        </w:rPr>
        <w:t>zorganizuje pojazd zastępczy przystoso</w:t>
      </w:r>
      <w:r w:rsidR="00732EC9" w:rsidRPr="00614031">
        <w:rPr>
          <w:rFonts w:ascii="Tahoma" w:hAnsi="Tahoma" w:cs="Tahoma"/>
          <w:iCs/>
          <w:sz w:val="20"/>
          <w:szCs w:val="20"/>
        </w:rPr>
        <w:t xml:space="preserve">wany </w:t>
      </w:r>
      <w:r w:rsidR="008D0C8D" w:rsidRPr="00614031">
        <w:rPr>
          <w:rFonts w:ascii="Tahoma" w:hAnsi="Tahoma" w:cs="Tahoma"/>
          <w:iCs/>
          <w:sz w:val="20"/>
          <w:szCs w:val="20"/>
        </w:rPr>
        <w:t>do przewozu</w:t>
      </w:r>
      <w:r w:rsidR="00732EC9" w:rsidRPr="00614031">
        <w:rPr>
          <w:rFonts w:ascii="Tahoma" w:hAnsi="Tahoma" w:cs="Tahoma"/>
          <w:iCs/>
          <w:sz w:val="20"/>
          <w:szCs w:val="20"/>
        </w:rPr>
        <w:t xml:space="preserve"> osób niepełnosprawnych</w:t>
      </w:r>
      <w:r w:rsidRPr="00614031">
        <w:rPr>
          <w:rFonts w:ascii="Tahoma" w:hAnsi="Tahoma" w:cs="Tahoma"/>
          <w:iCs/>
          <w:sz w:val="20"/>
          <w:szCs w:val="20"/>
        </w:rPr>
        <w:t xml:space="preserve"> i  pokryje koszty wynajmu takiego pojazdu </w:t>
      </w:r>
      <w:r w:rsidR="008D0C8D" w:rsidRPr="00614031">
        <w:rPr>
          <w:rFonts w:ascii="Tahoma" w:hAnsi="Tahoma" w:cs="Tahoma"/>
          <w:sz w:val="20"/>
          <w:szCs w:val="20"/>
        </w:rPr>
        <w:t>na okres minimum</w:t>
      </w:r>
      <w:r w:rsidR="001F5154" w:rsidRPr="00614031">
        <w:rPr>
          <w:rFonts w:ascii="Tahoma" w:hAnsi="Tahoma" w:cs="Tahoma"/>
          <w:sz w:val="20"/>
          <w:szCs w:val="20"/>
        </w:rPr>
        <w:t xml:space="preserve"> 5</w:t>
      </w:r>
      <w:r w:rsidR="008D0C8D" w:rsidRPr="00614031">
        <w:rPr>
          <w:rFonts w:ascii="Tahoma" w:hAnsi="Tahoma" w:cs="Tahoma"/>
          <w:sz w:val="20"/>
          <w:szCs w:val="20"/>
        </w:rPr>
        <w:t xml:space="preserve"> dób lub też zwróci</w:t>
      </w:r>
      <w:r w:rsidR="001F5154" w:rsidRPr="00614031">
        <w:rPr>
          <w:rFonts w:ascii="Tahoma" w:hAnsi="Tahoma" w:cs="Tahoma"/>
          <w:sz w:val="20"/>
          <w:szCs w:val="20"/>
        </w:rPr>
        <w:t xml:space="preserve"> takie koszty w przypadku wynajmu takiego pojazdu bezpośrednio przez ubezpieczonego</w:t>
      </w:r>
      <w:r w:rsidR="008D0C8D" w:rsidRPr="00614031">
        <w:rPr>
          <w:rFonts w:ascii="Tahoma" w:hAnsi="Tahoma" w:cs="Tahoma"/>
          <w:sz w:val="20"/>
          <w:szCs w:val="20"/>
        </w:rPr>
        <w:t xml:space="preserve">. </w:t>
      </w:r>
    </w:p>
    <w:p w:rsidR="00B4270E" w:rsidRPr="00614031" w:rsidRDefault="00B4270E" w:rsidP="002D1A75">
      <w:pPr>
        <w:tabs>
          <w:tab w:val="left" w:pos="426"/>
        </w:tabs>
        <w:spacing w:before="120"/>
        <w:jc w:val="both"/>
        <w:rPr>
          <w:rFonts w:ascii="Tahoma" w:hAnsi="Tahoma" w:cs="Tahoma"/>
          <w:b/>
          <w:color w:val="FF0000"/>
          <w:sz w:val="20"/>
          <w:szCs w:val="20"/>
        </w:rPr>
      </w:pPr>
    </w:p>
    <w:p w:rsidR="00B4270E" w:rsidRPr="00614031" w:rsidRDefault="00B4270E" w:rsidP="00B4270E">
      <w:pPr>
        <w:pStyle w:val="LucaCash"/>
        <w:tabs>
          <w:tab w:val="left" w:pos="426"/>
        </w:tabs>
        <w:spacing w:line="240" w:lineRule="auto"/>
        <w:jc w:val="both"/>
        <w:rPr>
          <w:rFonts w:ascii="Tahoma" w:hAnsi="Tahoma" w:cs="Tahoma"/>
          <w:b/>
          <w:sz w:val="20"/>
          <w:szCs w:val="20"/>
        </w:rPr>
      </w:pPr>
      <w:r w:rsidRPr="00614031">
        <w:rPr>
          <w:rFonts w:ascii="Tahoma" w:hAnsi="Tahoma" w:cs="Tahoma"/>
          <w:b/>
          <w:sz w:val="20"/>
          <w:szCs w:val="20"/>
        </w:rPr>
        <w:t>ASSISTANCE DLA AUTOBUSU</w:t>
      </w:r>
    </w:p>
    <w:p w:rsidR="00B4270E" w:rsidRPr="00614031" w:rsidRDefault="00B4270E" w:rsidP="00B4270E">
      <w:pPr>
        <w:pStyle w:val="LucaCash"/>
        <w:tabs>
          <w:tab w:val="left" w:pos="426"/>
        </w:tabs>
        <w:spacing w:line="240" w:lineRule="auto"/>
        <w:jc w:val="both"/>
        <w:rPr>
          <w:rFonts w:ascii="Tahoma" w:hAnsi="Tahoma" w:cs="Tahoma"/>
          <w:iCs/>
          <w:sz w:val="20"/>
          <w:szCs w:val="20"/>
        </w:rPr>
      </w:pPr>
      <w:r w:rsidRPr="00614031">
        <w:rPr>
          <w:rFonts w:ascii="Tahoma" w:hAnsi="Tahoma" w:cs="Tahoma"/>
          <w:sz w:val="20"/>
          <w:szCs w:val="20"/>
        </w:rPr>
        <w:t>U</w:t>
      </w:r>
      <w:r w:rsidRPr="00614031">
        <w:rPr>
          <w:rFonts w:ascii="Tahoma" w:hAnsi="Tahoma" w:cs="Tahoma"/>
          <w:iCs/>
          <w:sz w:val="20"/>
          <w:szCs w:val="20"/>
        </w:rPr>
        <w:t>bezpieczyciel przyjmie do ubezpieczenia</w:t>
      </w:r>
      <w:r w:rsidRPr="00614031">
        <w:rPr>
          <w:rFonts w:ascii="Tahoma" w:hAnsi="Tahoma" w:cs="Tahoma"/>
          <w:sz w:val="20"/>
          <w:szCs w:val="20"/>
        </w:rPr>
        <w:t xml:space="preserve"> </w:t>
      </w:r>
      <w:proofErr w:type="spellStart"/>
      <w:r w:rsidRPr="00614031">
        <w:rPr>
          <w:rFonts w:ascii="Tahoma" w:hAnsi="Tahoma" w:cs="Tahoma"/>
          <w:sz w:val="20"/>
          <w:szCs w:val="20"/>
        </w:rPr>
        <w:t>assistance</w:t>
      </w:r>
      <w:proofErr w:type="spellEnd"/>
      <w:r w:rsidRPr="00614031">
        <w:rPr>
          <w:rFonts w:ascii="Tahoma" w:hAnsi="Tahoma" w:cs="Tahoma"/>
          <w:sz w:val="20"/>
          <w:szCs w:val="20"/>
        </w:rPr>
        <w:t xml:space="preserve"> autobus</w:t>
      </w:r>
      <w:r w:rsidR="008D0C8D" w:rsidRPr="00614031">
        <w:rPr>
          <w:rFonts w:ascii="Tahoma" w:hAnsi="Tahoma" w:cs="Tahoma"/>
          <w:sz w:val="20"/>
          <w:szCs w:val="20"/>
        </w:rPr>
        <w:t xml:space="preserve"> z liczbą miejsc do 18 osób</w:t>
      </w:r>
      <w:r w:rsidRPr="00614031">
        <w:rPr>
          <w:rFonts w:ascii="Tahoma" w:hAnsi="Tahoma" w:cs="Tahoma"/>
          <w:sz w:val="20"/>
          <w:szCs w:val="20"/>
        </w:rPr>
        <w:t>. Zakres ochrony – minimum:</w:t>
      </w:r>
    </w:p>
    <w:p w:rsidR="00B4270E" w:rsidRPr="00614031" w:rsidRDefault="00B4270E" w:rsidP="000654D9">
      <w:pPr>
        <w:pStyle w:val="Tekstpodstawowywcity2"/>
        <w:numPr>
          <w:ilvl w:val="0"/>
          <w:numId w:val="63"/>
        </w:numPr>
        <w:tabs>
          <w:tab w:val="num" w:pos="360"/>
        </w:tabs>
        <w:jc w:val="both"/>
        <w:rPr>
          <w:rFonts w:ascii="Tahoma" w:hAnsi="Tahoma" w:cs="Tahoma"/>
          <w:b w:val="0"/>
          <w:iCs/>
          <w:sz w:val="20"/>
        </w:rPr>
      </w:pPr>
      <w:r w:rsidRPr="00614031">
        <w:rPr>
          <w:rFonts w:ascii="Tahoma" w:hAnsi="Tahoma" w:cs="Tahoma"/>
          <w:b w:val="0"/>
          <w:sz w:val="20"/>
        </w:rPr>
        <w:t>zorganizowanie pomocy i pokrycie kosztów naprawy pojazdu na miejscu zdarzenia w przypadku unieruchomienia pojazdu na skutek wypadku, awarii (niezależnie od odległości od miejsca zamieszkania</w:t>
      </w:r>
      <w:r w:rsidR="00F255C1" w:rsidRPr="00614031">
        <w:rPr>
          <w:rFonts w:ascii="Tahoma" w:hAnsi="Tahoma" w:cs="Tahoma"/>
          <w:b w:val="0"/>
          <w:sz w:val="20"/>
        </w:rPr>
        <w:t xml:space="preserve"> / siedziby użytkownika pojazdu</w:t>
      </w:r>
      <w:r w:rsidRPr="00614031">
        <w:rPr>
          <w:rFonts w:ascii="Tahoma" w:hAnsi="Tahoma" w:cs="Tahoma"/>
          <w:b w:val="0"/>
          <w:sz w:val="20"/>
        </w:rPr>
        <w:t>), kradzieży części pojazdu lub jego wyposażenia, użycia niewłaściwego paliwa (bez kosztu zakupu części),</w:t>
      </w:r>
    </w:p>
    <w:p w:rsidR="00F255C1" w:rsidRPr="00614031" w:rsidRDefault="00F255C1" w:rsidP="000654D9">
      <w:pPr>
        <w:numPr>
          <w:ilvl w:val="0"/>
          <w:numId w:val="63"/>
        </w:numPr>
        <w:rPr>
          <w:rFonts w:ascii="Tahoma" w:hAnsi="Tahoma" w:cs="Tahoma"/>
          <w:sz w:val="20"/>
          <w:szCs w:val="20"/>
        </w:rPr>
      </w:pPr>
      <w:r w:rsidRPr="00614031">
        <w:rPr>
          <w:rFonts w:ascii="Tahoma" w:hAnsi="Tahoma" w:cs="Tahoma"/>
          <w:sz w:val="20"/>
          <w:szCs w:val="20"/>
        </w:rPr>
        <w:t xml:space="preserve">zorganizowanie i pokrycie kosztów holowania / transportu w przypadkach wymienionych powyżej (niezależnie od odległości zdarzenia od miejsca zamieszkania / siedziby użytkownika pojazdu), jeżeli pojazd nie nadaje się do naprawy na miejscu zdarzenia, do warsztatu naprawczego lub do </w:t>
      </w:r>
      <w:r w:rsidRPr="00614031">
        <w:rPr>
          <w:rFonts w:ascii="Tahoma" w:hAnsi="Tahoma" w:cs="Tahoma"/>
          <w:sz w:val="20"/>
          <w:szCs w:val="20"/>
        </w:rPr>
        <w:lastRenderedPageBreak/>
        <w:t>siedziby ubezpieczonego bądź do innego miejsca wskazanego przez ubezpieczonego (minimalny limit - 300 km),</w:t>
      </w:r>
    </w:p>
    <w:p w:rsidR="00F255C1" w:rsidRPr="00614031" w:rsidRDefault="00F255C1" w:rsidP="000654D9">
      <w:pPr>
        <w:pStyle w:val="Tekstpodstawowywcity2"/>
        <w:numPr>
          <w:ilvl w:val="0"/>
          <w:numId w:val="63"/>
        </w:numPr>
        <w:jc w:val="both"/>
        <w:rPr>
          <w:rFonts w:ascii="Tahoma" w:hAnsi="Tahoma" w:cs="Tahoma"/>
          <w:b w:val="0"/>
          <w:iCs/>
          <w:sz w:val="20"/>
        </w:rPr>
      </w:pPr>
      <w:r w:rsidRPr="00614031">
        <w:rPr>
          <w:rFonts w:ascii="Tahoma" w:hAnsi="Tahoma" w:cs="Tahoma"/>
          <w:b w:val="0"/>
          <w:iCs/>
          <w:sz w:val="20"/>
        </w:rPr>
        <w:t>pokrycie kosztów parkingu (w przypadku powstania wymienionych powyżej zdarzeń poza godzinami pracy warsztatu) do czasu możliwości odholowania do warsztatu – przez okres minimum 3 dób,</w:t>
      </w:r>
    </w:p>
    <w:p w:rsidR="00B4270E" w:rsidRPr="00614031" w:rsidRDefault="00F255C1" w:rsidP="000654D9">
      <w:pPr>
        <w:pStyle w:val="Tekstpodstawowywcity2"/>
        <w:numPr>
          <w:ilvl w:val="0"/>
          <w:numId w:val="63"/>
        </w:numPr>
        <w:jc w:val="both"/>
        <w:rPr>
          <w:rFonts w:ascii="Tahoma" w:hAnsi="Tahoma" w:cs="Tahoma"/>
          <w:b w:val="0"/>
          <w:iCs/>
          <w:sz w:val="20"/>
        </w:rPr>
      </w:pPr>
      <w:r w:rsidRPr="00614031">
        <w:rPr>
          <w:rFonts w:ascii="Tahoma" w:hAnsi="Tahoma" w:cs="Tahoma"/>
          <w:b w:val="0"/>
          <w:sz w:val="20"/>
        </w:rPr>
        <w:t xml:space="preserve">zorganizowanie i pokrycie, </w:t>
      </w:r>
      <w:r w:rsidRPr="00614031">
        <w:rPr>
          <w:rFonts w:ascii="Tahoma" w:hAnsi="Tahoma" w:cs="Tahoma"/>
          <w:b w:val="0"/>
          <w:iCs/>
          <w:sz w:val="20"/>
        </w:rPr>
        <w:t>w przypadku powstania wymienionych powyżej zdarzeń,</w:t>
      </w:r>
      <w:r w:rsidRPr="00614031">
        <w:rPr>
          <w:rFonts w:ascii="Tahoma" w:hAnsi="Tahoma" w:cs="Tahoma"/>
          <w:b w:val="0"/>
          <w:sz w:val="20"/>
        </w:rPr>
        <w:t xml:space="preserve"> kosztów zakwaterowania (na okres minimum 2 dób), kosztów powrotu do siedziby ubezpieczonego bądź pokrycia kosztów kontynuowania podróży</w:t>
      </w:r>
      <w:r w:rsidRPr="00614031">
        <w:rPr>
          <w:rFonts w:ascii="Tahoma" w:hAnsi="Tahoma" w:cs="Tahoma"/>
          <w:b w:val="0"/>
          <w:iCs/>
          <w:sz w:val="20"/>
        </w:rPr>
        <w:t>.</w:t>
      </w:r>
    </w:p>
    <w:p w:rsidR="007547FA" w:rsidRPr="00214E68" w:rsidRDefault="007547FA" w:rsidP="002D1A75">
      <w:pPr>
        <w:pStyle w:val="LucaCash"/>
        <w:tabs>
          <w:tab w:val="left" w:pos="426"/>
        </w:tabs>
        <w:spacing w:before="120" w:line="240" w:lineRule="auto"/>
        <w:jc w:val="both"/>
        <w:rPr>
          <w:rFonts w:ascii="Tahoma" w:hAnsi="Tahoma" w:cs="Tahoma"/>
          <w:b/>
          <w:sz w:val="20"/>
          <w:szCs w:val="20"/>
        </w:rPr>
      </w:pPr>
    </w:p>
    <w:p w:rsidR="00BC0CCA" w:rsidRPr="008D0C8D" w:rsidRDefault="00BC0CCA" w:rsidP="002D1A75">
      <w:pPr>
        <w:tabs>
          <w:tab w:val="left" w:pos="426"/>
        </w:tabs>
        <w:jc w:val="both"/>
        <w:rPr>
          <w:rFonts w:ascii="Tahoma" w:hAnsi="Tahoma" w:cs="Tahoma"/>
          <w:sz w:val="20"/>
          <w:szCs w:val="20"/>
          <w:highlight w:val="cyan"/>
        </w:rPr>
      </w:pPr>
    </w:p>
    <w:p w:rsidR="00BC0CCA" w:rsidRDefault="00BC0CCA" w:rsidP="002D1A75">
      <w:pPr>
        <w:tabs>
          <w:tab w:val="left" w:pos="426"/>
        </w:tabs>
        <w:jc w:val="both"/>
        <w:rPr>
          <w:rFonts w:ascii="Tahoma" w:hAnsi="Tahoma" w:cs="Tahoma"/>
          <w:color w:val="FF0000"/>
          <w:sz w:val="20"/>
          <w:szCs w:val="20"/>
          <w:highlight w:val="green"/>
        </w:rPr>
      </w:pPr>
    </w:p>
    <w:p w:rsidR="002D1A75" w:rsidRDefault="002D1A75" w:rsidP="002D1A75">
      <w:pPr>
        <w:pStyle w:val="Tekstpodstawowywcity2"/>
        <w:ind w:left="0"/>
        <w:rPr>
          <w:rFonts w:ascii="Tahoma" w:hAnsi="Tahoma" w:cs="Tahoma"/>
          <w:b w:val="0"/>
          <w:bCs/>
          <w:color w:val="FF0000"/>
          <w:sz w:val="20"/>
          <w:highlight w:val="cyan"/>
        </w:rPr>
      </w:pPr>
    </w:p>
    <w:p w:rsidR="00B4270E" w:rsidRPr="0048507A" w:rsidRDefault="00B4270E" w:rsidP="002D1A75">
      <w:pPr>
        <w:pStyle w:val="Tekstpodstawowywcity2"/>
        <w:ind w:left="0"/>
        <w:rPr>
          <w:rFonts w:ascii="Tahoma" w:hAnsi="Tahoma" w:cs="Tahoma"/>
          <w:b w:val="0"/>
          <w:bCs/>
          <w:color w:val="FF0000"/>
          <w:sz w:val="20"/>
          <w:highlight w:val="cyan"/>
        </w:rPr>
      </w:pPr>
    </w:p>
    <w:p w:rsidR="002D1A75" w:rsidRPr="00B4270E" w:rsidRDefault="002D1A75" w:rsidP="002D1A75">
      <w:pPr>
        <w:jc w:val="both"/>
        <w:rPr>
          <w:rFonts w:ascii="Tahoma" w:hAnsi="Tahoma" w:cs="Tahoma"/>
          <w:b/>
          <w:sz w:val="20"/>
          <w:szCs w:val="20"/>
        </w:rPr>
      </w:pPr>
      <w:r w:rsidRPr="00B4270E">
        <w:rPr>
          <w:rFonts w:ascii="Tahoma" w:hAnsi="Tahoma" w:cs="Tahoma"/>
          <w:b/>
          <w:sz w:val="20"/>
          <w:szCs w:val="20"/>
        </w:rPr>
        <w:t>III. DODATKOWE ŚWIADCZENIA OCZEKIWANE PRZEZ ZAMAWIAJĄCEGO</w:t>
      </w:r>
    </w:p>
    <w:p w:rsidR="002D1A75" w:rsidRPr="00B4270E" w:rsidRDefault="002D1A75" w:rsidP="002D1A75">
      <w:pPr>
        <w:jc w:val="both"/>
        <w:rPr>
          <w:rFonts w:ascii="Tahoma" w:hAnsi="Tahoma" w:cs="Tahoma"/>
          <w:b/>
          <w:sz w:val="20"/>
          <w:szCs w:val="20"/>
          <w:u w:val="single"/>
        </w:rPr>
      </w:pPr>
      <w:r w:rsidRPr="00B4270E">
        <w:rPr>
          <w:rFonts w:ascii="Tahoma" w:hAnsi="Tahoma" w:cs="Tahoma"/>
          <w:b/>
          <w:sz w:val="20"/>
          <w:szCs w:val="20"/>
          <w:u w:val="single"/>
        </w:rPr>
        <w:t xml:space="preserve">Dotyczy I części zamówienia </w:t>
      </w:r>
    </w:p>
    <w:p w:rsidR="002D1A75" w:rsidRPr="00B4270E" w:rsidRDefault="002D1A75" w:rsidP="002D1A75">
      <w:pPr>
        <w:jc w:val="both"/>
        <w:rPr>
          <w:rFonts w:ascii="Tahoma" w:hAnsi="Tahoma" w:cs="Tahoma"/>
          <w:b/>
          <w:bCs/>
          <w:sz w:val="20"/>
          <w:szCs w:val="20"/>
        </w:rPr>
      </w:pPr>
      <w:r w:rsidRPr="00B4270E">
        <w:rPr>
          <w:rFonts w:ascii="Tahoma" w:hAnsi="Tahoma" w:cs="Tahoma"/>
          <w:sz w:val="20"/>
          <w:szCs w:val="20"/>
        </w:rPr>
        <w:t xml:space="preserve">Zamawiający przyzna dodatkowe punkty zgodnie z kryterium oceny ofert określonym w niniejszej SIWZ w przypadku przyznania zamawiającemu środków z funduszu prewencyjnego z przeznaczeniem na finansowanie działalności zapobiegawczej (czynności zapobiegania powstawaniu albo zmniejszeniu skutków wypadków ubezpieczeniowych) w wysokości </w:t>
      </w:r>
      <w:r w:rsidRPr="00B4270E">
        <w:rPr>
          <w:rFonts w:ascii="Tahoma" w:hAnsi="Tahoma" w:cs="Tahoma"/>
          <w:b/>
          <w:sz w:val="20"/>
          <w:szCs w:val="20"/>
        </w:rPr>
        <w:t>10% płaconych składek z umów ubezpieczenia zawartych w wyniku niniejszego postępowania (jednorazowo lub w równych rocznych pulach)</w:t>
      </w:r>
      <w:r w:rsidRPr="00B4270E">
        <w:rPr>
          <w:rFonts w:ascii="Tahoma" w:hAnsi="Tahoma" w:cs="Tahoma"/>
          <w:b/>
          <w:bCs/>
          <w:sz w:val="20"/>
          <w:szCs w:val="20"/>
        </w:rPr>
        <w:t>.</w:t>
      </w:r>
    </w:p>
    <w:p w:rsidR="002D1A75" w:rsidRPr="00B4270E" w:rsidRDefault="002D1A75" w:rsidP="002D1A75">
      <w:pPr>
        <w:jc w:val="both"/>
        <w:rPr>
          <w:rFonts w:ascii="Tahoma" w:hAnsi="Tahoma" w:cs="Tahoma"/>
          <w:sz w:val="20"/>
          <w:szCs w:val="20"/>
        </w:rPr>
      </w:pPr>
      <w:r w:rsidRPr="00B4270E">
        <w:rPr>
          <w:rFonts w:ascii="Tahoma" w:hAnsi="Tahoma" w:cs="Tahoma"/>
          <w:sz w:val="20"/>
          <w:szCs w:val="20"/>
        </w:rPr>
        <w:t>Przyznanie środków nastąpi wg procedur obowiązujących u wykonawcy, przy założeniu, iż</w:t>
      </w:r>
      <w:r w:rsidRPr="00B4270E">
        <w:rPr>
          <w:rFonts w:ascii="Tahoma" w:hAnsi="Tahoma" w:cs="Tahoma"/>
          <w:bCs/>
          <w:sz w:val="20"/>
          <w:szCs w:val="20"/>
        </w:rPr>
        <w:t xml:space="preserve"> wykonawca przekaże środki pieniężne zamawiającemu na uzgodniony cel, a Zamawiający po wykorzystaniu tych środków dokona stosownego rozliczenia. Przekazanie środków i rozliczenie następować będzie w uzgodnionych terminach umożliwiających zamawiającemu swobodną realizację wynikających z otrzymanego funduszu zobowiązań.</w:t>
      </w:r>
    </w:p>
    <w:p w:rsidR="002D1A75" w:rsidRPr="00B4270E" w:rsidRDefault="002D1A75" w:rsidP="002D1A75">
      <w:pPr>
        <w:tabs>
          <w:tab w:val="left" w:pos="567"/>
          <w:tab w:val="left" w:pos="2127"/>
        </w:tabs>
        <w:jc w:val="both"/>
        <w:rPr>
          <w:rFonts w:ascii="Tahoma" w:hAnsi="Tahoma" w:cs="Tahoma"/>
          <w:bCs/>
          <w:sz w:val="20"/>
          <w:szCs w:val="20"/>
        </w:rPr>
      </w:pPr>
    </w:p>
    <w:p w:rsidR="002D1A75" w:rsidRPr="0048507A" w:rsidRDefault="002D1A75" w:rsidP="002D1A75">
      <w:pPr>
        <w:tabs>
          <w:tab w:val="left" w:pos="567"/>
          <w:tab w:val="left" w:pos="2127"/>
        </w:tabs>
        <w:jc w:val="both"/>
        <w:rPr>
          <w:rFonts w:ascii="Tahoma" w:hAnsi="Tahoma" w:cs="Tahoma"/>
          <w:bCs/>
          <w:sz w:val="20"/>
          <w:szCs w:val="20"/>
        </w:rPr>
      </w:pPr>
    </w:p>
    <w:p w:rsidR="002D1A75" w:rsidRPr="0048507A" w:rsidRDefault="002D1A75" w:rsidP="002D1A75">
      <w:pPr>
        <w:tabs>
          <w:tab w:val="left" w:pos="567"/>
          <w:tab w:val="left" w:pos="2127"/>
        </w:tabs>
        <w:jc w:val="both"/>
        <w:rPr>
          <w:rFonts w:ascii="Tahoma" w:hAnsi="Tahoma" w:cs="Tahoma"/>
          <w:bCs/>
          <w:sz w:val="20"/>
          <w:szCs w:val="20"/>
        </w:rPr>
      </w:pPr>
    </w:p>
    <w:p w:rsidR="002D1A75" w:rsidRPr="0048507A" w:rsidRDefault="002D1A75" w:rsidP="002D1A75">
      <w:pPr>
        <w:tabs>
          <w:tab w:val="left" w:pos="567"/>
          <w:tab w:val="left" w:pos="2127"/>
        </w:tabs>
        <w:jc w:val="both"/>
        <w:rPr>
          <w:rFonts w:ascii="Tahoma" w:hAnsi="Tahoma" w:cs="Tahoma"/>
          <w:bCs/>
          <w:sz w:val="20"/>
          <w:szCs w:val="20"/>
        </w:rPr>
      </w:pPr>
    </w:p>
    <w:p w:rsidR="002D1A75" w:rsidRPr="0048507A" w:rsidRDefault="002D1A75" w:rsidP="002D1A75">
      <w:pPr>
        <w:tabs>
          <w:tab w:val="left" w:pos="567"/>
          <w:tab w:val="left" w:pos="2127"/>
        </w:tabs>
        <w:jc w:val="both"/>
        <w:rPr>
          <w:rFonts w:ascii="Tahoma" w:hAnsi="Tahoma" w:cs="Tahoma"/>
          <w:bCs/>
          <w:sz w:val="20"/>
          <w:szCs w:val="20"/>
        </w:rPr>
      </w:pPr>
    </w:p>
    <w:p w:rsidR="002D1A75" w:rsidRDefault="002D1A75" w:rsidP="002D1A75">
      <w:pPr>
        <w:tabs>
          <w:tab w:val="left" w:pos="567"/>
          <w:tab w:val="left" w:pos="2127"/>
        </w:tabs>
        <w:jc w:val="both"/>
        <w:rPr>
          <w:rFonts w:ascii="Tahoma" w:hAnsi="Tahoma" w:cs="Tahoma"/>
          <w:bCs/>
          <w:sz w:val="20"/>
          <w:szCs w:val="20"/>
        </w:rPr>
      </w:pPr>
    </w:p>
    <w:p w:rsidR="00B4270E" w:rsidRDefault="00B4270E" w:rsidP="002D1A75">
      <w:pPr>
        <w:tabs>
          <w:tab w:val="left" w:pos="567"/>
          <w:tab w:val="left" w:pos="2127"/>
        </w:tabs>
        <w:jc w:val="both"/>
        <w:rPr>
          <w:rFonts w:ascii="Tahoma" w:hAnsi="Tahoma" w:cs="Tahoma"/>
          <w:bCs/>
          <w:sz w:val="20"/>
          <w:szCs w:val="20"/>
        </w:rPr>
      </w:pPr>
    </w:p>
    <w:p w:rsidR="00B4270E" w:rsidRDefault="00B4270E" w:rsidP="002D1A75">
      <w:pPr>
        <w:tabs>
          <w:tab w:val="left" w:pos="567"/>
          <w:tab w:val="left" w:pos="2127"/>
        </w:tabs>
        <w:jc w:val="both"/>
        <w:rPr>
          <w:rFonts w:ascii="Tahoma" w:hAnsi="Tahoma" w:cs="Tahoma"/>
          <w:bCs/>
          <w:sz w:val="20"/>
          <w:szCs w:val="20"/>
        </w:rPr>
      </w:pPr>
    </w:p>
    <w:p w:rsidR="00B4270E" w:rsidRDefault="00B4270E" w:rsidP="002D1A75">
      <w:pPr>
        <w:tabs>
          <w:tab w:val="left" w:pos="567"/>
          <w:tab w:val="left" w:pos="2127"/>
        </w:tabs>
        <w:jc w:val="both"/>
        <w:rPr>
          <w:rFonts w:ascii="Tahoma" w:hAnsi="Tahoma" w:cs="Tahoma"/>
          <w:bCs/>
          <w:sz w:val="20"/>
          <w:szCs w:val="20"/>
        </w:rPr>
      </w:pPr>
    </w:p>
    <w:p w:rsidR="00B4270E" w:rsidRDefault="00B4270E" w:rsidP="002D1A75">
      <w:pPr>
        <w:tabs>
          <w:tab w:val="left" w:pos="567"/>
          <w:tab w:val="left" w:pos="2127"/>
        </w:tabs>
        <w:jc w:val="both"/>
        <w:rPr>
          <w:rFonts w:ascii="Tahoma" w:hAnsi="Tahoma" w:cs="Tahoma"/>
          <w:bCs/>
          <w:sz w:val="20"/>
          <w:szCs w:val="20"/>
        </w:rPr>
      </w:pPr>
    </w:p>
    <w:p w:rsidR="00B4270E" w:rsidRDefault="00B4270E" w:rsidP="002D1A75">
      <w:pPr>
        <w:tabs>
          <w:tab w:val="left" w:pos="567"/>
          <w:tab w:val="left" w:pos="2127"/>
        </w:tabs>
        <w:jc w:val="both"/>
        <w:rPr>
          <w:rFonts w:ascii="Tahoma" w:hAnsi="Tahoma" w:cs="Tahoma"/>
          <w:bCs/>
          <w:sz w:val="20"/>
          <w:szCs w:val="20"/>
        </w:rPr>
      </w:pPr>
    </w:p>
    <w:p w:rsidR="00B4270E" w:rsidRDefault="00B4270E" w:rsidP="002D1A75">
      <w:pPr>
        <w:tabs>
          <w:tab w:val="left" w:pos="567"/>
          <w:tab w:val="left" w:pos="2127"/>
        </w:tabs>
        <w:jc w:val="both"/>
        <w:rPr>
          <w:rFonts w:ascii="Tahoma" w:hAnsi="Tahoma" w:cs="Tahoma"/>
          <w:bCs/>
          <w:sz w:val="20"/>
          <w:szCs w:val="20"/>
        </w:rPr>
      </w:pPr>
    </w:p>
    <w:p w:rsidR="00B4270E" w:rsidRDefault="00B4270E" w:rsidP="002D1A75">
      <w:pPr>
        <w:tabs>
          <w:tab w:val="left" w:pos="567"/>
          <w:tab w:val="left" w:pos="2127"/>
        </w:tabs>
        <w:jc w:val="both"/>
        <w:rPr>
          <w:rFonts w:ascii="Tahoma" w:hAnsi="Tahoma" w:cs="Tahoma"/>
          <w:bCs/>
          <w:sz w:val="20"/>
          <w:szCs w:val="20"/>
        </w:rPr>
      </w:pPr>
    </w:p>
    <w:p w:rsidR="00B4270E" w:rsidRDefault="00B4270E" w:rsidP="002D1A75">
      <w:pPr>
        <w:tabs>
          <w:tab w:val="left" w:pos="567"/>
          <w:tab w:val="left" w:pos="2127"/>
        </w:tabs>
        <w:jc w:val="both"/>
        <w:rPr>
          <w:rFonts w:ascii="Tahoma" w:hAnsi="Tahoma" w:cs="Tahoma"/>
          <w:bCs/>
          <w:sz w:val="20"/>
          <w:szCs w:val="20"/>
        </w:rPr>
      </w:pPr>
    </w:p>
    <w:p w:rsidR="003A7554" w:rsidRDefault="003A7554" w:rsidP="002D1A75">
      <w:pPr>
        <w:tabs>
          <w:tab w:val="left" w:pos="567"/>
          <w:tab w:val="left" w:pos="2127"/>
        </w:tabs>
        <w:jc w:val="both"/>
        <w:rPr>
          <w:rFonts w:ascii="Tahoma" w:hAnsi="Tahoma" w:cs="Tahoma"/>
          <w:bCs/>
          <w:sz w:val="20"/>
          <w:szCs w:val="20"/>
        </w:rPr>
      </w:pPr>
    </w:p>
    <w:sectPr w:rsidR="003A7554" w:rsidSect="002D1A75">
      <w:footerReference w:type="even" r:id="rId8"/>
      <w:footerReference w:type="default" r:id="rId9"/>
      <w:headerReference w:type="first" r:id="rId10"/>
      <w:footerReference w:type="first" r:id="rId11"/>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41641" w:rsidRDefault="00F41641">
      <w:r>
        <w:separator/>
      </w:r>
    </w:p>
  </w:endnote>
  <w:endnote w:type="continuationSeparator" w:id="0">
    <w:p w:rsidR="00F41641" w:rsidRDefault="00F416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EE"/>
    <w:family w:val="roman"/>
    <w:pitch w:val="variable"/>
    <w:sig w:usb0="00000287" w:usb1="00000000" w:usb2="00000000" w:usb3="00000000" w:csb0="0000009F" w:csb1="00000000"/>
  </w:font>
  <w:font w:name="News Gothic CE">
    <w:altName w:val="Arial"/>
    <w:panose1 w:val="00000000000000000000"/>
    <w:charset w:val="00"/>
    <w:family w:val="swiss"/>
    <w:notTrueType/>
    <w:pitch w:val="default"/>
    <w:sig w:usb0="00000001" w:usb1="00000000" w:usb2="00000000" w:usb3="00000000" w:csb0="00000003" w:csb1="00000000"/>
  </w:font>
  <w:font w:name="Calibri">
    <w:panose1 w:val="020F0502020204030204"/>
    <w:charset w:val="EE"/>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FolioPL-Medium">
    <w:altName w:val="Arial Unicode MS"/>
    <w:panose1 w:val="00000000000000000000"/>
    <w:charset w:val="80"/>
    <w:family w:val="auto"/>
    <w:notTrueType/>
    <w:pitch w:val="default"/>
    <w:sig w:usb0="00000001" w:usb1="08070000" w:usb2="00000010" w:usb3="00000000" w:csb0="00020000" w:csb1="00000000"/>
  </w:font>
  <w:font w:name="Arial-PL">
    <w:altName w:val="Arial Unicode MS"/>
    <w:panose1 w:val="00000000000000000000"/>
    <w:charset w:val="86"/>
    <w:family w:val="auto"/>
    <w:notTrueType/>
    <w:pitch w:val="default"/>
    <w:sig w:usb0="00000005" w:usb1="080E0000" w:usb2="00000010" w:usb3="00000000" w:csb0="00040002" w:csb1="00000000"/>
  </w:font>
  <w:font w:name="TimesNewRoman">
    <w:altName w:val="MS Mincho"/>
    <w:panose1 w:val="00000000000000000000"/>
    <w:charset w:val="80"/>
    <w:family w:val="auto"/>
    <w:notTrueType/>
    <w:pitch w:val="default"/>
    <w:sig w:usb0="00000005" w:usb1="08070000" w:usb2="00000010" w:usb3="00000000" w:csb0="00020002" w:csb1="00000000"/>
  </w:font>
  <w:font w:name="Andale Sans UI">
    <w:altName w:val="Times New Roman"/>
    <w:charset w:val="00"/>
    <w:family w:val="auto"/>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5A6E" w:rsidRDefault="00B65A6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B65A6E" w:rsidRDefault="00B65A6E">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5A6E" w:rsidRDefault="00B65A6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573B69">
      <w:rPr>
        <w:rStyle w:val="Numerstrony"/>
        <w:noProof/>
      </w:rPr>
      <w:t>26</w:t>
    </w:r>
    <w:r>
      <w:rPr>
        <w:rStyle w:val="Numerstrony"/>
      </w:rPr>
      <w:fldChar w:fldCharType="end"/>
    </w:r>
  </w:p>
  <w:p w:rsidR="00B65A6E" w:rsidRDefault="00B65A6E">
    <w:pPr>
      <w:pStyle w:val="Stopka"/>
      <w:framePr w:wrap="around" w:vAnchor="text" w:hAnchor="margin" w:y="1"/>
      <w:ind w:right="360"/>
      <w:jc w:val="right"/>
      <w:rPr>
        <w:rStyle w:val="Numerstrony"/>
      </w:rPr>
    </w:pPr>
  </w:p>
  <w:p w:rsidR="00B65A6E" w:rsidRDefault="00B65A6E">
    <w:pPr>
      <w:pStyle w:val="Stopka"/>
      <w:framePr w:wrap="around" w:vAnchor="text" w:hAnchor="margin" w:y="1"/>
      <w:ind w:right="360"/>
      <w:rPr>
        <w:rStyle w:val="Numerstrony"/>
      </w:rPr>
    </w:pPr>
  </w:p>
  <w:p w:rsidR="00B65A6E" w:rsidRDefault="00B65A6E">
    <w:pPr>
      <w:pStyle w:val="Stopka"/>
      <w:framePr w:wrap="around" w:vAnchor="text" w:hAnchor="margin" w:y="1"/>
      <w:ind w:right="360"/>
      <w:rPr>
        <w:rStyle w:val="Numerstrony"/>
      </w:rPr>
    </w:pPr>
  </w:p>
  <w:p w:rsidR="00B65A6E" w:rsidRDefault="00B65A6E">
    <w:pPr>
      <w:pStyle w:val="Stopka"/>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5A6E" w:rsidRDefault="00B65A6E">
    <w:pPr>
      <w:pStyle w:val="Stopka"/>
      <w:framePr w:wrap="around" w:vAnchor="text" w:hAnchor="margin" w:xAlign="right" w:y="1"/>
      <w:rPr>
        <w:rStyle w:val="Numerstrony"/>
      </w:rPr>
    </w:pPr>
  </w:p>
  <w:p w:rsidR="00B65A6E" w:rsidRDefault="00B65A6E">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41641" w:rsidRDefault="00F41641">
      <w:r>
        <w:separator/>
      </w:r>
    </w:p>
  </w:footnote>
  <w:footnote w:type="continuationSeparator" w:id="0">
    <w:p w:rsidR="00F41641" w:rsidRDefault="00F416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5A6E" w:rsidRDefault="00B65A6E">
    <w:pPr>
      <w:pStyle w:val="Nagwek"/>
    </w:pPr>
    <w:r>
      <w:rPr>
        <w:noProof/>
      </w:rPr>
      <w:drawing>
        <wp:anchor distT="0" distB="0" distL="114300" distR="114300" simplePos="0" relativeHeight="251657728" behindDoc="1" locked="0" layoutInCell="1" allowOverlap="1">
          <wp:simplePos x="0" y="0"/>
          <wp:positionH relativeFrom="column">
            <wp:posOffset>-462280</wp:posOffset>
          </wp:positionH>
          <wp:positionV relativeFrom="paragraph">
            <wp:posOffset>-122555</wp:posOffset>
          </wp:positionV>
          <wp:extent cx="7000875" cy="861695"/>
          <wp:effectExtent l="0" t="0" r="9525" b="0"/>
          <wp:wrapNone/>
          <wp:docPr id="2" name="Obraz 2" descr="p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gn"/>
                  <pic:cNvPicPr>
                    <a:picLocks noChangeAspect="1" noChangeArrowheads="1"/>
                  </pic:cNvPicPr>
                </pic:nvPicPr>
                <pic:blipFill>
                  <a:blip r:embed="rId1">
                    <a:extLst>
                      <a:ext uri="{28A0092B-C50C-407E-A947-70E740481C1C}">
                        <a14:useLocalDpi xmlns:a14="http://schemas.microsoft.com/office/drawing/2010/main" val="0"/>
                      </a:ext>
                    </a:extLst>
                  </a:blip>
                  <a:srcRect b="91640"/>
                  <a:stretch>
                    <a:fillRect/>
                  </a:stretch>
                </pic:blipFill>
                <pic:spPr bwMode="auto">
                  <a:xfrm>
                    <a:off x="0" y="0"/>
                    <a:ext cx="7000875" cy="86169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7"/>
    <w:multiLevelType w:val="singleLevel"/>
    <w:tmpl w:val="00000007"/>
    <w:name w:val="WW8Num7"/>
    <w:lvl w:ilvl="0">
      <w:start w:val="4"/>
      <w:numFmt w:val="decimal"/>
      <w:lvlText w:val="%1)"/>
      <w:lvlJc w:val="left"/>
      <w:pPr>
        <w:tabs>
          <w:tab w:val="num" w:pos="720"/>
        </w:tabs>
      </w:pPr>
    </w:lvl>
  </w:abstractNum>
  <w:abstractNum w:abstractNumId="1" w15:restartNumberingAfterBreak="0">
    <w:nsid w:val="0000000D"/>
    <w:multiLevelType w:val="multilevel"/>
    <w:tmpl w:val="0000000D"/>
    <w:name w:val="WW8Num19"/>
    <w:lvl w:ilvl="0">
      <w:start w:val="4"/>
      <w:numFmt w:val="decimal"/>
      <w:lvlText w:val="%1."/>
      <w:lvlJc w:val="left"/>
      <w:pPr>
        <w:tabs>
          <w:tab w:val="num" w:pos="717"/>
        </w:tabs>
        <w:ind w:left="717" w:hanging="360"/>
      </w:pPr>
    </w:lvl>
    <w:lvl w:ilvl="1">
      <w:start w:val="1"/>
      <w:numFmt w:val="lowerLetter"/>
      <w:lvlText w:val="%2)"/>
      <w:lvlJc w:val="left"/>
      <w:pPr>
        <w:tabs>
          <w:tab w:val="num" w:pos="1437"/>
        </w:tabs>
        <w:ind w:left="1437" w:hanging="360"/>
      </w:pPr>
    </w:lvl>
    <w:lvl w:ilvl="2">
      <w:start w:val="1"/>
      <w:numFmt w:val="decimal"/>
      <w:lvlText w:val="%3)"/>
      <w:lvlJc w:val="left"/>
      <w:pPr>
        <w:tabs>
          <w:tab w:val="num" w:pos="2377"/>
        </w:tabs>
        <w:ind w:left="2377" w:hanging="360"/>
      </w:pPr>
    </w:lvl>
    <w:lvl w:ilvl="3">
      <w:start w:val="2"/>
      <w:numFmt w:val="bullet"/>
      <w:lvlText w:val="-"/>
      <w:lvlJc w:val="left"/>
      <w:pPr>
        <w:tabs>
          <w:tab w:val="num" w:pos="2877"/>
        </w:tabs>
        <w:ind w:left="2877" w:hanging="360"/>
      </w:pPr>
      <w:rPr>
        <w:rFonts w:ascii="Times New Roman" w:hAnsi="Times New Roman" w:cs="Times New Roman"/>
      </w:rPr>
    </w:lvl>
    <w:lvl w:ilvl="4">
      <w:start w:val="4"/>
      <w:numFmt w:val="upperLetter"/>
      <w:lvlText w:val="%5."/>
      <w:lvlJc w:val="left"/>
      <w:pPr>
        <w:tabs>
          <w:tab w:val="num" w:pos="3597"/>
        </w:tabs>
        <w:ind w:left="3597" w:hanging="360"/>
      </w:pPr>
    </w:lvl>
    <w:lvl w:ilvl="5">
      <w:start w:val="1"/>
      <w:numFmt w:val="lowerRoman"/>
      <w:lvlText w:val="%6."/>
      <w:lvlJc w:val="right"/>
      <w:pPr>
        <w:tabs>
          <w:tab w:val="num" w:pos="4317"/>
        </w:tabs>
        <w:ind w:left="4317" w:hanging="180"/>
      </w:pPr>
    </w:lvl>
    <w:lvl w:ilvl="6">
      <w:start w:val="1"/>
      <w:numFmt w:val="decimal"/>
      <w:lvlText w:val="%7."/>
      <w:lvlJc w:val="left"/>
      <w:pPr>
        <w:tabs>
          <w:tab w:val="num" w:pos="5037"/>
        </w:tabs>
        <w:ind w:left="5037" w:hanging="360"/>
      </w:pPr>
    </w:lvl>
    <w:lvl w:ilvl="7">
      <w:start w:val="1"/>
      <w:numFmt w:val="lowerLetter"/>
      <w:lvlText w:val="%8."/>
      <w:lvlJc w:val="left"/>
      <w:pPr>
        <w:tabs>
          <w:tab w:val="num" w:pos="5757"/>
        </w:tabs>
        <w:ind w:left="5757" w:hanging="360"/>
      </w:pPr>
    </w:lvl>
    <w:lvl w:ilvl="8">
      <w:start w:val="1"/>
      <w:numFmt w:val="lowerRoman"/>
      <w:lvlText w:val="%9."/>
      <w:lvlJc w:val="right"/>
      <w:pPr>
        <w:tabs>
          <w:tab w:val="num" w:pos="6477"/>
        </w:tabs>
        <w:ind w:left="6477" w:hanging="180"/>
      </w:pPr>
    </w:lvl>
  </w:abstractNum>
  <w:abstractNum w:abstractNumId="2" w15:restartNumberingAfterBreak="0">
    <w:nsid w:val="00000012"/>
    <w:multiLevelType w:val="multilevel"/>
    <w:tmpl w:val="00000012"/>
    <w:name w:val="WW8Num24"/>
    <w:lvl w:ilvl="0">
      <w:start w:val="1"/>
      <w:numFmt w:val="decimal"/>
      <w:lvlText w:val="%1."/>
      <w:lvlJc w:val="left"/>
      <w:pPr>
        <w:tabs>
          <w:tab w:val="num" w:pos="765"/>
        </w:tabs>
        <w:ind w:left="765" w:hanging="405"/>
      </w:pPr>
    </w:lvl>
    <w:lvl w:ilvl="1">
      <w:start w:val="2"/>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1A"/>
    <w:multiLevelType w:val="multilevel"/>
    <w:tmpl w:val="C1B4BF56"/>
    <w:name w:val="WW8Num36"/>
    <w:lvl w:ilvl="0">
      <w:start w:val="1"/>
      <w:numFmt w:val="decimal"/>
      <w:lvlText w:val="%1)"/>
      <w:lvlJc w:val="left"/>
      <w:pPr>
        <w:tabs>
          <w:tab w:val="num" w:pos="357"/>
        </w:tabs>
        <w:ind w:left="357" w:hanging="357"/>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22"/>
    <w:multiLevelType w:val="singleLevel"/>
    <w:tmpl w:val="00000022"/>
    <w:name w:val="WW8Num44"/>
    <w:lvl w:ilvl="0">
      <w:start w:val="1"/>
      <w:numFmt w:val="decimal"/>
      <w:lvlText w:val="%1)"/>
      <w:lvlJc w:val="left"/>
      <w:pPr>
        <w:tabs>
          <w:tab w:val="num" w:pos="360"/>
        </w:tabs>
        <w:ind w:left="360" w:hanging="360"/>
      </w:pPr>
    </w:lvl>
  </w:abstractNum>
  <w:abstractNum w:abstractNumId="5" w15:restartNumberingAfterBreak="0">
    <w:nsid w:val="00000024"/>
    <w:multiLevelType w:val="singleLevel"/>
    <w:tmpl w:val="10DE95D0"/>
    <w:name w:val="WW8Num31"/>
    <w:lvl w:ilvl="0">
      <w:start w:val="9"/>
      <w:numFmt w:val="decimal"/>
      <w:lvlText w:val="%1)"/>
      <w:lvlJc w:val="left"/>
      <w:pPr>
        <w:tabs>
          <w:tab w:val="num" w:pos="540"/>
        </w:tabs>
        <w:ind w:left="540" w:hanging="360"/>
      </w:pPr>
      <w:rPr>
        <w:rFonts w:hint="default"/>
      </w:rPr>
    </w:lvl>
  </w:abstractNum>
  <w:abstractNum w:abstractNumId="6" w15:restartNumberingAfterBreak="0">
    <w:nsid w:val="0000002A"/>
    <w:multiLevelType w:val="singleLevel"/>
    <w:tmpl w:val="B9489BC4"/>
    <w:name w:val="WW8Num54"/>
    <w:lvl w:ilvl="0">
      <w:start w:val="5"/>
      <w:numFmt w:val="decimal"/>
      <w:lvlText w:val="%1."/>
      <w:lvlJc w:val="left"/>
      <w:pPr>
        <w:tabs>
          <w:tab w:val="num" w:pos="340"/>
        </w:tabs>
        <w:ind w:left="340" w:hanging="340"/>
      </w:pPr>
      <w:rPr>
        <w:rFonts w:hint="default"/>
      </w:rPr>
    </w:lvl>
  </w:abstractNum>
  <w:abstractNum w:abstractNumId="7" w15:restartNumberingAfterBreak="0">
    <w:nsid w:val="00000037"/>
    <w:multiLevelType w:val="singleLevel"/>
    <w:tmpl w:val="872C1BB6"/>
    <w:name w:val="WW8Num64"/>
    <w:lvl w:ilvl="0">
      <w:start w:val="2"/>
      <w:numFmt w:val="decimal"/>
      <w:lvlText w:val="%1)"/>
      <w:lvlJc w:val="left"/>
      <w:pPr>
        <w:tabs>
          <w:tab w:val="num" w:pos="454"/>
        </w:tabs>
        <w:ind w:left="0" w:firstLine="0"/>
      </w:pPr>
      <w:rPr>
        <w:rFonts w:hint="default"/>
      </w:rPr>
    </w:lvl>
  </w:abstractNum>
  <w:abstractNum w:abstractNumId="8" w15:restartNumberingAfterBreak="0">
    <w:nsid w:val="00000043"/>
    <w:multiLevelType w:val="singleLevel"/>
    <w:tmpl w:val="00000043"/>
    <w:name w:val="WW8Num76"/>
    <w:lvl w:ilvl="0">
      <w:start w:val="1"/>
      <w:numFmt w:val="decimal"/>
      <w:lvlText w:val="%1)"/>
      <w:lvlJc w:val="left"/>
      <w:pPr>
        <w:tabs>
          <w:tab w:val="num" w:pos="454"/>
        </w:tabs>
      </w:pPr>
    </w:lvl>
  </w:abstractNum>
  <w:abstractNum w:abstractNumId="9" w15:restartNumberingAfterBreak="0">
    <w:nsid w:val="00000050"/>
    <w:multiLevelType w:val="multilevel"/>
    <w:tmpl w:val="8280CADA"/>
    <w:name w:val="WW8Num92"/>
    <w:lvl w:ilvl="0">
      <w:start w:val="1"/>
      <w:numFmt w:val="bullet"/>
      <w:lvlText w:val=""/>
      <w:lvlJc w:val="left"/>
      <w:pPr>
        <w:tabs>
          <w:tab w:val="num" w:pos="1004"/>
        </w:tabs>
      </w:pPr>
      <w:rPr>
        <w:rFonts w:ascii="Symbol" w:hAnsi="Symbol"/>
      </w:rPr>
    </w:lvl>
    <w:lvl w:ilvl="1">
      <w:start w:val="1"/>
      <w:numFmt w:val="decimal"/>
      <w:lvlText w:val="%2)"/>
      <w:lvlJc w:val="left"/>
      <w:pPr>
        <w:tabs>
          <w:tab w:val="num" w:pos="1724"/>
        </w:tabs>
      </w:pPr>
      <w:rPr>
        <w:rFonts w:ascii="Times New Roman" w:eastAsia="Times New Roman" w:hAnsi="Times New Roman" w:cs="Times New Roman" w:hint="default"/>
        <w:color w:val="auto"/>
        <w:sz w:val="22"/>
      </w:rPr>
    </w:lvl>
    <w:lvl w:ilvl="2">
      <w:start w:val="1"/>
      <w:numFmt w:val="decimal"/>
      <w:lvlText w:val="%3)"/>
      <w:lvlJc w:val="left"/>
      <w:pPr>
        <w:tabs>
          <w:tab w:val="num" w:pos="2444"/>
        </w:tabs>
      </w:pPr>
      <w:rPr>
        <w:rFonts w:ascii="Times New Roman" w:eastAsia="Times New Roman" w:hAnsi="Times New Roman" w:cs="Times New Roman"/>
      </w:rPr>
    </w:lvl>
    <w:lvl w:ilvl="3">
      <w:start w:val="1"/>
      <w:numFmt w:val="lowerLetter"/>
      <w:lvlText w:val="%4)"/>
      <w:lvlJc w:val="left"/>
      <w:pPr>
        <w:tabs>
          <w:tab w:val="num" w:pos="3164"/>
        </w:tabs>
      </w:pPr>
    </w:lvl>
    <w:lvl w:ilvl="4">
      <w:start w:val="1"/>
      <w:numFmt w:val="decimal"/>
      <w:lvlText w:val="%5)"/>
      <w:lvlJc w:val="left"/>
      <w:pPr>
        <w:tabs>
          <w:tab w:val="num" w:pos="3884"/>
        </w:tabs>
      </w:pPr>
      <w:rPr>
        <w:rFonts w:ascii="Times New Roman" w:eastAsia="Times New Roman" w:hAnsi="Times New Roman" w:cs="Times New Roman"/>
        <w:sz w:val="24"/>
        <w:szCs w:val="24"/>
      </w:rPr>
    </w:lvl>
    <w:lvl w:ilvl="5">
      <w:start w:val="1"/>
      <w:numFmt w:val="lowerLetter"/>
      <w:lvlText w:val="%6)"/>
      <w:lvlJc w:val="left"/>
      <w:pPr>
        <w:tabs>
          <w:tab w:val="num" w:pos="4604"/>
        </w:tabs>
      </w:pPr>
      <w:rPr>
        <w:sz w:val="20"/>
        <w:szCs w:val="20"/>
      </w:rPr>
    </w:lvl>
    <w:lvl w:ilvl="6">
      <w:start w:val="2"/>
      <w:numFmt w:val="lowerLetter"/>
      <w:lvlText w:val="%7)"/>
      <w:lvlJc w:val="left"/>
      <w:pPr>
        <w:tabs>
          <w:tab w:val="num" w:pos="5669"/>
        </w:tabs>
      </w:pPr>
      <w:rPr>
        <w:rFonts w:ascii="Times New Roman" w:eastAsia="Times New Roman" w:hAnsi="Times New Roman" w:cs="Times New Roman"/>
      </w:rPr>
    </w:lvl>
    <w:lvl w:ilvl="7">
      <w:start w:val="1"/>
      <w:numFmt w:val="bullet"/>
      <w:lvlText w:val="o"/>
      <w:lvlJc w:val="left"/>
      <w:pPr>
        <w:tabs>
          <w:tab w:val="num" w:pos="6044"/>
        </w:tabs>
      </w:pPr>
      <w:rPr>
        <w:rFonts w:ascii="Courier New" w:hAnsi="Courier New"/>
      </w:rPr>
    </w:lvl>
    <w:lvl w:ilvl="8">
      <w:start w:val="1"/>
      <w:numFmt w:val="bullet"/>
      <w:lvlText w:val=""/>
      <w:lvlJc w:val="left"/>
      <w:pPr>
        <w:tabs>
          <w:tab w:val="num" w:pos="6764"/>
        </w:tabs>
      </w:pPr>
      <w:rPr>
        <w:rFonts w:ascii="Wingdings" w:hAnsi="Wingdings"/>
      </w:rPr>
    </w:lvl>
  </w:abstractNum>
  <w:abstractNum w:abstractNumId="10" w15:restartNumberingAfterBreak="0">
    <w:nsid w:val="00000053"/>
    <w:multiLevelType w:val="singleLevel"/>
    <w:tmpl w:val="00000053"/>
    <w:name w:val="WW8Num96"/>
    <w:lvl w:ilvl="0">
      <w:start w:val="1"/>
      <w:numFmt w:val="bullet"/>
      <w:lvlText w:val="-"/>
      <w:lvlJc w:val="left"/>
      <w:pPr>
        <w:tabs>
          <w:tab w:val="num" w:pos="340"/>
        </w:tabs>
      </w:pPr>
      <w:rPr>
        <w:rFonts w:ascii="Times New Roman" w:hAnsi="Times New Roman" w:cs="Times New Roman"/>
      </w:rPr>
    </w:lvl>
  </w:abstractNum>
  <w:abstractNum w:abstractNumId="11" w15:restartNumberingAfterBreak="0">
    <w:nsid w:val="00000063"/>
    <w:multiLevelType w:val="multilevel"/>
    <w:tmpl w:val="E214CE60"/>
    <w:name w:val="WW8Num113"/>
    <w:lvl w:ilvl="0">
      <w:start w:val="1"/>
      <w:numFmt w:val="lowerLetter"/>
      <w:lvlText w:val="%1)"/>
      <w:lvlJc w:val="left"/>
      <w:pPr>
        <w:tabs>
          <w:tab w:val="num" w:pos="624"/>
        </w:tabs>
      </w:pPr>
      <w:rPr>
        <w:rFonts w:ascii="Times New Roman" w:eastAsia="Times New Roman" w:hAnsi="Times New Roman" w:cs="Times New Roman"/>
      </w:rPr>
    </w:lvl>
    <w:lvl w:ilvl="1">
      <w:start w:val="1"/>
      <w:numFmt w:val="decimal"/>
      <w:lvlText w:val="%2)"/>
      <w:lvlJc w:val="left"/>
      <w:pPr>
        <w:tabs>
          <w:tab w:val="num" w:pos="1440"/>
        </w:tabs>
      </w:pPr>
      <w:rPr>
        <w:u w:val="none"/>
      </w:rPr>
    </w:lvl>
    <w:lvl w:ilvl="2">
      <w:start w:val="1"/>
      <w:numFmt w:val="decimal"/>
      <w:lvlText w:val="%3)"/>
      <w:lvlJc w:val="left"/>
      <w:pPr>
        <w:tabs>
          <w:tab w:val="num" w:pos="680"/>
        </w:tabs>
      </w:pPr>
      <w:rPr>
        <w:rFonts w:ascii="Arial" w:eastAsia="Times New Roman" w:hAnsi="Arial" w:cs="Arial" w:hint="default"/>
        <w:b/>
        <w:sz w:val="20"/>
        <w:szCs w:val="20"/>
      </w:rPr>
    </w:lvl>
    <w:lvl w:ilvl="3">
      <w:start w:val="1"/>
      <w:numFmt w:val="lowerLetter"/>
      <w:lvlText w:val="%4)"/>
      <w:lvlJc w:val="left"/>
      <w:pPr>
        <w:tabs>
          <w:tab w:val="num" w:pos="2880"/>
        </w:tabs>
      </w:p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12" w15:restartNumberingAfterBreak="0">
    <w:nsid w:val="00ED22B1"/>
    <w:multiLevelType w:val="hybridMultilevel"/>
    <w:tmpl w:val="42506B3E"/>
    <w:lvl w:ilvl="0" w:tplc="8C02C206">
      <w:start w:val="1"/>
      <w:numFmt w:val="decimal"/>
      <w:lvlText w:val="%1)"/>
      <w:lvlJc w:val="left"/>
      <w:pPr>
        <w:tabs>
          <w:tab w:val="num" w:pos="473"/>
        </w:tabs>
        <w:ind w:left="454" w:hanging="341"/>
      </w:pPr>
      <w:rPr>
        <w:rFonts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02C6184C"/>
    <w:multiLevelType w:val="hybridMultilevel"/>
    <w:tmpl w:val="3D8A25A0"/>
    <w:lvl w:ilvl="0" w:tplc="04150017">
      <w:start w:val="1"/>
      <w:numFmt w:val="lowerLetter"/>
      <w:lvlText w:val="%1)"/>
      <w:lvlJc w:val="left"/>
      <w:pPr>
        <w:tabs>
          <w:tab w:val="num" w:pos="-489"/>
        </w:tabs>
        <w:ind w:left="-489" w:hanging="360"/>
      </w:pPr>
      <w:rPr>
        <w:rFonts w:hint="default"/>
      </w:rPr>
    </w:lvl>
    <w:lvl w:ilvl="1" w:tplc="04150007">
      <w:start w:val="1"/>
      <w:numFmt w:val="bullet"/>
      <w:lvlText w:val=""/>
      <w:lvlJc w:val="left"/>
      <w:pPr>
        <w:tabs>
          <w:tab w:val="num" w:pos="191"/>
        </w:tabs>
        <w:ind w:left="191" w:hanging="360"/>
      </w:pPr>
      <w:rPr>
        <w:rFonts w:ascii="Symbol" w:hAnsi="Symbol" w:hint="default"/>
      </w:rPr>
    </w:lvl>
    <w:lvl w:ilvl="2" w:tplc="0ABAD23A">
      <w:start w:val="1"/>
      <w:numFmt w:val="decimal"/>
      <w:lvlText w:val="%3)"/>
      <w:lvlJc w:val="left"/>
      <w:pPr>
        <w:tabs>
          <w:tab w:val="num" w:pos="591"/>
        </w:tabs>
        <w:ind w:left="571" w:hanging="340"/>
      </w:pPr>
      <w:rPr>
        <w:rFonts w:hint="default"/>
      </w:rPr>
    </w:lvl>
    <w:lvl w:ilvl="3" w:tplc="04150001">
      <w:start w:val="1"/>
      <w:numFmt w:val="bullet"/>
      <w:lvlText w:val=""/>
      <w:lvlJc w:val="left"/>
      <w:pPr>
        <w:tabs>
          <w:tab w:val="num" w:pos="1311"/>
        </w:tabs>
        <w:ind w:left="1311" w:hanging="360"/>
      </w:pPr>
      <w:rPr>
        <w:rFonts w:ascii="Symbol" w:hAnsi="Symbol" w:hint="default"/>
      </w:rPr>
    </w:lvl>
    <w:lvl w:ilvl="4" w:tplc="04150003" w:tentative="1">
      <w:start w:val="1"/>
      <w:numFmt w:val="bullet"/>
      <w:lvlText w:val="o"/>
      <w:lvlJc w:val="left"/>
      <w:pPr>
        <w:tabs>
          <w:tab w:val="num" w:pos="2031"/>
        </w:tabs>
        <w:ind w:left="2031" w:hanging="360"/>
      </w:pPr>
      <w:rPr>
        <w:rFonts w:ascii="Courier New" w:hAnsi="Courier New" w:cs="Courier New" w:hint="default"/>
      </w:rPr>
    </w:lvl>
    <w:lvl w:ilvl="5" w:tplc="04150005" w:tentative="1">
      <w:start w:val="1"/>
      <w:numFmt w:val="bullet"/>
      <w:lvlText w:val=""/>
      <w:lvlJc w:val="left"/>
      <w:pPr>
        <w:tabs>
          <w:tab w:val="num" w:pos="2751"/>
        </w:tabs>
        <w:ind w:left="2751" w:hanging="360"/>
      </w:pPr>
      <w:rPr>
        <w:rFonts w:ascii="Wingdings" w:hAnsi="Wingdings" w:hint="default"/>
      </w:rPr>
    </w:lvl>
    <w:lvl w:ilvl="6" w:tplc="04150001" w:tentative="1">
      <w:start w:val="1"/>
      <w:numFmt w:val="bullet"/>
      <w:lvlText w:val=""/>
      <w:lvlJc w:val="left"/>
      <w:pPr>
        <w:tabs>
          <w:tab w:val="num" w:pos="3471"/>
        </w:tabs>
        <w:ind w:left="3471" w:hanging="360"/>
      </w:pPr>
      <w:rPr>
        <w:rFonts w:ascii="Symbol" w:hAnsi="Symbol" w:hint="default"/>
      </w:rPr>
    </w:lvl>
    <w:lvl w:ilvl="7" w:tplc="04150003" w:tentative="1">
      <w:start w:val="1"/>
      <w:numFmt w:val="bullet"/>
      <w:lvlText w:val="o"/>
      <w:lvlJc w:val="left"/>
      <w:pPr>
        <w:tabs>
          <w:tab w:val="num" w:pos="4191"/>
        </w:tabs>
        <w:ind w:left="4191" w:hanging="360"/>
      </w:pPr>
      <w:rPr>
        <w:rFonts w:ascii="Courier New" w:hAnsi="Courier New" w:cs="Courier New" w:hint="default"/>
      </w:rPr>
    </w:lvl>
    <w:lvl w:ilvl="8" w:tplc="04150005" w:tentative="1">
      <w:start w:val="1"/>
      <w:numFmt w:val="bullet"/>
      <w:lvlText w:val=""/>
      <w:lvlJc w:val="left"/>
      <w:pPr>
        <w:tabs>
          <w:tab w:val="num" w:pos="4911"/>
        </w:tabs>
        <w:ind w:left="4911" w:hanging="360"/>
      </w:pPr>
      <w:rPr>
        <w:rFonts w:ascii="Wingdings" w:hAnsi="Wingdings" w:hint="default"/>
      </w:rPr>
    </w:lvl>
  </w:abstractNum>
  <w:abstractNum w:abstractNumId="14" w15:restartNumberingAfterBreak="0">
    <w:nsid w:val="030D3B13"/>
    <w:multiLevelType w:val="hybridMultilevel"/>
    <w:tmpl w:val="27FA18BA"/>
    <w:lvl w:ilvl="0" w:tplc="0400D604">
      <w:start w:val="3"/>
      <w:numFmt w:val="decimal"/>
      <w:lvlText w:val="%1)"/>
      <w:lvlJc w:val="left"/>
      <w:pPr>
        <w:tabs>
          <w:tab w:val="num" w:pos="473"/>
        </w:tabs>
        <w:ind w:left="454" w:hanging="341"/>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35469D7"/>
    <w:multiLevelType w:val="hybridMultilevel"/>
    <w:tmpl w:val="E9DA112C"/>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06941D3E"/>
    <w:multiLevelType w:val="hybridMultilevel"/>
    <w:tmpl w:val="2DF2FD88"/>
    <w:lvl w:ilvl="0" w:tplc="04150017">
      <w:start w:val="1"/>
      <w:numFmt w:val="lowerLetter"/>
      <w:lvlText w:val="%1)"/>
      <w:lvlJc w:val="left"/>
      <w:pPr>
        <w:tabs>
          <w:tab w:val="num" w:pos="1114"/>
        </w:tabs>
        <w:ind w:left="1114" w:hanging="550"/>
      </w:pPr>
      <w:rPr>
        <w:rFonts w:hint="default"/>
      </w:rPr>
    </w:lvl>
    <w:lvl w:ilvl="1" w:tplc="FFFFFFFF" w:tentative="1">
      <w:start w:val="1"/>
      <w:numFmt w:val="lowerLetter"/>
      <w:lvlText w:val="%2."/>
      <w:lvlJc w:val="left"/>
      <w:pPr>
        <w:tabs>
          <w:tab w:val="num" w:pos="1834"/>
        </w:tabs>
        <w:ind w:left="1834" w:hanging="360"/>
      </w:pPr>
    </w:lvl>
    <w:lvl w:ilvl="2" w:tplc="FFFFFFFF" w:tentative="1">
      <w:start w:val="1"/>
      <w:numFmt w:val="lowerRoman"/>
      <w:lvlText w:val="%3."/>
      <w:lvlJc w:val="right"/>
      <w:pPr>
        <w:tabs>
          <w:tab w:val="num" w:pos="2554"/>
        </w:tabs>
        <w:ind w:left="2554" w:hanging="180"/>
      </w:pPr>
    </w:lvl>
    <w:lvl w:ilvl="3" w:tplc="FFFFFFFF" w:tentative="1">
      <w:start w:val="1"/>
      <w:numFmt w:val="decimal"/>
      <w:lvlText w:val="%4."/>
      <w:lvlJc w:val="left"/>
      <w:pPr>
        <w:tabs>
          <w:tab w:val="num" w:pos="3274"/>
        </w:tabs>
        <w:ind w:left="3274" w:hanging="360"/>
      </w:pPr>
    </w:lvl>
    <w:lvl w:ilvl="4" w:tplc="FFFFFFFF" w:tentative="1">
      <w:start w:val="1"/>
      <w:numFmt w:val="lowerLetter"/>
      <w:lvlText w:val="%5."/>
      <w:lvlJc w:val="left"/>
      <w:pPr>
        <w:tabs>
          <w:tab w:val="num" w:pos="3994"/>
        </w:tabs>
        <w:ind w:left="3994" w:hanging="360"/>
      </w:pPr>
    </w:lvl>
    <w:lvl w:ilvl="5" w:tplc="FFFFFFFF" w:tentative="1">
      <w:start w:val="1"/>
      <w:numFmt w:val="lowerRoman"/>
      <w:lvlText w:val="%6."/>
      <w:lvlJc w:val="right"/>
      <w:pPr>
        <w:tabs>
          <w:tab w:val="num" w:pos="4714"/>
        </w:tabs>
        <w:ind w:left="4714" w:hanging="180"/>
      </w:pPr>
    </w:lvl>
    <w:lvl w:ilvl="6" w:tplc="FFFFFFFF" w:tentative="1">
      <w:start w:val="1"/>
      <w:numFmt w:val="decimal"/>
      <w:lvlText w:val="%7."/>
      <w:lvlJc w:val="left"/>
      <w:pPr>
        <w:tabs>
          <w:tab w:val="num" w:pos="5434"/>
        </w:tabs>
        <w:ind w:left="5434" w:hanging="360"/>
      </w:pPr>
    </w:lvl>
    <w:lvl w:ilvl="7" w:tplc="FFFFFFFF" w:tentative="1">
      <w:start w:val="1"/>
      <w:numFmt w:val="lowerLetter"/>
      <w:lvlText w:val="%8."/>
      <w:lvlJc w:val="left"/>
      <w:pPr>
        <w:tabs>
          <w:tab w:val="num" w:pos="6154"/>
        </w:tabs>
        <w:ind w:left="6154" w:hanging="360"/>
      </w:pPr>
    </w:lvl>
    <w:lvl w:ilvl="8" w:tplc="FFFFFFFF" w:tentative="1">
      <w:start w:val="1"/>
      <w:numFmt w:val="lowerRoman"/>
      <w:lvlText w:val="%9."/>
      <w:lvlJc w:val="right"/>
      <w:pPr>
        <w:tabs>
          <w:tab w:val="num" w:pos="6874"/>
        </w:tabs>
        <w:ind w:left="6874" w:hanging="180"/>
      </w:pPr>
    </w:lvl>
  </w:abstractNum>
  <w:abstractNum w:abstractNumId="17" w15:restartNumberingAfterBreak="0">
    <w:nsid w:val="089C72FD"/>
    <w:multiLevelType w:val="hybridMultilevel"/>
    <w:tmpl w:val="54BAC012"/>
    <w:lvl w:ilvl="0" w:tplc="04150017">
      <w:start w:val="1"/>
      <w:numFmt w:val="lowerLetter"/>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A0C1D41"/>
    <w:multiLevelType w:val="hybridMultilevel"/>
    <w:tmpl w:val="2AC8B224"/>
    <w:lvl w:ilvl="0" w:tplc="BB36A480">
      <w:start w:val="1"/>
      <w:numFmt w:val="lowerLetter"/>
      <w:lvlText w:val="%1)"/>
      <w:lvlJc w:val="left"/>
      <w:pPr>
        <w:tabs>
          <w:tab w:val="num" w:pos="720"/>
        </w:tabs>
        <w:ind w:left="720" w:hanging="360"/>
      </w:pPr>
      <w:rPr>
        <w:rFonts w:ascii="Arial" w:eastAsia="Times New Roman" w:hAnsi="Arial" w:cs="Arial" w:hint="default"/>
        <w:sz w:val="22"/>
        <w:szCs w:val="22"/>
      </w:rPr>
    </w:lvl>
    <w:lvl w:ilvl="1" w:tplc="04150019" w:tentative="1">
      <w:start w:val="1"/>
      <w:numFmt w:val="lowerLetter"/>
      <w:lvlText w:val="%2."/>
      <w:lvlJc w:val="left"/>
      <w:pPr>
        <w:tabs>
          <w:tab w:val="num" w:pos="1092"/>
        </w:tabs>
        <w:ind w:left="1092" w:hanging="360"/>
      </w:pPr>
    </w:lvl>
    <w:lvl w:ilvl="2" w:tplc="0415001B" w:tentative="1">
      <w:start w:val="1"/>
      <w:numFmt w:val="lowerRoman"/>
      <w:lvlText w:val="%3."/>
      <w:lvlJc w:val="right"/>
      <w:pPr>
        <w:tabs>
          <w:tab w:val="num" w:pos="1812"/>
        </w:tabs>
        <w:ind w:left="1812" w:hanging="180"/>
      </w:pPr>
    </w:lvl>
    <w:lvl w:ilvl="3" w:tplc="0415000F" w:tentative="1">
      <w:start w:val="1"/>
      <w:numFmt w:val="decimal"/>
      <w:lvlText w:val="%4."/>
      <w:lvlJc w:val="left"/>
      <w:pPr>
        <w:tabs>
          <w:tab w:val="num" w:pos="2532"/>
        </w:tabs>
        <w:ind w:left="2532" w:hanging="360"/>
      </w:pPr>
    </w:lvl>
    <w:lvl w:ilvl="4" w:tplc="04150019" w:tentative="1">
      <w:start w:val="1"/>
      <w:numFmt w:val="lowerLetter"/>
      <w:lvlText w:val="%5."/>
      <w:lvlJc w:val="left"/>
      <w:pPr>
        <w:tabs>
          <w:tab w:val="num" w:pos="3252"/>
        </w:tabs>
        <w:ind w:left="3252" w:hanging="360"/>
      </w:pPr>
    </w:lvl>
    <w:lvl w:ilvl="5" w:tplc="0415001B" w:tentative="1">
      <w:start w:val="1"/>
      <w:numFmt w:val="lowerRoman"/>
      <w:lvlText w:val="%6."/>
      <w:lvlJc w:val="right"/>
      <w:pPr>
        <w:tabs>
          <w:tab w:val="num" w:pos="3972"/>
        </w:tabs>
        <w:ind w:left="3972" w:hanging="180"/>
      </w:pPr>
    </w:lvl>
    <w:lvl w:ilvl="6" w:tplc="0415000F" w:tentative="1">
      <w:start w:val="1"/>
      <w:numFmt w:val="decimal"/>
      <w:lvlText w:val="%7."/>
      <w:lvlJc w:val="left"/>
      <w:pPr>
        <w:tabs>
          <w:tab w:val="num" w:pos="4692"/>
        </w:tabs>
        <w:ind w:left="4692" w:hanging="360"/>
      </w:pPr>
    </w:lvl>
    <w:lvl w:ilvl="7" w:tplc="04150019" w:tentative="1">
      <w:start w:val="1"/>
      <w:numFmt w:val="lowerLetter"/>
      <w:lvlText w:val="%8."/>
      <w:lvlJc w:val="left"/>
      <w:pPr>
        <w:tabs>
          <w:tab w:val="num" w:pos="5412"/>
        </w:tabs>
        <w:ind w:left="5412" w:hanging="360"/>
      </w:pPr>
    </w:lvl>
    <w:lvl w:ilvl="8" w:tplc="0415001B" w:tentative="1">
      <w:start w:val="1"/>
      <w:numFmt w:val="lowerRoman"/>
      <w:lvlText w:val="%9."/>
      <w:lvlJc w:val="right"/>
      <w:pPr>
        <w:tabs>
          <w:tab w:val="num" w:pos="6132"/>
        </w:tabs>
        <w:ind w:left="6132" w:hanging="180"/>
      </w:pPr>
    </w:lvl>
  </w:abstractNum>
  <w:abstractNum w:abstractNumId="19" w15:restartNumberingAfterBreak="0">
    <w:nsid w:val="0A0E5A3C"/>
    <w:multiLevelType w:val="hybridMultilevel"/>
    <w:tmpl w:val="4E42B470"/>
    <w:name w:val="WW8Num92432222222"/>
    <w:lvl w:ilvl="0" w:tplc="BD2A6392">
      <w:start w:val="1"/>
      <w:numFmt w:val="bullet"/>
      <w:lvlText w:val=""/>
      <w:lvlJc w:val="left"/>
      <w:pPr>
        <w:ind w:left="1004" w:hanging="360"/>
      </w:pPr>
      <w:rPr>
        <w:rFonts w:ascii="Symbol" w:hAnsi="Symbol" w:hint="default"/>
        <w:color w:val="auto"/>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0" w15:restartNumberingAfterBreak="0">
    <w:nsid w:val="0A300DC5"/>
    <w:multiLevelType w:val="hybridMultilevel"/>
    <w:tmpl w:val="A1C6D9C4"/>
    <w:lvl w:ilvl="0" w:tplc="ED5A186E">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0BED26EB"/>
    <w:multiLevelType w:val="singleLevel"/>
    <w:tmpl w:val="05A01A50"/>
    <w:lvl w:ilvl="0">
      <w:start w:val="2"/>
      <w:numFmt w:val="bullet"/>
      <w:pStyle w:val="Podtytu"/>
      <w:lvlText w:val="-"/>
      <w:lvlJc w:val="left"/>
      <w:pPr>
        <w:tabs>
          <w:tab w:val="num" w:pos="885"/>
        </w:tabs>
        <w:ind w:left="885" w:hanging="705"/>
      </w:pPr>
      <w:rPr>
        <w:rFonts w:ascii="Times New Roman" w:hAnsi="Times New Roman" w:hint="default"/>
        <w:color w:val="auto"/>
      </w:rPr>
    </w:lvl>
  </w:abstractNum>
  <w:abstractNum w:abstractNumId="22" w15:restartNumberingAfterBreak="0">
    <w:nsid w:val="0BF032BD"/>
    <w:multiLevelType w:val="hybridMultilevel"/>
    <w:tmpl w:val="5B30A5E8"/>
    <w:name w:val="WW8Num924322222222"/>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3" w15:restartNumberingAfterBreak="0">
    <w:nsid w:val="0DB21231"/>
    <w:multiLevelType w:val="multilevel"/>
    <w:tmpl w:val="906E51E2"/>
    <w:lvl w:ilvl="0">
      <w:start w:val="4"/>
      <w:numFmt w:val="decimal"/>
      <w:lvlText w:val="%1)"/>
      <w:lvlJc w:val="left"/>
      <w:pPr>
        <w:tabs>
          <w:tab w:val="num" w:pos="1175"/>
        </w:tabs>
        <w:ind w:left="0" w:firstLine="0"/>
      </w:pPr>
      <w:rPr>
        <w:rFonts w:hint="default"/>
      </w:rPr>
    </w:lvl>
    <w:lvl w:ilvl="1">
      <w:start w:val="1"/>
      <w:numFmt w:val="decimal"/>
      <w:lvlText w:val="%2)"/>
      <w:lvlJc w:val="left"/>
      <w:pPr>
        <w:tabs>
          <w:tab w:val="num" w:pos="2888"/>
        </w:tabs>
        <w:ind w:left="993" w:firstLine="0"/>
      </w:pPr>
      <w:rPr>
        <w:rFonts w:ascii="Times New Roman" w:eastAsia="Times New Roman" w:hAnsi="Times New Roman" w:cs="Times New Roman" w:hint="default"/>
        <w:color w:val="auto"/>
        <w:sz w:val="22"/>
      </w:rPr>
    </w:lvl>
    <w:lvl w:ilvl="2">
      <w:start w:val="1"/>
      <w:numFmt w:val="decimal"/>
      <w:lvlText w:val="%3)"/>
      <w:lvlJc w:val="left"/>
      <w:pPr>
        <w:tabs>
          <w:tab w:val="num" w:pos="2615"/>
        </w:tabs>
        <w:ind w:left="0" w:firstLine="0"/>
      </w:pPr>
      <w:rPr>
        <w:rFonts w:ascii="Times New Roman" w:eastAsia="Times New Roman" w:hAnsi="Times New Roman" w:cs="Times New Roman" w:hint="default"/>
        <w:b w:val="0"/>
        <w:i w:val="0"/>
      </w:rPr>
    </w:lvl>
    <w:lvl w:ilvl="3">
      <w:start w:val="1"/>
      <w:numFmt w:val="lowerLetter"/>
      <w:lvlText w:val="%4)"/>
      <w:lvlJc w:val="left"/>
      <w:pPr>
        <w:tabs>
          <w:tab w:val="num" w:pos="3335"/>
        </w:tabs>
        <w:ind w:left="0" w:firstLine="0"/>
      </w:pPr>
      <w:rPr>
        <w:rFonts w:hint="default"/>
        <w:b w:val="0"/>
      </w:rPr>
    </w:lvl>
    <w:lvl w:ilvl="4">
      <w:start w:val="1"/>
      <w:numFmt w:val="decimal"/>
      <w:lvlText w:val="%5)"/>
      <w:lvlJc w:val="left"/>
      <w:pPr>
        <w:tabs>
          <w:tab w:val="num" w:pos="4055"/>
        </w:tabs>
        <w:ind w:left="0" w:firstLine="0"/>
      </w:pPr>
      <w:rPr>
        <w:rFonts w:ascii="Times New Roman" w:eastAsia="Times New Roman" w:hAnsi="Times New Roman" w:cs="Times New Roman" w:hint="default"/>
        <w:b w:val="0"/>
        <w:i w:val="0"/>
        <w:sz w:val="24"/>
        <w:szCs w:val="24"/>
      </w:rPr>
    </w:lvl>
    <w:lvl w:ilvl="5">
      <w:start w:val="1"/>
      <w:numFmt w:val="lowerLetter"/>
      <w:lvlText w:val="%6)"/>
      <w:lvlJc w:val="left"/>
      <w:pPr>
        <w:tabs>
          <w:tab w:val="num" w:pos="4775"/>
        </w:tabs>
        <w:ind w:left="0" w:firstLine="0"/>
      </w:pPr>
      <w:rPr>
        <w:rFonts w:hint="default"/>
      </w:rPr>
    </w:lvl>
    <w:lvl w:ilvl="6">
      <w:start w:val="2"/>
      <w:numFmt w:val="lowerLetter"/>
      <w:lvlText w:val="%7)"/>
      <w:lvlJc w:val="left"/>
      <w:pPr>
        <w:tabs>
          <w:tab w:val="num" w:pos="5840"/>
        </w:tabs>
        <w:ind w:left="0" w:firstLine="0"/>
      </w:pPr>
      <w:rPr>
        <w:rFonts w:ascii="Times New Roman" w:eastAsia="Times New Roman" w:hAnsi="Times New Roman" w:cs="Times New Roman" w:hint="default"/>
      </w:rPr>
    </w:lvl>
    <w:lvl w:ilvl="7">
      <w:start w:val="1"/>
      <w:numFmt w:val="bullet"/>
      <w:lvlText w:val="o"/>
      <w:lvlJc w:val="left"/>
      <w:pPr>
        <w:tabs>
          <w:tab w:val="num" w:pos="6215"/>
        </w:tabs>
        <w:ind w:left="0" w:firstLine="0"/>
      </w:pPr>
      <w:rPr>
        <w:rFonts w:ascii="Courier New" w:hAnsi="Courier New" w:hint="default"/>
      </w:rPr>
    </w:lvl>
    <w:lvl w:ilvl="8">
      <w:start w:val="1"/>
      <w:numFmt w:val="bullet"/>
      <w:lvlText w:val=""/>
      <w:lvlJc w:val="left"/>
      <w:pPr>
        <w:tabs>
          <w:tab w:val="num" w:pos="6935"/>
        </w:tabs>
        <w:ind w:left="0" w:firstLine="0"/>
      </w:pPr>
      <w:rPr>
        <w:rFonts w:ascii="Wingdings" w:hAnsi="Wingdings" w:hint="default"/>
      </w:rPr>
    </w:lvl>
  </w:abstractNum>
  <w:abstractNum w:abstractNumId="24" w15:restartNumberingAfterBreak="0">
    <w:nsid w:val="0DFF227D"/>
    <w:multiLevelType w:val="hybridMultilevel"/>
    <w:tmpl w:val="AD82E296"/>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0E917465"/>
    <w:multiLevelType w:val="hybridMultilevel"/>
    <w:tmpl w:val="29C849B0"/>
    <w:name w:val="WW8Num924322"/>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6" w15:restartNumberingAfterBreak="0">
    <w:nsid w:val="11384B8C"/>
    <w:multiLevelType w:val="hybridMultilevel"/>
    <w:tmpl w:val="DC844C9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1168643A"/>
    <w:multiLevelType w:val="hybridMultilevel"/>
    <w:tmpl w:val="E6E6C798"/>
    <w:lvl w:ilvl="0" w:tplc="FFFFFFF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11911BCF"/>
    <w:multiLevelType w:val="hybridMultilevel"/>
    <w:tmpl w:val="E64480DE"/>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11ED6B8E"/>
    <w:multiLevelType w:val="multilevel"/>
    <w:tmpl w:val="44FCC8F0"/>
    <w:lvl w:ilvl="0">
      <w:start w:val="4"/>
      <w:numFmt w:val="decimal"/>
      <w:lvlText w:val="%1)"/>
      <w:lvlJc w:val="left"/>
      <w:pPr>
        <w:tabs>
          <w:tab w:val="num" w:pos="1050"/>
        </w:tabs>
        <w:ind w:left="284" w:firstLine="0"/>
      </w:pPr>
      <w:rPr>
        <w:rFonts w:ascii="Arial" w:hAnsi="Arial" w:cs="Arial" w:hint="default"/>
        <w:sz w:val="22"/>
        <w:szCs w:val="22"/>
      </w:rPr>
    </w:lvl>
    <w:lvl w:ilvl="1">
      <w:start w:val="1"/>
      <w:numFmt w:val="decimal"/>
      <w:lvlText w:val="%2)"/>
      <w:lvlJc w:val="left"/>
      <w:pPr>
        <w:tabs>
          <w:tab w:val="num" w:pos="1866"/>
        </w:tabs>
        <w:ind w:left="284" w:firstLine="0"/>
      </w:pPr>
      <w:rPr>
        <w:rFonts w:hint="default"/>
        <w:u w:val="none"/>
      </w:rPr>
    </w:lvl>
    <w:lvl w:ilvl="2">
      <w:start w:val="1"/>
      <w:numFmt w:val="decimal"/>
      <w:lvlText w:val="%3)"/>
      <w:lvlJc w:val="left"/>
      <w:pPr>
        <w:tabs>
          <w:tab w:val="num" w:pos="964"/>
        </w:tabs>
        <w:ind w:left="284" w:firstLine="0"/>
      </w:pPr>
      <w:rPr>
        <w:rFonts w:ascii="Arial" w:eastAsia="Times New Roman" w:hAnsi="Arial" w:cs="Arial" w:hint="default"/>
        <w:b w:val="0"/>
      </w:rPr>
    </w:lvl>
    <w:lvl w:ilvl="3">
      <w:start w:val="1"/>
      <w:numFmt w:val="lowerLetter"/>
      <w:lvlText w:val="%4)"/>
      <w:lvlJc w:val="left"/>
      <w:pPr>
        <w:tabs>
          <w:tab w:val="num" w:pos="3164"/>
        </w:tabs>
        <w:ind w:left="284" w:firstLine="0"/>
      </w:pPr>
      <w:rPr>
        <w:rFonts w:ascii="Arial" w:hAnsi="Arial" w:cs="Arial" w:hint="default"/>
        <w:sz w:val="20"/>
        <w:szCs w:val="20"/>
      </w:rPr>
    </w:lvl>
    <w:lvl w:ilvl="4">
      <w:start w:val="1"/>
      <w:numFmt w:val="bullet"/>
      <w:lvlText w:val="o"/>
      <w:lvlJc w:val="left"/>
      <w:pPr>
        <w:tabs>
          <w:tab w:val="num" w:pos="3884"/>
        </w:tabs>
        <w:ind w:left="284" w:firstLine="0"/>
      </w:pPr>
      <w:rPr>
        <w:rFonts w:ascii="Courier New" w:hAnsi="Courier New" w:hint="default"/>
      </w:rPr>
    </w:lvl>
    <w:lvl w:ilvl="5">
      <w:start w:val="1"/>
      <w:numFmt w:val="bullet"/>
      <w:lvlText w:val=""/>
      <w:lvlJc w:val="left"/>
      <w:pPr>
        <w:tabs>
          <w:tab w:val="num" w:pos="4604"/>
        </w:tabs>
        <w:ind w:left="284" w:firstLine="0"/>
      </w:pPr>
      <w:rPr>
        <w:rFonts w:ascii="Wingdings" w:hAnsi="Wingdings" w:hint="default"/>
      </w:rPr>
    </w:lvl>
    <w:lvl w:ilvl="6">
      <w:start w:val="1"/>
      <w:numFmt w:val="bullet"/>
      <w:lvlText w:val=""/>
      <w:lvlJc w:val="left"/>
      <w:pPr>
        <w:tabs>
          <w:tab w:val="num" w:pos="5324"/>
        </w:tabs>
        <w:ind w:left="284" w:firstLine="0"/>
      </w:pPr>
      <w:rPr>
        <w:rFonts w:ascii="Symbol" w:hAnsi="Symbol" w:hint="default"/>
      </w:rPr>
    </w:lvl>
    <w:lvl w:ilvl="7">
      <w:start w:val="1"/>
      <w:numFmt w:val="bullet"/>
      <w:lvlText w:val="o"/>
      <w:lvlJc w:val="left"/>
      <w:pPr>
        <w:tabs>
          <w:tab w:val="num" w:pos="6044"/>
        </w:tabs>
        <w:ind w:left="284" w:firstLine="0"/>
      </w:pPr>
      <w:rPr>
        <w:rFonts w:ascii="Courier New" w:hAnsi="Courier New" w:hint="default"/>
      </w:rPr>
    </w:lvl>
    <w:lvl w:ilvl="8">
      <w:start w:val="1"/>
      <w:numFmt w:val="bullet"/>
      <w:lvlText w:val=""/>
      <w:lvlJc w:val="left"/>
      <w:pPr>
        <w:tabs>
          <w:tab w:val="num" w:pos="6764"/>
        </w:tabs>
        <w:ind w:left="284" w:firstLine="0"/>
      </w:pPr>
      <w:rPr>
        <w:rFonts w:ascii="Wingdings" w:hAnsi="Wingdings" w:hint="default"/>
      </w:rPr>
    </w:lvl>
  </w:abstractNum>
  <w:abstractNum w:abstractNumId="30" w15:restartNumberingAfterBreak="0">
    <w:nsid w:val="133E582B"/>
    <w:multiLevelType w:val="hybridMultilevel"/>
    <w:tmpl w:val="50E61608"/>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48D0A8A"/>
    <w:multiLevelType w:val="hybridMultilevel"/>
    <w:tmpl w:val="EDEAB9AA"/>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2" w15:restartNumberingAfterBreak="0">
    <w:nsid w:val="14B062C4"/>
    <w:multiLevelType w:val="hybridMultilevel"/>
    <w:tmpl w:val="FB20A450"/>
    <w:lvl w:ilvl="0" w:tplc="F85EFAB4">
      <w:start w:val="1"/>
      <w:numFmt w:val="bullet"/>
      <w:lvlText w:val=""/>
      <w:lvlJc w:val="left"/>
      <w:pPr>
        <w:tabs>
          <w:tab w:val="num" w:pos="720"/>
        </w:tabs>
        <w:ind w:left="720" w:hanging="360"/>
      </w:pPr>
      <w:rPr>
        <w:rFonts w:ascii="Symbol" w:hAnsi="Symbol" w:hint="default"/>
        <w:b/>
        <w:i w:val="0"/>
        <w:color w:val="auto"/>
      </w:rPr>
    </w:lvl>
    <w:lvl w:ilvl="1" w:tplc="393AB4B2">
      <w:start w:val="9"/>
      <w:numFmt w:val="decimal"/>
      <w:lvlText w:val="%2)"/>
      <w:lvlJc w:val="left"/>
      <w:pPr>
        <w:tabs>
          <w:tab w:val="num" w:pos="1440"/>
        </w:tabs>
        <w:ind w:left="1440" w:hanging="360"/>
      </w:pPr>
      <w:rPr>
        <w:rFonts w:hint="default"/>
      </w:rPr>
    </w:lvl>
    <w:lvl w:ilvl="2" w:tplc="1CB6CBB6">
      <w:start w:val="1"/>
      <w:numFmt w:val="lowerLetter"/>
      <w:lvlText w:val="%3)"/>
      <w:lvlJc w:val="left"/>
      <w:pPr>
        <w:tabs>
          <w:tab w:val="num" w:pos="2565"/>
        </w:tabs>
        <w:ind w:left="2565" w:hanging="585"/>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15BC03ED"/>
    <w:multiLevelType w:val="hybridMultilevel"/>
    <w:tmpl w:val="DC844C9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1637696E"/>
    <w:multiLevelType w:val="hybridMultilevel"/>
    <w:tmpl w:val="D946FA9E"/>
    <w:lvl w:ilvl="0" w:tplc="04150001">
      <w:start w:val="1"/>
      <w:numFmt w:val="bullet"/>
      <w:lvlText w:val=""/>
      <w:lvlJc w:val="left"/>
      <w:pPr>
        <w:tabs>
          <w:tab w:val="num" w:pos="-864"/>
        </w:tabs>
        <w:ind w:left="-864" w:hanging="360"/>
      </w:pPr>
      <w:rPr>
        <w:rFonts w:ascii="Symbol" w:hAnsi="Symbol" w:hint="default"/>
      </w:rPr>
    </w:lvl>
    <w:lvl w:ilvl="1" w:tplc="04150003">
      <w:start w:val="1"/>
      <w:numFmt w:val="bullet"/>
      <w:lvlText w:val="o"/>
      <w:lvlJc w:val="left"/>
      <w:pPr>
        <w:tabs>
          <w:tab w:val="num" w:pos="-144"/>
        </w:tabs>
        <w:ind w:left="-144" w:hanging="360"/>
      </w:pPr>
      <w:rPr>
        <w:rFonts w:ascii="Courier New" w:hAnsi="Courier New" w:cs="Courier New" w:hint="default"/>
      </w:rPr>
    </w:lvl>
    <w:lvl w:ilvl="2" w:tplc="04150005" w:tentative="1">
      <w:start w:val="1"/>
      <w:numFmt w:val="bullet"/>
      <w:lvlText w:val=""/>
      <w:lvlJc w:val="left"/>
      <w:pPr>
        <w:tabs>
          <w:tab w:val="num" w:pos="576"/>
        </w:tabs>
        <w:ind w:left="576" w:hanging="360"/>
      </w:pPr>
      <w:rPr>
        <w:rFonts w:ascii="Wingdings" w:hAnsi="Wingdings" w:hint="default"/>
      </w:rPr>
    </w:lvl>
    <w:lvl w:ilvl="3" w:tplc="04150001" w:tentative="1">
      <w:start w:val="1"/>
      <w:numFmt w:val="bullet"/>
      <w:lvlText w:val=""/>
      <w:lvlJc w:val="left"/>
      <w:pPr>
        <w:tabs>
          <w:tab w:val="num" w:pos="1296"/>
        </w:tabs>
        <w:ind w:left="1296" w:hanging="360"/>
      </w:pPr>
      <w:rPr>
        <w:rFonts w:ascii="Symbol" w:hAnsi="Symbol" w:hint="default"/>
      </w:rPr>
    </w:lvl>
    <w:lvl w:ilvl="4" w:tplc="04150003" w:tentative="1">
      <w:start w:val="1"/>
      <w:numFmt w:val="bullet"/>
      <w:lvlText w:val="o"/>
      <w:lvlJc w:val="left"/>
      <w:pPr>
        <w:tabs>
          <w:tab w:val="num" w:pos="2016"/>
        </w:tabs>
        <w:ind w:left="2016" w:hanging="360"/>
      </w:pPr>
      <w:rPr>
        <w:rFonts w:ascii="Courier New" w:hAnsi="Courier New" w:cs="Courier New" w:hint="default"/>
      </w:rPr>
    </w:lvl>
    <w:lvl w:ilvl="5" w:tplc="04150005" w:tentative="1">
      <w:start w:val="1"/>
      <w:numFmt w:val="bullet"/>
      <w:lvlText w:val=""/>
      <w:lvlJc w:val="left"/>
      <w:pPr>
        <w:tabs>
          <w:tab w:val="num" w:pos="2736"/>
        </w:tabs>
        <w:ind w:left="2736" w:hanging="360"/>
      </w:pPr>
      <w:rPr>
        <w:rFonts w:ascii="Wingdings" w:hAnsi="Wingdings" w:hint="default"/>
      </w:rPr>
    </w:lvl>
    <w:lvl w:ilvl="6" w:tplc="04150001" w:tentative="1">
      <w:start w:val="1"/>
      <w:numFmt w:val="bullet"/>
      <w:lvlText w:val=""/>
      <w:lvlJc w:val="left"/>
      <w:pPr>
        <w:tabs>
          <w:tab w:val="num" w:pos="3456"/>
        </w:tabs>
        <w:ind w:left="3456" w:hanging="360"/>
      </w:pPr>
      <w:rPr>
        <w:rFonts w:ascii="Symbol" w:hAnsi="Symbol" w:hint="default"/>
      </w:rPr>
    </w:lvl>
    <w:lvl w:ilvl="7" w:tplc="04150003" w:tentative="1">
      <w:start w:val="1"/>
      <w:numFmt w:val="bullet"/>
      <w:lvlText w:val="o"/>
      <w:lvlJc w:val="left"/>
      <w:pPr>
        <w:tabs>
          <w:tab w:val="num" w:pos="4176"/>
        </w:tabs>
        <w:ind w:left="4176" w:hanging="360"/>
      </w:pPr>
      <w:rPr>
        <w:rFonts w:ascii="Courier New" w:hAnsi="Courier New" w:cs="Courier New" w:hint="default"/>
      </w:rPr>
    </w:lvl>
    <w:lvl w:ilvl="8" w:tplc="04150005" w:tentative="1">
      <w:start w:val="1"/>
      <w:numFmt w:val="bullet"/>
      <w:lvlText w:val=""/>
      <w:lvlJc w:val="left"/>
      <w:pPr>
        <w:tabs>
          <w:tab w:val="num" w:pos="4896"/>
        </w:tabs>
        <w:ind w:left="4896" w:hanging="360"/>
      </w:pPr>
      <w:rPr>
        <w:rFonts w:ascii="Wingdings" w:hAnsi="Wingdings" w:hint="default"/>
      </w:rPr>
    </w:lvl>
  </w:abstractNum>
  <w:abstractNum w:abstractNumId="35" w15:restartNumberingAfterBreak="0">
    <w:nsid w:val="16DA5C0A"/>
    <w:multiLevelType w:val="hybridMultilevel"/>
    <w:tmpl w:val="C812D198"/>
    <w:lvl w:ilvl="0" w:tplc="8DE066B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6" w15:restartNumberingAfterBreak="0">
    <w:nsid w:val="17B47AE8"/>
    <w:multiLevelType w:val="multilevel"/>
    <w:tmpl w:val="BC6C0352"/>
    <w:lvl w:ilvl="0">
      <w:start w:val="4"/>
      <w:numFmt w:val="decimal"/>
      <w:lvlText w:val="%1)"/>
      <w:lvlJc w:val="left"/>
      <w:pPr>
        <w:tabs>
          <w:tab w:val="num" w:pos="1191"/>
        </w:tabs>
        <w:ind w:left="425" w:firstLine="0"/>
      </w:pPr>
      <w:rPr>
        <w:rFonts w:ascii="Arial" w:hAnsi="Arial" w:cs="Arial" w:hint="default"/>
        <w:sz w:val="22"/>
        <w:szCs w:val="22"/>
      </w:rPr>
    </w:lvl>
    <w:lvl w:ilvl="1">
      <w:start w:val="1"/>
      <w:numFmt w:val="decimal"/>
      <w:lvlText w:val="%2)"/>
      <w:lvlJc w:val="left"/>
      <w:pPr>
        <w:tabs>
          <w:tab w:val="num" w:pos="2007"/>
        </w:tabs>
        <w:ind w:left="425" w:firstLine="0"/>
      </w:pPr>
      <w:rPr>
        <w:rFonts w:hint="default"/>
        <w:u w:val="none"/>
      </w:rPr>
    </w:lvl>
    <w:lvl w:ilvl="2">
      <w:start w:val="1"/>
      <w:numFmt w:val="decimal"/>
      <w:lvlText w:val="%3)"/>
      <w:lvlJc w:val="left"/>
      <w:pPr>
        <w:tabs>
          <w:tab w:val="num" w:pos="1105"/>
        </w:tabs>
        <w:ind w:left="425" w:firstLine="0"/>
      </w:pPr>
      <w:rPr>
        <w:rFonts w:ascii="Arial" w:eastAsia="Times New Roman" w:hAnsi="Arial" w:cs="Arial" w:hint="default"/>
        <w:b/>
      </w:rPr>
    </w:lvl>
    <w:lvl w:ilvl="3">
      <w:start w:val="1"/>
      <w:numFmt w:val="lowerLetter"/>
      <w:lvlText w:val="%4)"/>
      <w:lvlJc w:val="left"/>
      <w:pPr>
        <w:tabs>
          <w:tab w:val="num" w:pos="3305"/>
        </w:tabs>
        <w:ind w:left="425" w:firstLine="0"/>
      </w:pPr>
      <w:rPr>
        <w:rFonts w:ascii="Arial" w:hAnsi="Arial" w:cs="Arial" w:hint="default"/>
        <w:sz w:val="20"/>
        <w:szCs w:val="20"/>
      </w:rPr>
    </w:lvl>
    <w:lvl w:ilvl="4">
      <w:start w:val="1"/>
      <w:numFmt w:val="bullet"/>
      <w:lvlText w:val="o"/>
      <w:lvlJc w:val="left"/>
      <w:pPr>
        <w:tabs>
          <w:tab w:val="num" w:pos="4025"/>
        </w:tabs>
        <w:ind w:left="425" w:firstLine="0"/>
      </w:pPr>
      <w:rPr>
        <w:rFonts w:ascii="Courier New" w:hAnsi="Courier New" w:hint="default"/>
      </w:rPr>
    </w:lvl>
    <w:lvl w:ilvl="5">
      <w:start w:val="1"/>
      <w:numFmt w:val="bullet"/>
      <w:lvlText w:val=""/>
      <w:lvlJc w:val="left"/>
      <w:pPr>
        <w:tabs>
          <w:tab w:val="num" w:pos="4745"/>
        </w:tabs>
        <w:ind w:left="425" w:firstLine="0"/>
      </w:pPr>
      <w:rPr>
        <w:rFonts w:ascii="Wingdings" w:hAnsi="Wingdings" w:hint="default"/>
      </w:rPr>
    </w:lvl>
    <w:lvl w:ilvl="6">
      <w:start w:val="1"/>
      <w:numFmt w:val="bullet"/>
      <w:lvlText w:val=""/>
      <w:lvlJc w:val="left"/>
      <w:pPr>
        <w:tabs>
          <w:tab w:val="num" w:pos="5465"/>
        </w:tabs>
        <w:ind w:left="425" w:firstLine="0"/>
      </w:pPr>
      <w:rPr>
        <w:rFonts w:ascii="Symbol" w:hAnsi="Symbol" w:hint="default"/>
      </w:rPr>
    </w:lvl>
    <w:lvl w:ilvl="7">
      <w:start w:val="1"/>
      <w:numFmt w:val="bullet"/>
      <w:lvlText w:val="o"/>
      <w:lvlJc w:val="left"/>
      <w:pPr>
        <w:tabs>
          <w:tab w:val="num" w:pos="6185"/>
        </w:tabs>
        <w:ind w:left="425" w:firstLine="0"/>
      </w:pPr>
      <w:rPr>
        <w:rFonts w:ascii="Courier New" w:hAnsi="Courier New" w:hint="default"/>
      </w:rPr>
    </w:lvl>
    <w:lvl w:ilvl="8">
      <w:start w:val="1"/>
      <w:numFmt w:val="bullet"/>
      <w:lvlText w:val=""/>
      <w:lvlJc w:val="left"/>
      <w:pPr>
        <w:tabs>
          <w:tab w:val="num" w:pos="6905"/>
        </w:tabs>
        <w:ind w:left="425" w:firstLine="0"/>
      </w:pPr>
      <w:rPr>
        <w:rFonts w:ascii="Wingdings" w:hAnsi="Wingdings" w:hint="default"/>
      </w:rPr>
    </w:lvl>
  </w:abstractNum>
  <w:abstractNum w:abstractNumId="37" w15:restartNumberingAfterBreak="0">
    <w:nsid w:val="18094E0C"/>
    <w:multiLevelType w:val="hybridMultilevel"/>
    <w:tmpl w:val="F0EAFA7E"/>
    <w:name w:val="WW8Num924322222"/>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8" w15:restartNumberingAfterBreak="0">
    <w:nsid w:val="18A6537A"/>
    <w:multiLevelType w:val="hybridMultilevel"/>
    <w:tmpl w:val="693800E2"/>
    <w:lvl w:ilvl="0" w:tplc="7BBA1BA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93404AD"/>
    <w:multiLevelType w:val="hybridMultilevel"/>
    <w:tmpl w:val="A118C35A"/>
    <w:name w:val="WW8Num924322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9394C8C"/>
    <w:multiLevelType w:val="multilevel"/>
    <w:tmpl w:val="97FE70C8"/>
    <w:lvl w:ilvl="0">
      <w:start w:val="4"/>
      <w:numFmt w:val="decimal"/>
      <w:lvlText w:val="%1)"/>
      <w:lvlJc w:val="left"/>
      <w:pPr>
        <w:tabs>
          <w:tab w:val="num" w:pos="1050"/>
        </w:tabs>
        <w:ind w:left="284" w:firstLine="0"/>
      </w:pPr>
      <w:rPr>
        <w:rFonts w:ascii="Arial" w:hAnsi="Arial" w:cs="Arial" w:hint="default"/>
        <w:sz w:val="22"/>
        <w:szCs w:val="22"/>
      </w:rPr>
    </w:lvl>
    <w:lvl w:ilvl="1">
      <w:start w:val="3"/>
      <w:numFmt w:val="decimal"/>
      <w:lvlText w:val="%2)"/>
      <w:lvlJc w:val="left"/>
      <w:pPr>
        <w:tabs>
          <w:tab w:val="num" w:pos="1866"/>
        </w:tabs>
        <w:ind w:left="284" w:firstLine="0"/>
      </w:pPr>
      <w:rPr>
        <w:rFonts w:hint="default"/>
        <w:u w:val="none"/>
      </w:rPr>
    </w:lvl>
    <w:lvl w:ilvl="2">
      <w:start w:val="1"/>
      <w:numFmt w:val="decimal"/>
      <w:lvlText w:val="%3)"/>
      <w:lvlJc w:val="left"/>
      <w:pPr>
        <w:tabs>
          <w:tab w:val="num" w:pos="964"/>
        </w:tabs>
        <w:ind w:left="284" w:firstLine="0"/>
      </w:pPr>
      <w:rPr>
        <w:rFonts w:ascii="Arial" w:eastAsia="Times New Roman" w:hAnsi="Arial" w:cs="Arial" w:hint="default"/>
        <w:b w:val="0"/>
      </w:rPr>
    </w:lvl>
    <w:lvl w:ilvl="3">
      <w:start w:val="1"/>
      <w:numFmt w:val="lowerLetter"/>
      <w:lvlText w:val="%4)"/>
      <w:lvlJc w:val="left"/>
      <w:pPr>
        <w:tabs>
          <w:tab w:val="num" w:pos="3164"/>
        </w:tabs>
        <w:ind w:left="284" w:firstLine="0"/>
      </w:pPr>
      <w:rPr>
        <w:rFonts w:ascii="Arial" w:hAnsi="Arial" w:cs="Arial" w:hint="default"/>
        <w:sz w:val="20"/>
        <w:szCs w:val="20"/>
      </w:rPr>
    </w:lvl>
    <w:lvl w:ilvl="4">
      <w:start w:val="1"/>
      <w:numFmt w:val="bullet"/>
      <w:lvlText w:val="o"/>
      <w:lvlJc w:val="left"/>
      <w:pPr>
        <w:tabs>
          <w:tab w:val="num" w:pos="3884"/>
        </w:tabs>
        <w:ind w:left="284" w:firstLine="0"/>
      </w:pPr>
      <w:rPr>
        <w:rFonts w:ascii="Courier New" w:hAnsi="Courier New" w:hint="default"/>
      </w:rPr>
    </w:lvl>
    <w:lvl w:ilvl="5">
      <w:start w:val="1"/>
      <w:numFmt w:val="bullet"/>
      <w:lvlText w:val=""/>
      <w:lvlJc w:val="left"/>
      <w:pPr>
        <w:tabs>
          <w:tab w:val="num" w:pos="4604"/>
        </w:tabs>
        <w:ind w:left="284" w:firstLine="0"/>
      </w:pPr>
      <w:rPr>
        <w:rFonts w:ascii="Wingdings" w:hAnsi="Wingdings" w:hint="default"/>
      </w:rPr>
    </w:lvl>
    <w:lvl w:ilvl="6">
      <w:start w:val="1"/>
      <w:numFmt w:val="bullet"/>
      <w:lvlText w:val=""/>
      <w:lvlJc w:val="left"/>
      <w:pPr>
        <w:tabs>
          <w:tab w:val="num" w:pos="5324"/>
        </w:tabs>
        <w:ind w:left="284" w:firstLine="0"/>
      </w:pPr>
      <w:rPr>
        <w:rFonts w:ascii="Symbol" w:hAnsi="Symbol" w:hint="default"/>
      </w:rPr>
    </w:lvl>
    <w:lvl w:ilvl="7">
      <w:start w:val="1"/>
      <w:numFmt w:val="bullet"/>
      <w:lvlText w:val="o"/>
      <w:lvlJc w:val="left"/>
      <w:pPr>
        <w:tabs>
          <w:tab w:val="num" w:pos="6044"/>
        </w:tabs>
        <w:ind w:left="284" w:firstLine="0"/>
      </w:pPr>
      <w:rPr>
        <w:rFonts w:ascii="Courier New" w:hAnsi="Courier New" w:hint="default"/>
      </w:rPr>
    </w:lvl>
    <w:lvl w:ilvl="8">
      <w:start w:val="1"/>
      <w:numFmt w:val="bullet"/>
      <w:lvlText w:val=""/>
      <w:lvlJc w:val="left"/>
      <w:pPr>
        <w:tabs>
          <w:tab w:val="num" w:pos="6764"/>
        </w:tabs>
        <w:ind w:left="284" w:firstLine="0"/>
      </w:pPr>
      <w:rPr>
        <w:rFonts w:ascii="Wingdings" w:hAnsi="Wingdings" w:hint="default"/>
      </w:rPr>
    </w:lvl>
  </w:abstractNum>
  <w:abstractNum w:abstractNumId="41" w15:restartNumberingAfterBreak="0">
    <w:nsid w:val="19D24D0C"/>
    <w:multiLevelType w:val="hybridMultilevel"/>
    <w:tmpl w:val="0D8E454A"/>
    <w:lvl w:ilvl="0" w:tplc="FFFFFFFF">
      <w:start w:val="1"/>
      <w:numFmt w:val="decimal"/>
      <w:lvlText w:val="%1."/>
      <w:lvlJc w:val="left"/>
      <w:pPr>
        <w:tabs>
          <w:tab w:val="num" w:pos="720"/>
        </w:tabs>
        <w:ind w:left="720" w:hanging="360"/>
      </w:pPr>
      <w:rPr>
        <w:rFonts w:hint="default"/>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15:restartNumberingAfterBreak="0">
    <w:nsid w:val="1B4E3B38"/>
    <w:multiLevelType w:val="hybridMultilevel"/>
    <w:tmpl w:val="4C36391C"/>
    <w:lvl w:ilvl="0" w:tplc="687E47EC">
      <w:start w:val="1"/>
      <w:numFmt w:val="lowerLetter"/>
      <w:lvlText w:val="%1)"/>
      <w:lvlJc w:val="left"/>
      <w:pPr>
        <w:ind w:left="720" w:hanging="360"/>
      </w:pPr>
      <w:rPr>
        <w:rFonts w:ascii="Arial" w:hAnsi="Arial"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BC47238"/>
    <w:multiLevelType w:val="hybridMultilevel"/>
    <w:tmpl w:val="01101820"/>
    <w:lvl w:ilvl="0" w:tplc="02B678F0">
      <w:start w:val="1"/>
      <w:numFmt w:val="decimal"/>
      <w:lvlText w:val="%1)"/>
      <w:lvlJc w:val="left"/>
      <w:pPr>
        <w:tabs>
          <w:tab w:val="num" w:pos="473"/>
        </w:tabs>
        <w:ind w:left="454" w:hanging="341"/>
      </w:pPr>
      <w:rPr>
        <w:rFonts w:ascii="Arial" w:hAnsi="Arial" w:cs="Arial" w:hint="default"/>
        <w:b w:val="0"/>
        <w:color w:val="auto"/>
        <w:sz w:val="20"/>
        <w:szCs w:val="20"/>
      </w:rPr>
    </w:lvl>
    <w:lvl w:ilvl="1" w:tplc="04150019">
      <w:start w:val="1"/>
      <w:numFmt w:val="lowerLetter"/>
      <w:lvlText w:val="%2."/>
      <w:lvlJc w:val="left"/>
      <w:pPr>
        <w:tabs>
          <w:tab w:val="num" w:pos="1440"/>
        </w:tabs>
        <w:ind w:left="1440" w:hanging="360"/>
      </w:pPr>
    </w:lvl>
    <w:lvl w:ilvl="2" w:tplc="04150017">
      <w:start w:val="1"/>
      <w:numFmt w:val="lowerLetter"/>
      <w:lvlText w:val="%3)"/>
      <w:lvlJc w:val="lef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1C661A02"/>
    <w:multiLevelType w:val="multilevel"/>
    <w:tmpl w:val="E0DCE024"/>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5" w15:restartNumberingAfterBreak="0">
    <w:nsid w:val="21F32160"/>
    <w:multiLevelType w:val="multilevel"/>
    <w:tmpl w:val="9D369F80"/>
    <w:name w:val="WW8Num924"/>
    <w:lvl w:ilvl="0">
      <w:start w:val="1"/>
      <w:numFmt w:val="bullet"/>
      <w:lvlText w:val=""/>
      <w:lvlJc w:val="left"/>
      <w:pPr>
        <w:tabs>
          <w:tab w:val="num" w:pos="1004"/>
        </w:tabs>
        <w:ind w:left="0" w:firstLine="0"/>
      </w:pPr>
      <w:rPr>
        <w:rFonts w:ascii="Symbol" w:hAnsi="Symbol" w:hint="default"/>
      </w:rPr>
    </w:lvl>
    <w:lvl w:ilvl="1">
      <w:start w:val="3"/>
      <w:numFmt w:val="decimal"/>
      <w:lvlText w:val="%2)"/>
      <w:lvlJc w:val="left"/>
      <w:pPr>
        <w:tabs>
          <w:tab w:val="num" w:pos="1724"/>
        </w:tabs>
        <w:ind w:left="0" w:firstLine="0"/>
      </w:pPr>
      <w:rPr>
        <w:rFonts w:hint="default"/>
        <w:b w:val="0"/>
        <w:color w:val="auto"/>
        <w:sz w:val="20"/>
        <w:szCs w:val="20"/>
      </w:rPr>
    </w:lvl>
    <w:lvl w:ilvl="2">
      <w:start w:val="1"/>
      <w:numFmt w:val="decimal"/>
      <w:lvlText w:val="%3)"/>
      <w:lvlJc w:val="left"/>
      <w:pPr>
        <w:tabs>
          <w:tab w:val="num" w:pos="2444"/>
        </w:tabs>
        <w:ind w:left="0" w:firstLine="0"/>
      </w:pPr>
      <w:rPr>
        <w:rFonts w:ascii="Arial" w:eastAsia="Times New Roman" w:hAnsi="Arial" w:cs="Arial" w:hint="default"/>
      </w:rPr>
    </w:lvl>
    <w:lvl w:ilvl="3">
      <w:start w:val="1"/>
      <w:numFmt w:val="lowerLetter"/>
      <w:lvlText w:val="%4)"/>
      <w:lvlJc w:val="left"/>
      <w:pPr>
        <w:tabs>
          <w:tab w:val="num" w:pos="3164"/>
        </w:tabs>
        <w:ind w:left="0" w:firstLine="0"/>
      </w:pPr>
      <w:rPr>
        <w:rFonts w:hint="default"/>
      </w:rPr>
    </w:lvl>
    <w:lvl w:ilvl="4">
      <w:start w:val="1"/>
      <w:numFmt w:val="decimal"/>
      <w:lvlText w:val="%5)"/>
      <w:lvlJc w:val="left"/>
      <w:pPr>
        <w:tabs>
          <w:tab w:val="num" w:pos="3884"/>
        </w:tabs>
        <w:ind w:left="0" w:firstLine="0"/>
      </w:pPr>
      <w:rPr>
        <w:rFonts w:ascii="Times New Roman" w:eastAsia="Times New Roman" w:hAnsi="Times New Roman" w:cs="Times New Roman" w:hint="default"/>
        <w:sz w:val="24"/>
        <w:szCs w:val="24"/>
      </w:rPr>
    </w:lvl>
    <w:lvl w:ilvl="5">
      <w:start w:val="1"/>
      <w:numFmt w:val="lowerLetter"/>
      <w:lvlText w:val="%6)"/>
      <w:lvlJc w:val="left"/>
      <w:pPr>
        <w:tabs>
          <w:tab w:val="num" w:pos="4604"/>
        </w:tabs>
        <w:ind w:left="0" w:firstLine="0"/>
      </w:pPr>
      <w:rPr>
        <w:rFonts w:hint="default"/>
        <w:sz w:val="20"/>
        <w:szCs w:val="20"/>
      </w:rPr>
    </w:lvl>
    <w:lvl w:ilvl="6">
      <w:start w:val="2"/>
      <w:numFmt w:val="lowerLetter"/>
      <w:lvlText w:val="%7)"/>
      <w:lvlJc w:val="left"/>
      <w:pPr>
        <w:tabs>
          <w:tab w:val="num" w:pos="5669"/>
        </w:tabs>
        <w:ind w:left="0" w:firstLine="0"/>
      </w:pPr>
      <w:rPr>
        <w:rFonts w:ascii="Times New Roman" w:eastAsia="Times New Roman" w:hAnsi="Times New Roman" w:cs="Times New Roman" w:hint="default"/>
      </w:rPr>
    </w:lvl>
    <w:lvl w:ilvl="7">
      <w:start w:val="1"/>
      <w:numFmt w:val="bullet"/>
      <w:lvlText w:val="o"/>
      <w:lvlJc w:val="left"/>
      <w:pPr>
        <w:tabs>
          <w:tab w:val="num" w:pos="6044"/>
        </w:tabs>
        <w:ind w:left="0" w:firstLine="0"/>
      </w:pPr>
      <w:rPr>
        <w:rFonts w:ascii="Courier New" w:hAnsi="Courier New" w:hint="default"/>
      </w:rPr>
    </w:lvl>
    <w:lvl w:ilvl="8">
      <w:start w:val="1"/>
      <w:numFmt w:val="bullet"/>
      <w:lvlText w:val=""/>
      <w:lvlJc w:val="left"/>
      <w:pPr>
        <w:tabs>
          <w:tab w:val="num" w:pos="6764"/>
        </w:tabs>
        <w:ind w:left="0" w:firstLine="0"/>
      </w:pPr>
      <w:rPr>
        <w:rFonts w:ascii="Wingdings" w:hAnsi="Wingdings" w:hint="default"/>
      </w:rPr>
    </w:lvl>
  </w:abstractNum>
  <w:abstractNum w:abstractNumId="46" w15:restartNumberingAfterBreak="0">
    <w:nsid w:val="22566BC3"/>
    <w:multiLevelType w:val="multilevel"/>
    <w:tmpl w:val="AED0FFF0"/>
    <w:lvl w:ilvl="0">
      <w:start w:val="1"/>
      <w:numFmt w:val="lowerLetter"/>
      <w:lvlText w:val="%1)"/>
      <w:lvlJc w:val="left"/>
      <w:pPr>
        <w:tabs>
          <w:tab w:val="num" w:pos="1175"/>
        </w:tabs>
        <w:ind w:left="0" w:firstLine="0"/>
      </w:pPr>
      <w:rPr>
        <w:rFonts w:hint="default"/>
      </w:rPr>
    </w:lvl>
    <w:lvl w:ilvl="1">
      <w:start w:val="1"/>
      <w:numFmt w:val="decimal"/>
      <w:lvlText w:val="%2)"/>
      <w:lvlJc w:val="left"/>
      <w:pPr>
        <w:tabs>
          <w:tab w:val="num" w:pos="2888"/>
        </w:tabs>
        <w:ind w:left="993" w:firstLine="0"/>
      </w:pPr>
      <w:rPr>
        <w:rFonts w:ascii="Times New Roman" w:eastAsia="Times New Roman" w:hAnsi="Times New Roman" w:cs="Times New Roman" w:hint="default"/>
        <w:color w:val="auto"/>
        <w:sz w:val="22"/>
      </w:rPr>
    </w:lvl>
    <w:lvl w:ilvl="2">
      <w:start w:val="1"/>
      <w:numFmt w:val="decimal"/>
      <w:lvlText w:val="%3)"/>
      <w:lvlJc w:val="left"/>
      <w:pPr>
        <w:tabs>
          <w:tab w:val="num" w:pos="2615"/>
        </w:tabs>
        <w:ind w:left="0" w:firstLine="0"/>
      </w:pPr>
      <w:rPr>
        <w:rFonts w:ascii="Times New Roman" w:eastAsia="Times New Roman" w:hAnsi="Times New Roman" w:cs="Times New Roman" w:hint="default"/>
        <w:b w:val="0"/>
        <w:i w:val="0"/>
      </w:rPr>
    </w:lvl>
    <w:lvl w:ilvl="3">
      <w:start w:val="1"/>
      <w:numFmt w:val="lowerLetter"/>
      <w:lvlText w:val="%4)"/>
      <w:lvlJc w:val="left"/>
      <w:pPr>
        <w:tabs>
          <w:tab w:val="num" w:pos="3335"/>
        </w:tabs>
        <w:ind w:left="0" w:firstLine="0"/>
      </w:pPr>
      <w:rPr>
        <w:rFonts w:hint="default"/>
        <w:b w:val="0"/>
      </w:rPr>
    </w:lvl>
    <w:lvl w:ilvl="4">
      <w:start w:val="1"/>
      <w:numFmt w:val="decimal"/>
      <w:lvlText w:val="%5)"/>
      <w:lvlJc w:val="left"/>
      <w:pPr>
        <w:tabs>
          <w:tab w:val="num" w:pos="4055"/>
        </w:tabs>
        <w:ind w:left="0" w:firstLine="0"/>
      </w:pPr>
      <w:rPr>
        <w:rFonts w:ascii="Times New Roman" w:eastAsia="Times New Roman" w:hAnsi="Times New Roman" w:cs="Times New Roman" w:hint="default"/>
        <w:b w:val="0"/>
        <w:i w:val="0"/>
        <w:sz w:val="24"/>
        <w:szCs w:val="24"/>
      </w:rPr>
    </w:lvl>
    <w:lvl w:ilvl="5">
      <w:start w:val="1"/>
      <w:numFmt w:val="lowerLetter"/>
      <w:lvlText w:val="%6)"/>
      <w:lvlJc w:val="left"/>
      <w:pPr>
        <w:tabs>
          <w:tab w:val="num" w:pos="4775"/>
        </w:tabs>
        <w:ind w:left="0" w:firstLine="0"/>
      </w:pPr>
      <w:rPr>
        <w:rFonts w:hint="default"/>
      </w:rPr>
    </w:lvl>
    <w:lvl w:ilvl="6">
      <w:start w:val="2"/>
      <w:numFmt w:val="lowerLetter"/>
      <w:lvlText w:val="%7)"/>
      <w:lvlJc w:val="left"/>
      <w:pPr>
        <w:tabs>
          <w:tab w:val="num" w:pos="5840"/>
        </w:tabs>
        <w:ind w:left="0" w:firstLine="0"/>
      </w:pPr>
      <w:rPr>
        <w:rFonts w:ascii="Times New Roman" w:eastAsia="Times New Roman" w:hAnsi="Times New Roman" w:cs="Times New Roman" w:hint="default"/>
      </w:rPr>
    </w:lvl>
    <w:lvl w:ilvl="7">
      <w:start w:val="1"/>
      <w:numFmt w:val="bullet"/>
      <w:lvlText w:val="o"/>
      <w:lvlJc w:val="left"/>
      <w:pPr>
        <w:tabs>
          <w:tab w:val="num" w:pos="6215"/>
        </w:tabs>
        <w:ind w:left="0" w:firstLine="0"/>
      </w:pPr>
      <w:rPr>
        <w:rFonts w:ascii="Courier New" w:hAnsi="Courier New" w:hint="default"/>
      </w:rPr>
    </w:lvl>
    <w:lvl w:ilvl="8">
      <w:start w:val="1"/>
      <w:numFmt w:val="bullet"/>
      <w:lvlText w:val=""/>
      <w:lvlJc w:val="left"/>
      <w:pPr>
        <w:tabs>
          <w:tab w:val="num" w:pos="6935"/>
        </w:tabs>
        <w:ind w:left="0" w:firstLine="0"/>
      </w:pPr>
      <w:rPr>
        <w:rFonts w:ascii="Wingdings" w:hAnsi="Wingdings" w:hint="default"/>
      </w:rPr>
    </w:lvl>
  </w:abstractNum>
  <w:abstractNum w:abstractNumId="47" w15:restartNumberingAfterBreak="0">
    <w:nsid w:val="24476CC7"/>
    <w:multiLevelType w:val="hybridMultilevel"/>
    <w:tmpl w:val="4F8E5372"/>
    <w:lvl w:ilvl="0" w:tplc="D52CB0C2">
      <w:start w:val="1"/>
      <w:numFmt w:val="lowerLetter"/>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469081D"/>
    <w:multiLevelType w:val="hybridMultilevel"/>
    <w:tmpl w:val="C3C4D88E"/>
    <w:lvl w:ilvl="0" w:tplc="04150017">
      <w:start w:val="1"/>
      <w:numFmt w:val="lowerLetter"/>
      <w:lvlText w:val="%1)"/>
      <w:lvlJc w:val="left"/>
      <w:pPr>
        <w:tabs>
          <w:tab w:val="num" w:pos="644"/>
        </w:tabs>
        <w:ind w:left="624" w:hanging="340"/>
      </w:pPr>
      <w:rPr>
        <w:rFonts w:hint="default"/>
      </w:rPr>
    </w:lvl>
    <w:lvl w:ilvl="1" w:tplc="FFFFFFFF" w:tentative="1">
      <w:start w:val="1"/>
      <w:numFmt w:val="bullet"/>
      <w:lvlText w:val="o"/>
      <w:lvlJc w:val="left"/>
      <w:pPr>
        <w:tabs>
          <w:tab w:val="num" w:pos="1724"/>
        </w:tabs>
        <w:ind w:left="1724" w:hanging="360"/>
      </w:pPr>
      <w:rPr>
        <w:rFonts w:ascii="Courier New" w:hAnsi="Courier New" w:hint="default"/>
      </w:rPr>
    </w:lvl>
    <w:lvl w:ilvl="2" w:tplc="FFFFFFFF" w:tentative="1">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New" w:hAnsi="Courier New"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abstractNum w:abstractNumId="49" w15:restartNumberingAfterBreak="0">
    <w:nsid w:val="246A3D7F"/>
    <w:multiLevelType w:val="multilevel"/>
    <w:tmpl w:val="EE40BBE2"/>
    <w:lvl w:ilvl="0">
      <w:start w:val="1"/>
      <w:numFmt w:val="decimal"/>
      <w:lvlText w:val="%1)"/>
      <w:lvlJc w:val="left"/>
      <w:pPr>
        <w:tabs>
          <w:tab w:val="num" w:pos="624"/>
        </w:tabs>
      </w:pPr>
      <w:rPr>
        <w:rFonts w:ascii="Arial" w:hAnsi="Arial" w:cs="Arial" w:hint="default"/>
        <w:sz w:val="22"/>
        <w:szCs w:val="22"/>
      </w:rPr>
    </w:lvl>
    <w:lvl w:ilvl="1">
      <w:start w:val="1"/>
      <w:numFmt w:val="decimal"/>
      <w:lvlText w:val="%2)"/>
      <w:lvlJc w:val="left"/>
      <w:pPr>
        <w:tabs>
          <w:tab w:val="num" w:pos="1582"/>
        </w:tabs>
      </w:pPr>
      <w:rPr>
        <w:u w:val="none"/>
      </w:rPr>
    </w:lvl>
    <w:lvl w:ilvl="2">
      <w:start w:val="1"/>
      <w:numFmt w:val="decimal"/>
      <w:lvlText w:val="%3)"/>
      <w:lvlJc w:val="left"/>
      <w:pPr>
        <w:tabs>
          <w:tab w:val="num" w:pos="680"/>
        </w:tabs>
      </w:pPr>
      <w:rPr>
        <w:rFonts w:ascii="Times New Roman" w:eastAsia="Times New Roman" w:hAnsi="Times New Roman" w:cs="Times New Roman"/>
      </w:rPr>
    </w:lvl>
    <w:lvl w:ilvl="3">
      <w:start w:val="1"/>
      <w:numFmt w:val="lowerLetter"/>
      <w:lvlText w:val="%4)"/>
      <w:lvlJc w:val="left"/>
      <w:pPr>
        <w:tabs>
          <w:tab w:val="num" w:pos="2880"/>
        </w:tabs>
      </w:p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50" w15:restartNumberingAfterBreak="0">
    <w:nsid w:val="24CB26A6"/>
    <w:multiLevelType w:val="hybridMultilevel"/>
    <w:tmpl w:val="ADD08DC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7E64F45"/>
    <w:multiLevelType w:val="hybridMultilevel"/>
    <w:tmpl w:val="7D5CAC8E"/>
    <w:lvl w:ilvl="0" w:tplc="04150019">
      <w:start w:val="1"/>
      <w:numFmt w:val="bullet"/>
      <w:lvlText w:val="-"/>
      <w:lvlJc w:val="left"/>
      <w:pPr>
        <w:ind w:left="1068" w:hanging="360"/>
      </w:pPr>
      <w:rPr>
        <w:rFonts w:ascii="Times New Roman" w:eastAsia="Times New Roman" w:hAnsi="Times New Roman" w:cs="Times New Roman"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2" w15:restartNumberingAfterBreak="0">
    <w:nsid w:val="290D0654"/>
    <w:multiLevelType w:val="multilevel"/>
    <w:tmpl w:val="3684E814"/>
    <w:styleLink w:val="WW8Num16"/>
    <w:lvl w:ilvl="0">
      <w:start w:val="1"/>
      <w:numFmt w:val="decimal"/>
      <w:lvlText w:val="%1."/>
      <w:lvlJc w:val="left"/>
    </w:lvl>
    <w:lvl w:ilvl="1">
      <w:numFmt w:val="bullet"/>
      <w:lvlText w:val="–"/>
      <w:lvlJc w:val="left"/>
      <w:rPr>
        <w:rFonts w:ascii="Times New Roman" w:hAnsi="Times New Roman"/>
        <w:color w:val="000000"/>
      </w:rPr>
    </w:lvl>
    <w:lvl w:ilvl="2">
      <w:start w:val="1"/>
      <w:numFmt w:val="lowerLetter"/>
      <w:lvlText w:val="%3)"/>
      <w:lvlJc w:val="left"/>
      <w:rPr>
        <w:rFonts w:ascii="Tahoma" w:hAnsi="Tahoma"/>
        <w:sz w:val="20"/>
        <w:szCs w:val="20"/>
      </w:rPr>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53" w15:restartNumberingAfterBreak="0">
    <w:nsid w:val="29A7344B"/>
    <w:multiLevelType w:val="hybridMultilevel"/>
    <w:tmpl w:val="0A4EB59A"/>
    <w:lvl w:ilvl="0" w:tplc="04150017">
      <w:start w:val="1"/>
      <w:numFmt w:val="lowerLetter"/>
      <w:lvlText w:val="%1)"/>
      <w:lvlJc w:val="left"/>
      <w:pPr>
        <w:tabs>
          <w:tab w:val="num" w:pos="644"/>
        </w:tabs>
        <w:ind w:left="644" w:hanging="360"/>
      </w:pPr>
      <w:rPr>
        <w:rFonts w:hint="default"/>
      </w:rPr>
    </w:lvl>
    <w:lvl w:ilvl="1" w:tplc="CE6A60D0">
      <w:start w:val="1"/>
      <w:numFmt w:val="decimal"/>
      <w:lvlText w:val="%2)"/>
      <w:lvlJc w:val="left"/>
      <w:pPr>
        <w:tabs>
          <w:tab w:val="num" w:pos="1418"/>
        </w:tabs>
        <w:ind w:left="1418" w:hanging="454"/>
      </w:pPr>
      <w:rPr>
        <w:rFonts w:hint="default"/>
      </w:rPr>
    </w:lvl>
    <w:lvl w:ilvl="2" w:tplc="0ABAD23A">
      <w:start w:val="1"/>
      <w:numFmt w:val="decimal"/>
      <w:lvlText w:val="%3)"/>
      <w:lvlJc w:val="left"/>
      <w:pPr>
        <w:tabs>
          <w:tab w:val="num" w:pos="1724"/>
        </w:tabs>
        <w:ind w:left="1704" w:hanging="340"/>
      </w:pPr>
      <w:rPr>
        <w:rFonts w:hint="default"/>
      </w:rPr>
    </w:lvl>
    <w:lvl w:ilvl="3" w:tplc="04150001" w:tentative="1">
      <w:start w:val="1"/>
      <w:numFmt w:val="bullet"/>
      <w:lvlText w:val=""/>
      <w:lvlJc w:val="left"/>
      <w:pPr>
        <w:tabs>
          <w:tab w:val="num" w:pos="2444"/>
        </w:tabs>
        <w:ind w:left="2444" w:hanging="360"/>
      </w:pPr>
      <w:rPr>
        <w:rFonts w:ascii="Symbol" w:hAnsi="Symbol" w:hint="default"/>
      </w:rPr>
    </w:lvl>
    <w:lvl w:ilvl="4" w:tplc="04150003" w:tentative="1">
      <w:start w:val="1"/>
      <w:numFmt w:val="bullet"/>
      <w:lvlText w:val="o"/>
      <w:lvlJc w:val="left"/>
      <w:pPr>
        <w:tabs>
          <w:tab w:val="num" w:pos="3164"/>
        </w:tabs>
        <w:ind w:left="3164" w:hanging="360"/>
      </w:pPr>
      <w:rPr>
        <w:rFonts w:ascii="Courier New" w:hAnsi="Courier New" w:cs="Courier New" w:hint="default"/>
      </w:rPr>
    </w:lvl>
    <w:lvl w:ilvl="5" w:tplc="04150005" w:tentative="1">
      <w:start w:val="1"/>
      <w:numFmt w:val="bullet"/>
      <w:lvlText w:val=""/>
      <w:lvlJc w:val="left"/>
      <w:pPr>
        <w:tabs>
          <w:tab w:val="num" w:pos="3884"/>
        </w:tabs>
        <w:ind w:left="3884" w:hanging="360"/>
      </w:pPr>
      <w:rPr>
        <w:rFonts w:ascii="Wingdings" w:hAnsi="Wingdings" w:hint="default"/>
      </w:rPr>
    </w:lvl>
    <w:lvl w:ilvl="6" w:tplc="04150001" w:tentative="1">
      <w:start w:val="1"/>
      <w:numFmt w:val="bullet"/>
      <w:lvlText w:val=""/>
      <w:lvlJc w:val="left"/>
      <w:pPr>
        <w:tabs>
          <w:tab w:val="num" w:pos="4604"/>
        </w:tabs>
        <w:ind w:left="4604" w:hanging="360"/>
      </w:pPr>
      <w:rPr>
        <w:rFonts w:ascii="Symbol" w:hAnsi="Symbol" w:hint="default"/>
      </w:rPr>
    </w:lvl>
    <w:lvl w:ilvl="7" w:tplc="04150003" w:tentative="1">
      <w:start w:val="1"/>
      <w:numFmt w:val="bullet"/>
      <w:lvlText w:val="o"/>
      <w:lvlJc w:val="left"/>
      <w:pPr>
        <w:tabs>
          <w:tab w:val="num" w:pos="5324"/>
        </w:tabs>
        <w:ind w:left="5324" w:hanging="360"/>
      </w:pPr>
      <w:rPr>
        <w:rFonts w:ascii="Courier New" w:hAnsi="Courier New" w:cs="Courier New" w:hint="default"/>
      </w:rPr>
    </w:lvl>
    <w:lvl w:ilvl="8" w:tplc="04150005" w:tentative="1">
      <w:start w:val="1"/>
      <w:numFmt w:val="bullet"/>
      <w:lvlText w:val=""/>
      <w:lvlJc w:val="left"/>
      <w:pPr>
        <w:tabs>
          <w:tab w:val="num" w:pos="6044"/>
        </w:tabs>
        <w:ind w:left="6044" w:hanging="360"/>
      </w:pPr>
      <w:rPr>
        <w:rFonts w:ascii="Wingdings" w:hAnsi="Wingdings" w:hint="default"/>
      </w:rPr>
    </w:lvl>
  </w:abstractNum>
  <w:abstractNum w:abstractNumId="54" w15:restartNumberingAfterBreak="0">
    <w:nsid w:val="2B290A83"/>
    <w:multiLevelType w:val="multilevel"/>
    <w:tmpl w:val="D9F2D9C0"/>
    <w:name w:val="WW8Num923"/>
    <w:lvl w:ilvl="0">
      <w:start w:val="1"/>
      <w:numFmt w:val="bullet"/>
      <w:lvlText w:val=""/>
      <w:lvlJc w:val="left"/>
      <w:pPr>
        <w:tabs>
          <w:tab w:val="num" w:pos="1004"/>
        </w:tabs>
        <w:ind w:left="0" w:firstLine="0"/>
      </w:pPr>
      <w:rPr>
        <w:rFonts w:ascii="Symbol" w:hAnsi="Symbol" w:hint="default"/>
      </w:rPr>
    </w:lvl>
    <w:lvl w:ilvl="1">
      <w:start w:val="1"/>
      <w:numFmt w:val="decimal"/>
      <w:lvlText w:val="%2)"/>
      <w:lvlJc w:val="left"/>
      <w:pPr>
        <w:tabs>
          <w:tab w:val="num" w:pos="1724"/>
        </w:tabs>
        <w:ind w:left="0" w:firstLine="0"/>
      </w:pPr>
      <w:rPr>
        <w:rFonts w:ascii="Times New Roman" w:eastAsia="Times New Roman" w:hAnsi="Times New Roman" w:cs="Times New Roman" w:hint="default"/>
        <w:color w:val="auto"/>
        <w:sz w:val="22"/>
      </w:rPr>
    </w:lvl>
    <w:lvl w:ilvl="2">
      <w:start w:val="1"/>
      <w:numFmt w:val="decimal"/>
      <w:lvlText w:val="%3)"/>
      <w:lvlJc w:val="left"/>
      <w:pPr>
        <w:tabs>
          <w:tab w:val="num" w:pos="2444"/>
        </w:tabs>
        <w:ind w:left="0" w:firstLine="0"/>
      </w:pPr>
      <w:rPr>
        <w:rFonts w:ascii="Times New Roman" w:eastAsia="Times New Roman" w:hAnsi="Times New Roman" w:cs="Times New Roman" w:hint="default"/>
      </w:rPr>
    </w:lvl>
    <w:lvl w:ilvl="3">
      <w:start w:val="2"/>
      <w:numFmt w:val="lowerLetter"/>
      <w:lvlText w:val="%4)"/>
      <w:lvlJc w:val="left"/>
      <w:pPr>
        <w:tabs>
          <w:tab w:val="num" w:pos="3164"/>
        </w:tabs>
        <w:ind w:left="0" w:firstLine="0"/>
      </w:pPr>
      <w:rPr>
        <w:rFonts w:hint="default"/>
      </w:rPr>
    </w:lvl>
    <w:lvl w:ilvl="4">
      <w:start w:val="1"/>
      <w:numFmt w:val="decimal"/>
      <w:lvlText w:val="%5)"/>
      <w:lvlJc w:val="left"/>
      <w:pPr>
        <w:tabs>
          <w:tab w:val="num" w:pos="3884"/>
        </w:tabs>
        <w:ind w:left="0" w:firstLine="0"/>
      </w:pPr>
      <w:rPr>
        <w:rFonts w:ascii="Times New Roman" w:eastAsia="Times New Roman" w:hAnsi="Times New Roman" w:cs="Times New Roman" w:hint="default"/>
        <w:sz w:val="24"/>
        <w:szCs w:val="24"/>
      </w:rPr>
    </w:lvl>
    <w:lvl w:ilvl="5">
      <w:start w:val="1"/>
      <w:numFmt w:val="lowerLetter"/>
      <w:lvlText w:val="%6)"/>
      <w:lvlJc w:val="left"/>
      <w:pPr>
        <w:tabs>
          <w:tab w:val="num" w:pos="4604"/>
        </w:tabs>
        <w:ind w:left="0" w:firstLine="0"/>
      </w:pPr>
      <w:rPr>
        <w:rFonts w:hint="default"/>
      </w:rPr>
    </w:lvl>
    <w:lvl w:ilvl="6">
      <w:start w:val="2"/>
      <w:numFmt w:val="lowerLetter"/>
      <w:lvlText w:val="%7)"/>
      <w:lvlJc w:val="left"/>
      <w:pPr>
        <w:tabs>
          <w:tab w:val="num" w:pos="5669"/>
        </w:tabs>
        <w:ind w:left="0" w:firstLine="0"/>
      </w:pPr>
      <w:rPr>
        <w:rFonts w:ascii="Times New Roman" w:eastAsia="Times New Roman" w:hAnsi="Times New Roman" w:cs="Times New Roman" w:hint="default"/>
      </w:rPr>
    </w:lvl>
    <w:lvl w:ilvl="7">
      <w:start w:val="1"/>
      <w:numFmt w:val="bullet"/>
      <w:lvlText w:val="o"/>
      <w:lvlJc w:val="left"/>
      <w:pPr>
        <w:tabs>
          <w:tab w:val="num" w:pos="6044"/>
        </w:tabs>
        <w:ind w:left="0" w:firstLine="0"/>
      </w:pPr>
      <w:rPr>
        <w:rFonts w:ascii="Courier New" w:hAnsi="Courier New" w:hint="default"/>
      </w:rPr>
    </w:lvl>
    <w:lvl w:ilvl="8">
      <w:start w:val="1"/>
      <w:numFmt w:val="bullet"/>
      <w:lvlText w:val=""/>
      <w:lvlJc w:val="left"/>
      <w:pPr>
        <w:tabs>
          <w:tab w:val="num" w:pos="6764"/>
        </w:tabs>
        <w:ind w:left="0" w:firstLine="0"/>
      </w:pPr>
      <w:rPr>
        <w:rFonts w:ascii="Wingdings" w:hAnsi="Wingdings" w:hint="default"/>
      </w:rPr>
    </w:lvl>
  </w:abstractNum>
  <w:abstractNum w:abstractNumId="55" w15:restartNumberingAfterBreak="0">
    <w:nsid w:val="2B69267C"/>
    <w:multiLevelType w:val="hybridMultilevel"/>
    <w:tmpl w:val="5C2C8C8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2BF807BC"/>
    <w:multiLevelType w:val="hybridMultilevel"/>
    <w:tmpl w:val="B5AE6CE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2C1C73E3"/>
    <w:multiLevelType w:val="multilevel"/>
    <w:tmpl w:val="8A846E44"/>
    <w:lvl w:ilvl="0">
      <w:start w:val="1"/>
      <w:numFmt w:val="decimal"/>
      <w:lvlText w:val="%1)"/>
      <w:lvlJc w:val="left"/>
      <w:pPr>
        <w:tabs>
          <w:tab w:val="num" w:pos="766"/>
        </w:tabs>
      </w:pPr>
      <w:rPr>
        <w:rFonts w:ascii="Arial" w:hAnsi="Arial" w:cs="Arial" w:hint="default"/>
        <w:sz w:val="22"/>
        <w:szCs w:val="22"/>
      </w:rPr>
    </w:lvl>
    <w:lvl w:ilvl="1">
      <w:start w:val="1"/>
      <w:numFmt w:val="decimal"/>
      <w:lvlText w:val="%2)"/>
      <w:lvlJc w:val="left"/>
      <w:pPr>
        <w:tabs>
          <w:tab w:val="num" w:pos="1582"/>
        </w:tabs>
      </w:pPr>
      <w:rPr>
        <w:u w:val="none"/>
      </w:rPr>
    </w:lvl>
    <w:lvl w:ilvl="2">
      <w:start w:val="1"/>
      <w:numFmt w:val="decimal"/>
      <w:lvlText w:val="%3)"/>
      <w:lvlJc w:val="left"/>
      <w:pPr>
        <w:tabs>
          <w:tab w:val="num" w:pos="680"/>
        </w:tabs>
      </w:pPr>
      <w:rPr>
        <w:rFonts w:ascii="Arial" w:eastAsia="Times New Roman" w:hAnsi="Arial" w:cs="Arial" w:hint="default"/>
      </w:rPr>
    </w:lvl>
    <w:lvl w:ilvl="3">
      <w:start w:val="1"/>
      <w:numFmt w:val="lowerLetter"/>
      <w:lvlText w:val="%4)"/>
      <w:lvlJc w:val="left"/>
      <w:pPr>
        <w:tabs>
          <w:tab w:val="num" w:pos="2880"/>
        </w:tabs>
      </w:p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58" w15:restartNumberingAfterBreak="0">
    <w:nsid w:val="2CB01D72"/>
    <w:multiLevelType w:val="hybridMultilevel"/>
    <w:tmpl w:val="C5526DC0"/>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9" w15:restartNumberingAfterBreak="0">
    <w:nsid w:val="2ECE5D76"/>
    <w:multiLevelType w:val="hybridMultilevel"/>
    <w:tmpl w:val="893C2DCA"/>
    <w:lvl w:ilvl="0" w:tplc="AD40013C">
      <w:start w:val="1"/>
      <w:numFmt w:val="bullet"/>
      <w:lvlText w:val="-"/>
      <w:lvlJc w:val="left"/>
      <w:pPr>
        <w:ind w:left="1068" w:hanging="360"/>
      </w:pPr>
      <w:rPr>
        <w:rFonts w:hint="default"/>
      </w:rPr>
    </w:lvl>
    <w:lvl w:ilvl="1" w:tplc="04150003">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60" w15:restartNumberingAfterBreak="0">
    <w:nsid w:val="2F2434D2"/>
    <w:multiLevelType w:val="hybridMultilevel"/>
    <w:tmpl w:val="DA4E82EC"/>
    <w:lvl w:ilvl="0" w:tplc="F530F194">
      <w:start w:val="1"/>
      <w:numFmt w:val="decimal"/>
      <w:lvlText w:val="%1)"/>
      <w:lvlJc w:val="left"/>
      <w:pPr>
        <w:ind w:left="360" w:hanging="360"/>
      </w:pPr>
      <w:rPr>
        <w:rFonts w:ascii="Arial" w:hAnsi="Arial" w:cs="Arial" w:hint="default"/>
        <w:sz w:val="22"/>
        <w:szCs w:val="22"/>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3B3E331A">
      <w:start w:val="1"/>
      <w:numFmt w:val="decimal"/>
      <w:lvlText w:val="%5)"/>
      <w:lvlJc w:val="left"/>
      <w:pPr>
        <w:ind w:left="3240" w:hanging="360"/>
      </w:pPr>
      <w:rPr>
        <w:rFonts w:ascii="Arial" w:hAnsi="Arial" w:cs="Times New Roman" w:hint="default"/>
        <w:sz w:val="20"/>
        <w:szCs w:val="22"/>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30A13AB9"/>
    <w:multiLevelType w:val="hybridMultilevel"/>
    <w:tmpl w:val="AB2ADADA"/>
    <w:lvl w:ilvl="0" w:tplc="7BCEE922">
      <w:start w:val="1"/>
      <w:numFmt w:val="decimal"/>
      <w:lvlText w:val="%1)"/>
      <w:lvlJc w:val="left"/>
      <w:pPr>
        <w:tabs>
          <w:tab w:val="num" w:pos="473"/>
        </w:tabs>
        <w:ind w:left="454" w:hanging="341"/>
      </w:pPr>
      <w:rPr>
        <w:rFonts w:ascii="Arial" w:hAnsi="Arial" w:cs="Arial" w:hint="default"/>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2" w15:restartNumberingAfterBreak="0">
    <w:nsid w:val="32703A61"/>
    <w:multiLevelType w:val="hybridMultilevel"/>
    <w:tmpl w:val="72FC9DA8"/>
    <w:name w:val="WW8Num31"/>
    <w:lvl w:ilvl="0" w:tplc="A54E0C1A">
      <w:start w:val="1"/>
      <w:numFmt w:val="decimal"/>
      <w:lvlText w:val="%1."/>
      <w:lvlJc w:val="left"/>
      <w:pPr>
        <w:tabs>
          <w:tab w:val="num" w:pos="720"/>
        </w:tabs>
        <w:ind w:left="720" w:hanging="360"/>
      </w:pPr>
      <w:rPr>
        <w:rFonts w:ascii="Arial" w:eastAsia="Times New Roman" w:hAnsi="Arial" w:cs="Arial" w:hint="default"/>
        <w:b/>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3" w15:restartNumberingAfterBreak="0">
    <w:nsid w:val="32FE79F6"/>
    <w:multiLevelType w:val="hybridMultilevel"/>
    <w:tmpl w:val="FD16C002"/>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15:restartNumberingAfterBreak="0">
    <w:nsid w:val="33D93E98"/>
    <w:multiLevelType w:val="hybridMultilevel"/>
    <w:tmpl w:val="FED00C58"/>
    <w:lvl w:ilvl="0" w:tplc="04150001">
      <w:start w:val="1"/>
      <w:numFmt w:val="bullet"/>
      <w:lvlText w:val=""/>
      <w:lvlJc w:val="left"/>
      <w:pPr>
        <w:tabs>
          <w:tab w:val="num" w:pos="1004"/>
        </w:tabs>
        <w:ind w:left="1004" w:hanging="360"/>
      </w:pPr>
      <w:rPr>
        <w:rFonts w:ascii="Symbol" w:hAnsi="Symbol" w:hint="default"/>
      </w:rPr>
    </w:lvl>
    <w:lvl w:ilvl="1" w:tplc="FD30C422">
      <w:start w:val="1"/>
      <w:numFmt w:val="decimal"/>
      <w:lvlText w:val="%2)"/>
      <w:lvlJc w:val="left"/>
      <w:pPr>
        <w:tabs>
          <w:tab w:val="num" w:pos="1724"/>
        </w:tabs>
        <w:ind w:left="1724" w:hanging="360"/>
      </w:pPr>
      <w:rPr>
        <w:rFonts w:ascii="Arial" w:eastAsia="Times New Roman" w:hAnsi="Arial" w:cs="Arial" w:hint="default"/>
        <w:b/>
        <w:color w:val="auto"/>
        <w:sz w:val="22"/>
      </w:rPr>
    </w:lvl>
    <w:lvl w:ilvl="2" w:tplc="1200EC8A">
      <w:start w:val="1"/>
      <w:numFmt w:val="decimal"/>
      <w:lvlText w:val="%3)"/>
      <w:lvlJc w:val="left"/>
      <w:pPr>
        <w:tabs>
          <w:tab w:val="num" w:pos="2444"/>
        </w:tabs>
        <w:ind w:left="2444" w:hanging="360"/>
      </w:pPr>
      <w:rPr>
        <w:rFonts w:ascii="Arial" w:eastAsia="Times New Roman" w:hAnsi="Arial" w:cs="Arial" w:hint="default"/>
        <w:b w:val="0"/>
      </w:rPr>
    </w:lvl>
    <w:lvl w:ilvl="3" w:tplc="795661CA">
      <w:start w:val="1"/>
      <w:numFmt w:val="lowerLetter"/>
      <w:lvlText w:val="%4)"/>
      <w:lvlJc w:val="left"/>
      <w:pPr>
        <w:tabs>
          <w:tab w:val="num" w:pos="3164"/>
        </w:tabs>
        <w:ind w:left="3164" w:hanging="360"/>
      </w:pPr>
      <w:rPr>
        <w:rFonts w:hint="default"/>
      </w:rPr>
    </w:lvl>
    <w:lvl w:ilvl="4" w:tplc="E06AD2C4">
      <w:start w:val="1"/>
      <w:numFmt w:val="decimal"/>
      <w:lvlText w:val="%5)"/>
      <w:lvlJc w:val="left"/>
      <w:pPr>
        <w:tabs>
          <w:tab w:val="num" w:pos="3884"/>
        </w:tabs>
        <w:ind w:left="3884" w:hanging="360"/>
      </w:pPr>
      <w:rPr>
        <w:rFonts w:ascii="Times New Roman" w:eastAsia="Times New Roman" w:hAnsi="Times New Roman" w:cs="Times New Roman" w:hint="default"/>
        <w:sz w:val="24"/>
        <w:szCs w:val="24"/>
      </w:rPr>
    </w:lvl>
    <w:lvl w:ilvl="5" w:tplc="795661CA">
      <w:start w:val="1"/>
      <w:numFmt w:val="lowerLetter"/>
      <w:lvlText w:val="%6)"/>
      <w:lvlJc w:val="left"/>
      <w:pPr>
        <w:tabs>
          <w:tab w:val="num" w:pos="360"/>
        </w:tabs>
        <w:ind w:left="360" w:hanging="360"/>
      </w:pPr>
      <w:rPr>
        <w:rFonts w:hint="default"/>
      </w:rPr>
    </w:lvl>
    <w:lvl w:ilvl="6" w:tplc="99887DCA">
      <w:start w:val="2"/>
      <w:numFmt w:val="lowerLetter"/>
      <w:lvlText w:val="%7)"/>
      <w:lvlJc w:val="left"/>
      <w:pPr>
        <w:tabs>
          <w:tab w:val="num" w:pos="5669"/>
        </w:tabs>
        <w:ind w:left="5669" w:hanging="705"/>
      </w:pPr>
      <w:rPr>
        <w:rFonts w:ascii="Times New Roman" w:eastAsia="Times New Roman" w:hAnsi="Times New Roman" w:cs="Times New Roman" w:hint="default"/>
      </w:rPr>
    </w:lvl>
    <w:lvl w:ilvl="7" w:tplc="04150003" w:tentative="1">
      <w:start w:val="1"/>
      <w:numFmt w:val="bullet"/>
      <w:lvlText w:val="o"/>
      <w:lvlJc w:val="left"/>
      <w:pPr>
        <w:tabs>
          <w:tab w:val="num" w:pos="6044"/>
        </w:tabs>
        <w:ind w:left="6044" w:hanging="360"/>
      </w:pPr>
      <w:rPr>
        <w:rFonts w:ascii="Courier New" w:hAnsi="Courier New" w:hint="default"/>
      </w:rPr>
    </w:lvl>
    <w:lvl w:ilvl="8" w:tplc="04150005" w:tentative="1">
      <w:start w:val="1"/>
      <w:numFmt w:val="bullet"/>
      <w:lvlText w:val=""/>
      <w:lvlJc w:val="left"/>
      <w:pPr>
        <w:tabs>
          <w:tab w:val="num" w:pos="6764"/>
        </w:tabs>
        <w:ind w:left="6764" w:hanging="360"/>
      </w:pPr>
      <w:rPr>
        <w:rFonts w:ascii="Wingdings" w:hAnsi="Wingdings" w:hint="default"/>
      </w:rPr>
    </w:lvl>
  </w:abstractNum>
  <w:abstractNum w:abstractNumId="65" w15:restartNumberingAfterBreak="0">
    <w:nsid w:val="36010D93"/>
    <w:multiLevelType w:val="hybridMultilevel"/>
    <w:tmpl w:val="C9F8D624"/>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6" w15:restartNumberingAfterBreak="0">
    <w:nsid w:val="37D35EAF"/>
    <w:multiLevelType w:val="hybridMultilevel"/>
    <w:tmpl w:val="71DA2AC4"/>
    <w:name w:val="WW8Num92422"/>
    <w:lvl w:ilvl="0" w:tplc="04150019">
      <w:start w:val="1"/>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38211555"/>
    <w:multiLevelType w:val="hybridMultilevel"/>
    <w:tmpl w:val="63AC5882"/>
    <w:name w:val="WW8Num28"/>
    <w:lvl w:ilvl="0" w:tplc="5E901DB8">
      <w:start w:val="1"/>
      <w:numFmt w:val="decimal"/>
      <w:lvlText w:val="%1)"/>
      <w:lvlJc w:val="left"/>
      <w:pPr>
        <w:tabs>
          <w:tab w:val="num" w:pos="963"/>
        </w:tabs>
        <w:ind w:left="963" w:hanging="284"/>
      </w:pPr>
      <w:rPr>
        <w:rFonts w:ascii="Arial" w:hAnsi="Arial" w:hint="default"/>
        <w:b w:val="0"/>
        <w:i w:val="0"/>
        <w:sz w:val="20"/>
        <w:szCs w:val="20"/>
      </w:rPr>
    </w:lvl>
    <w:lvl w:ilvl="1" w:tplc="038ED0A8">
      <w:start w:val="1"/>
      <w:numFmt w:val="bullet"/>
      <w:lvlText w:val=""/>
      <w:lvlJc w:val="left"/>
      <w:pPr>
        <w:tabs>
          <w:tab w:val="num" w:pos="1307"/>
        </w:tabs>
        <w:ind w:left="1307" w:hanging="227"/>
      </w:pPr>
      <w:rPr>
        <w:rFonts w:ascii="Symbol" w:hAnsi="Symbol" w:hint="default"/>
        <w:b w:val="0"/>
        <w:i w:val="0"/>
        <w:color w:val="auto"/>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8" w15:restartNumberingAfterBreak="0">
    <w:nsid w:val="38CA5EF1"/>
    <w:multiLevelType w:val="hybridMultilevel"/>
    <w:tmpl w:val="31A02DB6"/>
    <w:lvl w:ilvl="0" w:tplc="6846C150">
      <w:start w:val="1"/>
      <w:numFmt w:val="lowerLetter"/>
      <w:lvlText w:val="%1)"/>
      <w:lvlJc w:val="left"/>
      <w:pPr>
        <w:ind w:left="360" w:hanging="360"/>
      </w:pPr>
      <w:rPr>
        <w:rFonts w:ascii="Arial" w:eastAsia="Times New Roman" w:hAnsi="Arial" w:cs="Arial" w:hint="default"/>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360"/>
        </w:tabs>
        <w:ind w:left="-360" w:hanging="180"/>
      </w:pPr>
    </w:lvl>
    <w:lvl w:ilvl="3" w:tplc="0415000F">
      <w:start w:val="1"/>
      <w:numFmt w:val="decimal"/>
      <w:lvlText w:val="%4."/>
      <w:lvlJc w:val="left"/>
      <w:pPr>
        <w:tabs>
          <w:tab w:val="num" w:pos="360"/>
        </w:tabs>
        <w:ind w:left="360" w:hanging="360"/>
      </w:pPr>
    </w:lvl>
    <w:lvl w:ilvl="4" w:tplc="04150019" w:tentative="1">
      <w:start w:val="1"/>
      <w:numFmt w:val="lowerLetter"/>
      <w:lvlText w:val="%5."/>
      <w:lvlJc w:val="left"/>
      <w:pPr>
        <w:tabs>
          <w:tab w:val="num" w:pos="1080"/>
        </w:tabs>
        <w:ind w:left="1080" w:hanging="360"/>
      </w:pPr>
    </w:lvl>
    <w:lvl w:ilvl="5" w:tplc="0415001B" w:tentative="1">
      <w:start w:val="1"/>
      <w:numFmt w:val="lowerRoman"/>
      <w:lvlText w:val="%6."/>
      <w:lvlJc w:val="right"/>
      <w:pPr>
        <w:tabs>
          <w:tab w:val="num" w:pos="1800"/>
        </w:tabs>
        <w:ind w:left="1800" w:hanging="180"/>
      </w:pPr>
    </w:lvl>
    <w:lvl w:ilvl="6" w:tplc="0415000F" w:tentative="1">
      <w:start w:val="1"/>
      <w:numFmt w:val="decimal"/>
      <w:lvlText w:val="%7."/>
      <w:lvlJc w:val="left"/>
      <w:pPr>
        <w:tabs>
          <w:tab w:val="num" w:pos="2520"/>
        </w:tabs>
        <w:ind w:left="2520" w:hanging="360"/>
      </w:pPr>
    </w:lvl>
    <w:lvl w:ilvl="7" w:tplc="04150019" w:tentative="1">
      <w:start w:val="1"/>
      <w:numFmt w:val="lowerLetter"/>
      <w:lvlText w:val="%8."/>
      <w:lvlJc w:val="left"/>
      <w:pPr>
        <w:tabs>
          <w:tab w:val="num" w:pos="3240"/>
        </w:tabs>
        <w:ind w:left="3240" w:hanging="360"/>
      </w:pPr>
    </w:lvl>
    <w:lvl w:ilvl="8" w:tplc="0415001B" w:tentative="1">
      <w:start w:val="1"/>
      <w:numFmt w:val="lowerRoman"/>
      <w:lvlText w:val="%9."/>
      <w:lvlJc w:val="right"/>
      <w:pPr>
        <w:tabs>
          <w:tab w:val="num" w:pos="3960"/>
        </w:tabs>
        <w:ind w:left="3960" w:hanging="180"/>
      </w:pPr>
    </w:lvl>
  </w:abstractNum>
  <w:abstractNum w:abstractNumId="69" w15:restartNumberingAfterBreak="0">
    <w:nsid w:val="3B1C57D6"/>
    <w:multiLevelType w:val="hybridMultilevel"/>
    <w:tmpl w:val="C29C68AA"/>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0" w15:restartNumberingAfterBreak="0">
    <w:nsid w:val="3B892FEB"/>
    <w:multiLevelType w:val="hybridMultilevel"/>
    <w:tmpl w:val="A8DA3398"/>
    <w:lvl w:ilvl="0" w:tplc="CBD2D9DA">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3BE15A89"/>
    <w:multiLevelType w:val="hybridMultilevel"/>
    <w:tmpl w:val="F9AE0B90"/>
    <w:lvl w:ilvl="0" w:tplc="04150017">
      <w:start w:val="1"/>
      <w:numFmt w:val="lowerLetter"/>
      <w:lvlText w:val="%1)"/>
      <w:lvlJc w:val="left"/>
      <w:pPr>
        <w:tabs>
          <w:tab w:val="num" w:pos="700"/>
        </w:tabs>
        <w:ind w:left="680" w:hanging="340"/>
      </w:pPr>
      <w:rPr>
        <w:rFonts w:hint="default"/>
      </w:rPr>
    </w:lvl>
    <w:lvl w:ilvl="1" w:tplc="FFFFFFFF">
      <w:start w:val="1"/>
      <w:numFmt w:val="bullet"/>
      <w:lvlText w:val="-"/>
      <w:lvlJc w:val="left"/>
      <w:pPr>
        <w:tabs>
          <w:tab w:val="num" w:pos="813"/>
        </w:tabs>
        <w:ind w:left="794" w:hanging="341"/>
      </w:pPr>
      <w:rPr>
        <w:rFonts w:hint="default"/>
      </w:rPr>
    </w:lvl>
    <w:lvl w:ilvl="2" w:tplc="6E40066E">
      <w:start w:val="1"/>
      <w:numFmt w:val="lowerLetter"/>
      <w:lvlText w:val="%3)"/>
      <w:lvlJc w:val="left"/>
      <w:pPr>
        <w:tabs>
          <w:tab w:val="num" w:pos="2500"/>
        </w:tabs>
        <w:ind w:left="2500" w:hanging="360"/>
      </w:pPr>
      <w:rPr>
        <w:rFonts w:hint="default"/>
      </w:rPr>
    </w:lvl>
    <w:lvl w:ilvl="3" w:tplc="FFFFFFFF" w:tentative="1">
      <w:start w:val="1"/>
      <w:numFmt w:val="bullet"/>
      <w:lvlText w:val=""/>
      <w:lvlJc w:val="left"/>
      <w:pPr>
        <w:tabs>
          <w:tab w:val="num" w:pos="3220"/>
        </w:tabs>
        <w:ind w:left="3220" w:hanging="360"/>
      </w:pPr>
      <w:rPr>
        <w:rFonts w:ascii="Symbol" w:hAnsi="Symbol" w:hint="default"/>
      </w:rPr>
    </w:lvl>
    <w:lvl w:ilvl="4" w:tplc="FFFFFFFF" w:tentative="1">
      <w:start w:val="1"/>
      <w:numFmt w:val="bullet"/>
      <w:lvlText w:val="o"/>
      <w:lvlJc w:val="left"/>
      <w:pPr>
        <w:tabs>
          <w:tab w:val="num" w:pos="3940"/>
        </w:tabs>
        <w:ind w:left="3940" w:hanging="360"/>
      </w:pPr>
      <w:rPr>
        <w:rFonts w:ascii="Courier New" w:hAnsi="Courier New" w:hint="default"/>
      </w:rPr>
    </w:lvl>
    <w:lvl w:ilvl="5" w:tplc="FFFFFFFF" w:tentative="1">
      <w:start w:val="1"/>
      <w:numFmt w:val="bullet"/>
      <w:lvlText w:val=""/>
      <w:lvlJc w:val="left"/>
      <w:pPr>
        <w:tabs>
          <w:tab w:val="num" w:pos="4660"/>
        </w:tabs>
        <w:ind w:left="4660" w:hanging="360"/>
      </w:pPr>
      <w:rPr>
        <w:rFonts w:ascii="Wingdings" w:hAnsi="Wingdings" w:hint="default"/>
      </w:rPr>
    </w:lvl>
    <w:lvl w:ilvl="6" w:tplc="FFFFFFFF" w:tentative="1">
      <w:start w:val="1"/>
      <w:numFmt w:val="bullet"/>
      <w:lvlText w:val=""/>
      <w:lvlJc w:val="left"/>
      <w:pPr>
        <w:tabs>
          <w:tab w:val="num" w:pos="5380"/>
        </w:tabs>
        <w:ind w:left="5380" w:hanging="360"/>
      </w:pPr>
      <w:rPr>
        <w:rFonts w:ascii="Symbol" w:hAnsi="Symbol" w:hint="default"/>
      </w:rPr>
    </w:lvl>
    <w:lvl w:ilvl="7" w:tplc="FFFFFFFF" w:tentative="1">
      <w:start w:val="1"/>
      <w:numFmt w:val="bullet"/>
      <w:lvlText w:val="o"/>
      <w:lvlJc w:val="left"/>
      <w:pPr>
        <w:tabs>
          <w:tab w:val="num" w:pos="6100"/>
        </w:tabs>
        <w:ind w:left="6100" w:hanging="360"/>
      </w:pPr>
      <w:rPr>
        <w:rFonts w:ascii="Courier New" w:hAnsi="Courier New" w:hint="default"/>
      </w:rPr>
    </w:lvl>
    <w:lvl w:ilvl="8" w:tplc="FFFFFFFF" w:tentative="1">
      <w:start w:val="1"/>
      <w:numFmt w:val="bullet"/>
      <w:lvlText w:val=""/>
      <w:lvlJc w:val="left"/>
      <w:pPr>
        <w:tabs>
          <w:tab w:val="num" w:pos="6820"/>
        </w:tabs>
        <w:ind w:left="6820" w:hanging="360"/>
      </w:pPr>
      <w:rPr>
        <w:rFonts w:ascii="Wingdings" w:hAnsi="Wingdings" w:hint="default"/>
      </w:rPr>
    </w:lvl>
  </w:abstractNum>
  <w:abstractNum w:abstractNumId="72" w15:restartNumberingAfterBreak="0">
    <w:nsid w:val="3CDD24BB"/>
    <w:multiLevelType w:val="hybridMultilevel"/>
    <w:tmpl w:val="7FAEBCA6"/>
    <w:lvl w:ilvl="0" w:tplc="AF1E9C9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3F2813FA"/>
    <w:multiLevelType w:val="hybridMultilevel"/>
    <w:tmpl w:val="0F86C41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4" w15:restartNumberingAfterBreak="0">
    <w:nsid w:val="40401925"/>
    <w:multiLevelType w:val="hybridMultilevel"/>
    <w:tmpl w:val="1228FBCE"/>
    <w:name w:val="WW8Num924222"/>
    <w:lvl w:ilvl="0" w:tplc="FFFFFFF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40E672DC"/>
    <w:multiLevelType w:val="hybridMultilevel"/>
    <w:tmpl w:val="5FEC5686"/>
    <w:name w:val="WW8Num522"/>
    <w:lvl w:ilvl="0" w:tplc="BABAFB18">
      <w:start w:val="1"/>
      <w:numFmt w:val="lowerLetter"/>
      <w:lvlText w:val="%1)"/>
      <w:lvlJc w:val="left"/>
      <w:pPr>
        <w:tabs>
          <w:tab w:val="num" w:pos="454"/>
        </w:tabs>
        <w:ind w:left="454" w:hanging="341"/>
      </w:pPr>
      <w:rPr>
        <w:rFonts w:hint="default"/>
      </w:rPr>
    </w:lvl>
    <w:lvl w:ilvl="1" w:tplc="04150019" w:tentative="1">
      <w:start w:val="1"/>
      <w:numFmt w:val="lowerLetter"/>
      <w:lvlText w:val="%2."/>
      <w:lvlJc w:val="left"/>
      <w:pPr>
        <w:tabs>
          <w:tab w:val="num" w:pos="1440"/>
        </w:tabs>
        <w:ind w:left="1440" w:hanging="360"/>
      </w:pPr>
    </w:lvl>
    <w:lvl w:ilvl="2" w:tplc="AC14EA46">
      <w:start w:val="1"/>
      <w:numFmt w:val="lowerLetter"/>
      <w:lvlText w:val="%3)"/>
      <w:lvlJc w:val="left"/>
      <w:pPr>
        <w:tabs>
          <w:tab w:val="num" w:pos="454"/>
        </w:tabs>
        <w:ind w:left="454" w:hanging="341"/>
      </w:pPr>
      <w:rPr>
        <w:rFonts w:ascii="Arial" w:eastAsia="Times New Roman" w:hAnsi="Arial" w:cs="Times New Roman" w:hint="default"/>
        <w:b w:val="0"/>
        <w:bCs w:val="0"/>
        <w:sz w:val="20"/>
        <w:szCs w:val="2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6" w15:restartNumberingAfterBreak="0">
    <w:nsid w:val="4115011C"/>
    <w:multiLevelType w:val="hybridMultilevel"/>
    <w:tmpl w:val="9B78ED90"/>
    <w:lvl w:ilvl="0" w:tplc="2F728762">
      <w:start w:val="1"/>
      <w:numFmt w:val="lowerLetter"/>
      <w:lvlText w:val="%1)"/>
      <w:lvlJc w:val="left"/>
      <w:pPr>
        <w:ind w:left="786" w:hanging="360"/>
      </w:pPr>
      <w:rPr>
        <w:rFonts w:hint="default"/>
        <w:b w:val="0"/>
        <w:color w:val="auto"/>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7" w15:restartNumberingAfterBreak="0">
    <w:nsid w:val="41884AC8"/>
    <w:multiLevelType w:val="hybridMultilevel"/>
    <w:tmpl w:val="2C38E416"/>
    <w:name w:val="WW8Num9242"/>
    <w:lvl w:ilvl="0" w:tplc="04150019">
      <w:start w:val="1"/>
      <w:numFmt w:val="bullet"/>
      <w:lvlText w:val="-"/>
      <w:lvlJc w:val="left"/>
      <w:pPr>
        <w:ind w:left="757" w:hanging="360"/>
      </w:pPr>
      <w:rPr>
        <w:rFonts w:ascii="Times New Roman" w:eastAsia="Times New Roman" w:hAnsi="Times New Roman" w:cs="Times New Roman" w:hint="default"/>
      </w:rPr>
    </w:lvl>
    <w:lvl w:ilvl="1" w:tplc="04150003" w:tentative="1">
      <w:start w:val="1"/>
      <w:numFmt w:val="bullet"/>
      <w:lvlText w:val="o"/>
      <w:lvlJc w:val="left"/>
      <w:pPr>
        <w:ind w:left="1477" w:hanging="360"/>
      </w:pPr>
      <w:rPr>
        <w:rFonts w:ascii="Courier New" w:hAnsi="Courier New" w:cs="Courier New" w:hint="default"/>
      </w:rPr>
    </w:lvl>
    <w:lvl w:ilvl="2" w:tplc="04150005" w:tentative="1">
      <w:start w:val="1"/>
      <w:numFmt w:val="bullet"/>
      <w:lvlText w:val=""/>
      <w:lvlJc w:val="left"/>
      <w:pPr>
        <w:ind w:left="2197" w:hanging="360"/>
      </w:pPr>
      <w:rPr>
        <w:rFonts w:ascii="Wingdings" w:hAnsi="Wingdings" w:hint="default"/>
      </w:rPr>
    </w:lvl>
    <w:lvl w:ilvl="3" w:tplc="04150001" w:tentative="1">
      <w:start w:val="1"/>
      <w:numFmt w:val="bullet"/>
      <w:lvlText w:val=""/>
      <w:lvlJc w:val="left"/>
      <w:pPr>
        <w:ind w:left="2917" w:hanging="360"/>
      </w:pPr>
      <w:rPr>
        <w:rFonts w:ascii="Symbol" w:hAnsi="Symbol" w:hint="default"/>
      </w:rPr>
    </w:lvl>
    <w:lvl w:ilvl="4" w:tplc="04150003" w:tentative="1">
      <w:start w:val="1"/>
      <w:numFmt w:val="bullet"/>
      <w:lvlText w:val="o"/>
      <w:lvlJc w:val="left"/>
      <w:pPr>
        <w:ind w:left="3637" w:hanging="360"/>
      </w:pPr>
      <w:rPr>
        <w:rFonts w:ascii="Courier New" w:hAnsi="Courier New" w:cs="Courier New" w:hint="default"/>
      </w:rPr>
    </w:lvl>
    <w:lvl w:ilvl="5" w:tplc="04150005" w:tentative="1">
      <w:start w:val="1"/>
      <w:numFmt w:val="bullet"/>
      <w:lvlText w:val=""/>
      <w:lvlJc w:val="left"/>
      <w:pPr>
        <w:ind w:left="4357" w:hanging="360"/>
      </w:pPr>
      <w:rPr>
        <w:rFonts w:ascii="Wingdings" w:hAnsi="Wingdings" w:hint="default"/>
      </w:rPr>
    </w:lvl>
    <w:lvl w:ilvl="6" w:tplc="04150001" w:tentative="1">
      <w:start w:val="1"/>
      <w:numFmt w:val="bullet"/>
      <w:lvlText w:val=""/>
      <w:lvlJc w:val="left"/>
      <w:pPr>
        <w:ind w:left="5077" w:hanging="360"/>
      </w:pPr>
      <w:rPr>
        <w:rFonts w:ascii="Symbol" w:hAnsi="Symbol" w:hint="default"/>
      </w:rPr>
    </w:lvl>
    <w:lvl w:ilvl="7" w:tplc="04150003" w:tentative="1">
      <w:start w:val="1"/>
      <w:numFmt w:val="bullet"/>
      <w:lvlText w:val="o"/>
      <w:lvlJc w:val="left"/>
      <w:pPr>
        <w:ind w:left="5797" w:hanging="360"/>
      </w:pPr>
      <w:rPr>
        <w:rFonts w:ascii="Courier New" w:hAnsi="Courier New" w:cs="Courier New" w:hint="default"/>
      </w:rPr>
    </w:lvl>
    <w:lvl w:ilvl="8" w:tplc="04150005" w:tentative="1">
      <w:start w:val="1"/>
      <w:numFmt w:val="bullet"/>
      <w:lvlText w:val=""/>
      <w:lvlJc w:val="left"/>
      <w:pPr>
        <w:ind w:left="6517" w:hanging="360"/>
      </w:pPr>
      <w:rPr>
        <w:rFonts w:ascii="Wingdings" w:hAnsi="Wingdings" w:hint="default"/>
      </w:rPr>
    </w:lvl>
  </w:abstractNum>
  <w:abstractNum w:abstractNumId="78" w15:restartNumberingAfterBreak="0">
    <w:nsid w:val="454E16C6"/>
    <w:multiLevelType w:val="hybridMultilevel"/>
    <w:tmpl w:val="73DA1138"/>
    <w:lvl w:ilvl="0" w:tplc="C15C642C">
      <w:start w:val="1"/>
      <w:numFmt w:val="lowerLetter"/>
      <w:lvlText w:val="%1)"/>
      <w:lvlJc w:val="left"/>
      <w:pPr>
        <w:tabs>
          <w:tab w:val="num" w:pos="709"/>
        </w:tabs>
        <w:ind w:left="709" w:hanging="567"/>
      </w:pPr>
      <w:rPr>
        <w:rFonts w:hint="default"/>
      </w:rPr>
    </w:lvl>
    <w:lvl w:ilvl="1" w:tplc="04150019">
      <w:start w:val="1"/>
      <w:numFmt w:val="lowerLetter"/>
      <w:lvlText w:val="%2."/>
      <w:lvlJc w:val="left"/>
      <w:pPr>
        <w:tabs>
          <w:tab w:val="num" w:pos="788"/>
        </w:tabs>
        <w:ind w:left="788" w:hanging="360"/>
      </w:pPr>
    </w:lvl>
    <w:lvl w:ilvl="2" w:tplc="0415001B">
      <w:start w:val="1"/>
      <w:numFmt w:val="lowerRoman"/>
      <w:lvlText w:val="%3."/>
      <w:lvlJc w:val="right"/>
      <w:pPr>
        <w:tabs>
          <w:tab w:val="num" w:pos="1508"/>
        </w:tabs>
        <w:ind w:left="1508" w:hanging="180"/>
      </w:pPr>
    </w:lvl>
    <w:lvl w:ilvl="3" w:tplc="0415000F">
      <w:start w:val="1"/>
      <w:numFmt w:val="decimal"/>
      <w:lvlText w:val="%4."/>
      <w:lvlJc w:val="left"/>
      <w:pPr>
        <w:tabs>
          <w:tab w:val="num" w:pos="2228"/>
        </w:tabs>
        <w:ind w:left="2228" w:hanging="360"/>
      </w:pPr>
    </w:lvl>
    <w:lvl w:ilvl="4" w:tplc="04150019">
      <w:start w:val="1"/>
      <w:numFmt w:val="lowerLetter"/>
      <w:lvlText w:val="%5."/>
      <w:lvlJc w:val="left"/>
      <w:pPr>
        <w:tabs>
          <w:tab w:val="num" w:pos="2948"/>
        </w:tabs>
        <w:ind w:left="2948" w:hanging="360"/>
      </w:pPr>
    </w:lvl>
    <w:lvl w:ilvl="5" w:tplc="0415001B">
      <w:start w:val="1"/>
      <w:numFmt w:val="lowerRoman"/>
      <w:lvlText w:val="%6."/>
      <w:lvlJc w:val="right"/>
      <w:pPr>
        <w:tabs>
          <w:tab w:val="num" w:pos="3668"/>
        </w:tabs>
        <w:ind w:left="3668" w:hanging="180"/>
      </w:pPr>
    </w:lvl>
    <w:lvl w:ilvl="6" w:tplc="0415000F">
      <w:start w:val="1"/>
      <w:numFmt w:val="decimal"/>
      <w:lvlText w:val="%7."/>
      <w:lvlJc w:val="left"/>
      <w:pPr>
        <w:tabs>
          <w:tab w:val="num" w:pos="4388"/>
        </w:tabs>
        <w:ind w:left="4388" w:hanging="360"/>
      </w:pPr>
    </w:lvl>
    <w:lvl w:ilvl="7" w:tplc="04150019" w:tentative="1">
      <w:start w:val="1"/>
      <w:numFmt w:val="lowerLetter"/>
      <w:lvlText w:val="%8."/>
      <w:lvlJc w:val="left"/>
      <w:pPr>
        <w:tabs>
          <w:tab w:val="num" w:pos="5108"/>
        </w:tabs>
        <w:ind w:left="5108" w:hanging="360"/>
      </w:pPr>
    </w:lvl>
    <w:lvl w:ilvl="8" w:tplc="0415001B" w:tentative="1">
      <w:start w:val="1"/>
      <w:numFmt w:val="lowerRoman"/>
      <w:lvlText w:val="%9."/>
      <w:lvlJc w:val="right"/>
      <w:pPr>
        <w:tabs>
          <w:tab w:val="num" w:pos="5828"/>
        </w:tabs>
        <w:ind w:left="5828" w:hanging="180"/>
      </w:pPr>
    </w:lvl>
  </w:abstractNum>
  <w:abstractNum w:abstractNumId="79" w15:restartNumberingAfterBreak="0">
    <w:nsid w:val="47706774"/>
    <w:multiLevelType w:val="hybridMultilevel"/>
    <w:tmpl w:val="5908F2B2"/>
    <w:lvl w:ilvl="0" w:tplc="24F8AEF8">
      <w:start w:val="1"/>
      <w:numFmt w:val="lowerLetter"/>
      <w:lvlText w:val="%1)"/>
      <w:lvlJc w:val="left"/>
      <w:pPr>
        <w:tabs>
          <w:tab w:val="num" w:pos="720"/>
        </w:tabs>
        <w:ind w:left="720" w:hanging="360"/>
      </w:pPr>
      <w:rPr>
        <w:rFonts w:hint="default"/>
        <w:color w:val="auto"/>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1724" w:hanging="180"/>
      </w:pPr>
    </w:lvl>
    <w:lvl w:ilvl="3" w:tplc="0415000F" w:tentative="1">
      <w:start w:val="1"/>
      <w:numFmt w:val="decimal"/>
      <w:lvlText w:val="%4."/>
      <w:lvlJc w:val="left"/>
      <w:pPr>
        <w:ind w:left="-1004" w:hanging="360"/>
      </w:pPr>
    </w:lvl>
    <w:lvl w:ilvl="4" w:tplc="04150019" w:tentative="1">
      <w:start w:val="1"/>
      <w:numFmt w:val="lowerLetter"/>
      <w:lvlText w:val="%5."/>
      <w:lvlJc w:val="left"/>
      <w:pPr>
        <w:ind w:left="-284" w:hanging="360"/>
      </w:pPr>
    </w:lvl>
    <w:lvl w:ilvl="5" w:tplc="0415001B" w:tentative="1">
      <w:start w:val="1"/>
      <w:numFmt w:val="lowerRoman"/>
      <w:lvlText w:val="%6."/>
      <w:lvlJc w:val="right"/>
      <w:pPr>
        <w:ind w:left="436" w:hanging="180"/>
      </w:pPr>
    </w:lvl>
    <w:lvl w:ilvl="6" w:tplc="0415000F" w:tentative="1">
      <w:start w:val="1"/>
      <w:numFmt w:val="decimal"/>
      <w:lvlText w:val="%7."/>
      <w:lvlJc w:val="left"/>
      <w:pPr>
        <w:ind w:left="1156" w:hanging="360"/>
      </w:pPr>
    </w:lvl>
    <w:lvl w:ilvl="7" w:tplc="04150019" w:tentative="1">
      <w:start w:val="1"/>
      <w:numFmt w:val="lowerLetter"/>
      <w:lvlText w:val="%8."/>
      <w:lvlJc w:val="left"/>
      <w:pPr>
        <w:ind w:left="1876" w:hanging="360"/>
      </w:pPr>
    </w:lvl>
    <w:lvl w:ilvl="8" w:tplc="0415001B" w:tentative="1">
      <w:start w:val="1"/>
      <w:numFmt w:val="lowerRoman"/>
      <w:lvlText w:val="%9."/>
      <w:lvlJc w:val="right"/>
      <w:pPr>
        <w:ind w:left="2596" w:hanging="180"/>
      </w:pPr>
    </w:lvl>
  </w:abstractNum>
  <w:abstractNum w:abstractNumId="80" w15:restartNumberingAfterBreak="0">
    <w:nsid w:val="47901662"/>
    <w:multiLevelType w:val="hybridMultilevel"/>
    <w:tmpl w:val="B5AE6CE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1" w15:restartNumberingAfterBreak="0">
    <w:nsid w:val="48024A87"/>
    <w:multiLevelType w:val="hybridMultilevel"/>
    <w:tmpl w:val="A61C12C4"/>
    <w:lvl w:ilvl="0" w:tplc="6F00D6B2">
      <w:start w:val="1"/>
      <w:numFmt w:val="lowerLetter"/>
      <w:lvlText w:val="(%1)"/>
      <w:lvlJc w:val="left"/>
      <w:pPr>
        <w:ind w:left="720" w:hanging="360"/>
      </w:pPr>
      <w:rPr>
        <w:rFonts w:ascii="Arial" w:eastAsia="Times New Roman" w:hAnsi="Arial" w:cs="Aria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48C16840"/>
    <w:multiLevelType w:val="hybridMultilevel"/>
    <w:tmpl w:val="4C34E59C"/>
    <w:name w:val="WW8Num92432222222222"/>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83" w15:restartNumberingAfterBreak="0">
    <w:nsid w:val="48F775A6"/>
    <w:multiLevelType w:val="hybridMultilevel"/>
    <w:tmpl w:val="62C24AF2"/>
    <w:lvl w:ilvl="0" w:tplc="6846C150">
      <w:start w:val="1"/>
      <w:numFmt w:val="lowerLetter"/>
      <w:lvlText w:val="%1)"/>
      <w:lvlJc w:val="left"/>
      <w:pPr>
        <w:ind w:left="360" w:hanging="360"/>
      </w:pPr>
      <w:rPr>
        <w:rFonts w:ascii="Arial" w:eastAsia="Times New Roman" w:hAnsi="Arial" w:cs="Arial"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360"/>
        </w:tabs>
        <w:ind w:left="-360" w:hanging="180"/>
      </w:pPr>
    </w:lvl>
    <w:lvl w:ilvl="3" w:tplc="0415000F" w:tentative="1">
      <w:start w:val="1"/>
      <w:numFmt w:val="decimal"/>
      <w:lvlText w:val="%4."/>
      <w:lvlJc w:val="left"/>
      <w:pPr>
        <w:tabs>
          <w:tab w:val="num" w:pos="360"/>
        </w:tabs>
        <w:ind w:left="360" w:hanging="360"/>
      </w:pPr>
    </w:lvl>
    <w:lvl w:ilvl="4" w:tplc="04150019" w:tentative="1">
      <w:start w:val="1"/>
      <w:numFmt w:val="lowerLetter"/>
      <w:lvlText w:val="%5."/>
      <w:lvlJc w:val="left"/>
      <w:pPr>
        <w:tabs>
          <w:tab w:val="num" w:pos="1080"/>
        </w:tabs>
        <w:ind w:left="1080" w:hanging="360"/>
      </w:pPr>
    </w:lvl>
    <w:lvl w:ilvl="5" w:tplc="0415001B" w:tentative="1">
      <w:start w:val="1"/>
      <w:numFmt w:val="lowerRoman"/>
      <w:lvlText w:val="%6."/>
      <w:lvlJc w:val="right"/>
      <w:pPr>
        <w:tabs>
          <w:tab w:val="num" w:pos="1800"/>
        </w:tabs>
        <w:ind w:left="1800" w:hanging="180"/>
      </w:pPr>
    </w:lvl>
    <w:lvl w:ilvl="6" w:tplc="0415000F" w:tentative="1">
      <w:start w:val="1"/>
      <w:numFmt w:val="decimal"/>
      <w:lvlText w:val="%7."/>
      <w:lvlJc w:val="left"/>
      <w:pPr>
        <w:tabs>
          <w:tab w:val="num" w:pos="2520"/>
        </w:tabs>
        <w:ind w:left="2520" w:hanging="360"/>
      </w:pPr>
    </w:lvl>
    <w:lvl w:ilvl="7" w:tplc="04150019" w:tentative="1">
      <w:start w:val="1"/>
      <w:numFmt w:val="lowerLetter"/>
      <w:lvlText w:val="%8."/>
      <w:lvlJc w:val="left"/>
      <w:pPr>
        <w:tabs>
          <w:tab w:val="num" w:pos="3240"/>
        </w:tabs>
        <w:ind w:left="3240" w:hanging="360"/>
      </w:pPr>
    </w:lvl>
    <w:lvl w:ilvl="8" w:tplc="0415001B" w:tentative="1">
      <w:start w:val="1"/>
      <w:numFmt w:val="lowerRoman"/>
      <w:lvlText w:val="%9."/>
      <w:lvlJc w:val="right"/>
      <w:pPr>
        <w:tabs>
          <w:tab w:val="num" w:pos="3960"/>
        </w:tabs>
        <w:ind w:left="3960" w:hanging="180"/>
      </w:pPr>
    </w:lvl>
  </w:abstractNum>
  <w:abstractNum w:abstractNumId="84" w15:restartNumberingAfterBreak="0">
    <w:nsid w:val="48F92EDA"/>
    <w:multiLevelType w:val="hybridMultilevel"/>
    <w:tmpl w:val="A31E3072"/>
    <w:lvl w:ilvl="0" w:tplc="59347C5A">
      <w:start w:val="1"/>
      <w:numFmt w:val="decimal"/>
      <w:lvlText w:val="%1)"/>
      <w:lvlJc w:val="left"/>
      <w:pPr>
        <w:tabs>
          <w:tab w:val="num" w:pos="586"/>
        </w:tabs>
        <w:ind w:left="567" w:hanging="341"/>
      </w:pPr>
      <w:rPr>
        <w:rFonts w:hint="default"/>
      </w:rPr>
    </w:lvl>
    <w:lvl w:ilvl="1" w:tplc="04150019" w:tentative="1">
      <w:start w:val="1"/>
      <w:numFmt w:val="lowerLetter"/>
      <w:lvlText w:val="%2."/>
      <w:lvlJc w:val="left"/>
      <w:pPr>
        <w:tabs>
          <w:tab w:val="num" w:pos="1553"/>
        </w:tabs>
        <w:ind w:left="1553" w:hanging="360"/>
      </w:pPr>
    </w:lvl>
    <w:lvl w:ilvl="2" w:tplc="0415001B" w:tentative="1">
      <w:start w:val="1"/>
      <w:numFmt w:val="lowerRoman"/>
      <w:lvlText w:val="%3."/>
      <w:lvlJc w:val="right"/>
      <w:pPr>
        <w:tabs>
          <w:tab w:val="num" w:pos="2273"/>
        </w:tabs>
        <w:ind w:left="2273" w:hanging="180"/>
      </w:pPr>
    </w:lvl>
    <w:lvl w:ilvl="3" w:tplc="0415000F" w:tentative="1">
      <w:start w:val="1"/>
      <w:numFmt w:val="decimal"/>
      <w:lvlText w:val="%4."/>
      <w:lvlJc w:val="left"/>
      <w:pPr>
        <w:tabs>
          <w:tab w:val="num" w:pos="2993"/>
        </w:tabs>
        <w:ind w:left="2993" w:hanging="360"/>
      </w:pPr>
    </w:lvl>
    <w:lvl w:ilvl="4" w:tplc="04150019" w:tentative="1">
      <w:start w:val="1"/>
      <w:numFmt w:val="lowerLetter"/>
      <w:lvlText w:val="%5."/>
      <w:lvlJc w:val="left"/>
      <w:pPr>
        <w:tabs>
          <w:tab w:val="num" w:pos="3713"/>
        </w:tabs>
        <w:ind w:left="3713" w:hanging="360"/>
      </w:pPr>
    </w:lvl>
    <w:lvl w:ilvl="5" w:tplc="0415001B" w:tentative="1">
      <w:start w:val="1"/>
      <w:numFmt w:val="lowerRoman"/>
      <w:lvlText w:val="%6."/>
      <w:lvlJc w:val="right"/>
      <w:pPr>
        <w:tabs>
          <w:tab w:val="num" w:pos="4433"/>
        </w:tabs>
        <w:ind w:left="4433" w:hanging="180"/>
      </w:pPr>
    </w:lvl>
    <w:lvl w:ilvl="6" w:tplc="0415000F" w:tentative="1">
      <w:start w:val="1"/>
      <w:numFmt w:val="decimal"/>
      <w:lvlText w:val="%7."/>
      <w:lvlJc w:val="left"/>
      <w:pPr>
        <w:tabs>
          <w:tab w:val="num" w:pos="5153"/>
        </w:tabs>
        <w:ind w:left="5153" w:hanging="360"/>
      </w:pPr>
    </w:lvl>
    <w:lvl w:ilvl="7" w:tplc="04150019" w:tentative="1">
      <w:start w:val="1"/>
      <w:numFmt w:val="lowerLetter"/>
      <w:lvlText w:val="%8."/>
      <w:lvlJc w:val="left"/>
      <w:pPr>
        <w:tabs>
          <w:tab w:val="num" w:pos="5873"/>
        </w:tabs>
        <w:ind w:left="5873" w:hanging="360"/>
      </w:pPr>
    </w:lvl>
    <w:lvl w:ilvl="8" w:tplc="0415001B" w:tentative="1">
      <w:start w:val="1"/>
      <w:numFmt w:val="lowerRoman"/>
      <w:lvlText w:val="%9."/>
      <w:lvlJc w:val="right"/>
      <w:pPr>
        <w:tabs>
          <w:tab w:val="num" w:pos="6593"/>
        </w:tabs>
        <w:ind w:left="6593" w:hanging="180"/>
      </w:pPr>
    </w:lvl>
  </w:abstractNum>
  <w:abstractNum w:abstractNumId="85" w15:restartNumberingAfterBreak="0">
    <w:nsid w:val="4B471778"/>
    <w:multiLevelType w:val="multilevel"/>
    <w:tmpl w:val="35C29B18"/>
    <w:styleLink w:val="WW8Num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6" w15:restartNumberingAfterBreak="0">
    <w:nsid w:val="4E3D51AD"/>
    <w:multiLevelType w:val="hybridMultilevel"/>
    <w:tmpl w:val="635E9F0A"/>
    <w:lvl w:ilvl="0" w:tplc="AF12F2A2">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87" w15:restartNumberingAfterBreak="0">
    <w:nsid w:val="4E734EF7"/>
    <w:multiLevelType w:val="multilevel"/>
    <w:tmpl w:val="F5DA46D4"/>
    <w:name w:val="WW8Num922"/>
    <w:lvl w:ilvl="0">
      <w:start w:val="1"/>
      <w:numFmt w:val="lowerLetter"/>
      <w:lvlText w:val="%1)"/>
      <w:lvlJc w:val="left"/>
      <w:pPr>
        <w:tabs>
          <w:tab w:val="num" w:pos="1004"/>
        </w:tabs>
      </w:pPr>
      <w:rPr>
        <w:rFonts w:ascii="Arial" w:eastAsia="Times New Roman" w:hAnsi="Arial" w:cs="Arial" w:hint="default"/>
      </w:rPr>
    </w:lvl>
    <w:lvl w:ilvl="1">
      <w:start w:val="1"/>
      <w:numFmt w:val="decimal"/>
      <w:lvlText w:val="%2)"/>
      <w:lvlJc w:val="left"/>
      <w:pPr>
        <w:tabs>
          <w:tab w:val="num" w:pos="1724"/>
        </w:tabs>
      </w:pPr>
      <w:rPr>
        <w:rFonts w:ascii="Times New Roman" w:eastAsia="Times New Roman" w:hAnsi="Times New Roman" w:cs="Times New Roman"/>
        <w:color w:val="auto"/>
        <w:sz w:val="22"/>
      </w:rPr>
    </w:lvl>
    <w:lvl w:ilvl="2">
      <w:start w:val="1"/>
      <w:numFmt w:val="decimal"/>
      <w:lvlText w:val="%3)"/>
      <w:lvlJc w:val="left"/>
      <w:pPr>
        <w:tabs>
          <w:tab w:val="num" w:pos="2444"/>
        </w:tabs>
      </w:pPr>
      <w:rPr>
        <w:rFonts w:ascii="Times New Roman" w:eastAsia="Times New Roman" w:hAnsi="Times New Roman" w:cs="Times New Roman"/>
      </w:rPr>
    </w:lvl>
    <w:lvl w:ilvl="3">
      <w:start w:val="1"/>
      <w:numFmt w:val="lowerLetter"/>
      <w:lvlText w:val="%4)"/>
      <w:lvlJc w:val="left"/>
      <w:pPr>
        <w:tabs>
          <w:tab w:val="num" w:pos="5151"/>
        </w:tabs>
      </w:pPr>
      <w:rPr>
        <w:rFonts w:ascii="Arial" w:eastAsia="Times New Roman" w:hAnsi="Arial" w:cs="Arial"/>
      </w:rPr>
    </w:lvl>
    <w:lvl w:ilvl="4">
      <w:start w:val="1"/>
      <w:numFmt w:val="decimal"/>
      <w:lvlText w:val="%5)"/>
      <w:lvlJc w:val="left"/>
      <w:pPr>
        <w:tabs>
          <w:tab w:val="num" w:pos="3884"/>
        </w:tabs>
      </w:pPr>
      <w:rPr>
        <w:rFonts w:ascii="Arial" w:eastAsia="Times New Roman" w:hAnsi="Arial" w:cs="Arial" w:hint="default"/>
        <w:b w:val="0"/>
        <w:sz w:val="20"/>
        <w:szCs w:val="20"/>
      </w:rPr>
    </w:lvl>
    <w:lvl w:ilvl="5">
      <w:start w:val="1"/>
      <w:numFmt w:val="decimal"/>
      <w:lvlText w:val="%6)"/>
      <w:lvlJc w:val="left"/>
      <w:pPr>
        <w:tabs>
          <w:tab w:val="num" w:pos="5598"/>
        </w:tabs>
      </w:pPr>
      <w:rPr>
        <w:rFonts w:ascii="Arial" w:eastAsia="Times New Roman" w:hAnsi="Arial" w:cs="Arial" w:hint="default"/>
      </w:rPr>
    </w:lvl>
    <w:lvl w:ilvl="6">
      <w:start w:val="2"/>
      <w:numFmt w:val="lowerLetter"/>
      <w:lvlText w:val="%7)"/>
      <w:lvlJc w:val="left"/>
      <w:pPr>
        <w:tabs>
          <w:tab w:val="num" w:pos="5669"/>
        </w:tabs>
      </w:pPr>
      <w:rPr>
        <w:rFonts w:ascii="Times New Roman" w:eastAsia="Times New Roman" w:hAnsi="Times New Roman" w:cs="Times New Roman"/>
      </w:rPr>
    </w:lvl>
    <w:lvl w:ilvl="7">
      <w:start w:val="1"/>
      <w:numFmt w:val="bullet"/>
      <w:lvlText w:val="o"/>
      <w:lvlJc w:val="left"/>
      <w:pPr>
        <w:tabs>
          <w:tab w:val="num" w:pos="6044"/>
        </w:tabs>
      </w:pPr>
      <w:rPr>
        <w:rFonts w:ascii="Courier New" w:hAnsi="Courier New"/>
      </w:rPr>
    </w:lvl>
    <w:lvl w:ilvl="8">
      <w:start w:val="1"/>
      <w:numFmt w:val="bullet"/>
      <w:lvlText w:val=""/>
      <w:lvlJc w:val="left"/>
      <w:pPr>
        <w:tabs>
          <w:tab w:val="num" w:pos="6764"/>
        </w:tabs>
      </w:pPr>
      <w:rPr>
        <w:rFonts w:ascii="Wingdings" w:hAnsi="Wingdings"/>
      </w:rPr>
    </w:lvl>
  </w:abstractNum>
  <w:abstractNum w:abstractNumId="88" w15:restartNumberingAfterBreak="0">
    <w:nsid w:val="50981DFD"/>
    <w:multiLevelType w:val="hybridMultilevel"/>
    <w:tmpl w:val="EDE4DA92"/>
    <w:name w:val="WW8Num92432"/>
    <w:lvl w:ilvl="0" w:tplc="B322D54E">
      <w:start w:val="1"/>
      <w:numFmt w:val="bullet"/>
      <w:lvlText w:val=""/>
      <w:lvlJc w:val="left"/>
      <w:pPr>
        <w:ind w:left="1068" w:hanging="360"/>
      </w:pPr>
      <w:rPr>
        <w:rFonts w:ascii="Symbol" w:hAnsi="Symbol" w:hint="default"/>
        <w:color w:val="auto"/>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89" w15:restartNumberingAfterBreak="0">
    <w:nsid w:val="511F529D"/>
    <w:multiLevelType w:val="hybridMultilevel"/>
    <w:tmpl w:val="F42E3788"/>
    <w:name w:val="WW8Num9243222222222"/>
    <w:lvl w:ilvl="0" w:tplc="04150001">
      <w:start w:val="1"/>
      <w:numFmt w:val="bullet"/>
      <w:lvlText w:val=""/>
      <w:lvlJc w:val="left"/>
      <w:pPr>
        <w:ind w:left="1062" w:hanging="360"/>
      </w:pPr>
      <w:rPr>
        <w:rFonts w:ascii="Symbol" w:hAnsi="Symbol" w:hint="default"/>
      </w:rPr>
    </w:lvl>
    <w:lvl w:ilvl="1" w:tplc="04150003" w:tentative="1">
      <w:start w:val="1"/>
      <w:numFmt w:val="bullet"/>
      <w:lvlText w:val="o"/>
      <w:lvlJc w:val="left"/>
      <w:pPr>
        <w:ind w:left="1782" w:hanging="360"/>
      </w:pPr>
      <w:rPr>
        <w:rFonts w:ascii="Courier New" w:hAnsi="Courier New" w:cs="Courier New" w:hint="default"/>
      </w:rPr>
    </w:lvl>
    <w:lvl w:ilvl="2" w:tplc="04150005" w:tentative="1">
      <w:start w:val="1"/>
      <w:numFmt w:val="bullet"/>
      <w:lvlText w:val=""/>
      <w:lvlJc w:val="left"/>
      <w:pPr>
        <w:ind w:left="2502" w:hanging="360"/>
      </w:pPr>
      <w:rPr>
        <w:rFonts w:ascii="Wingdings" w:hAnsi="Wingdings" w:hint="default"/>
      </w:rPr>
    </w:lvl>
    <w:lvl w:ilvl="3" w:tplc="04150001" w:tentative="1">
      <w:start w:val="1"/>
      <w:numFmt w:val="bullet"/>
      <w:lvlText w:val=""/>
      <w:lvlJc w:val="left"/>
      <w:pPr>
        <w:ind w:left="3222" w:hanging="360"/>
      </w:pPr>
      <w:rPr>
        <w:rFonts w:ascii="Symbol" w:hAnsi="Symbol" w:hint="default"/>
      </w:rPr>
    </w:lvl>
    <w:lvl w:ilvl="4" w:tplc="04150003" w:tentative="1">
      <w:start w:val="1"/>
      <w:numFmt w:val="bullet"/>
      <w:lvlText w:val="o"/>
      <w:lvlJc w:val="left"/>
      <w:pPr>
        <w:ind w:left="3942" w:hanging="360"/>
      </w:pPr>
      <w:rPr>
        <w:rFonts w:ascii="Courier New" w:hAnsi="Courier New" w:cs="Courier New" w:hint="default"/>
      </w:rPr>
    </w:lvl>
    <w:lvl w:ilvl="5" w:tplc="04150005" w:tentative="1">
      <w:start w:val="1"/>
      <w:numFmt w:val="bullet"/>
      <w:lvlText w:val=""/>
      <w:lvlJc w:val="left"/>
      <w:pPr>
        <w:ind w:left="4662" w:hanging="360"/>
      </w:pPr>
      <w:rPr>
        <w:rFonts w:ascii="Wingdings" w:hAnsi="Wingdings" w:hint="default"/>
      </w:rPr>
    </w:lvl>
    <w:lvl w:ilvl="6" w:tplc="04150001" w:tentative="1">
      <w:start w:val="1"/>
      <w:numFmt w:val="bullet"/>
      <w:lvlText w:val=""/>
      <w:lvlJc w:val="left"/>
      <w:pPr>
        <w:ind w:left="5382" w:hanging="360"/>
      </w:pPr>
      <w:rPr>
        <w:rFonts w:ascii="Symbol" w:hAnsi="Symbol" w:hint="default"/>
      </w:rPr>
    </w:lvl>
    <w:lvl w:ilvl="7" w:tplc="04150003" w:tentative="1">
      <w:start w:val="1"/>
      <w:numFmt w:val="bullet"/>
      <w:lvlText w:val="o"/>
      <w:lvlJc w:val="left"/>
      <w:pPr>
        <w:ind w:left="6102" w:hanging="360"/>
      </w:pPr>
      <w:rPr>
        <w:rFonts w:ascii="Courier New" w:hAnsi="Courier New" w:cs="Courier New" w:hint="default"/>
      </w:rPr>
    </w:lvl>
    <w:lvl w:ilvl="8" w:tplc="04150005" w:tentative="1">
      <w:start w:val="1"/>
      <w:numFmt w:val="bullet"/>
      <w:lvlText w:val=""/>
      <w:lvlJc w:val="left"/>
      <w:pPr>
        <w:ind w:left="6822" w:hanging="360"/>
      </w:pPr>
      <w:rPr>
        <w:rFonts w:ascii="Wingdings" w:hAnsi="Wingdings" w:hint="default"/>
      </w:rPr>
    </w:lvl>
  </w:abstractNum>
  <w:abstractNum w:abstractNumId="90" w15:restartNumberingAfterBreak="0">
    <w:nsid w:val="55782335"/>
    <w:multiLevelType w:val="hybridMultilevel"/>
    <w:tmpl w:val="A6D007F2"/>
    <w:lvl w:ilvl="0" w:tplc="FFFFFFFF">
      <w:start w:val="1"/>
      <w:numFmt w:val="decimal"/>
      <w:lvlText w:val="%1)"/>
      <w:lvlJc w:val="left"/>
      <w:pPr>
        <w:tabs>
          <w:tab w:val="num" w:pos="644"/>
        </w:tabs>
        <w:ind w:left="644" w:hanging="360"/>
      </w:pPr>
      <w:rPr>
        <w:rFonts w:hint="default"/>
      </w:rPr>
    </w:lvl>
    <w:lvl w:ilvl="1" w:tplc="5058CFEA">
      <w:start w:val="13"/>
      <w:numFmt w:val="decimal"/>
      <w:lvlText w:val="%2."/>
      <w:lvlJc w:val="left"/>
      <w:pPr>
        <w:tabs>
          <w:tab w:val="num" w:pos="1364"/>
        </w:tabs>
        <w:ind w:left="1364" w:hanging="360"/>
      </w:pPr>
      <w:rPr>
        <w:rFonts w:hint="default"/>
        <w:b w:val="0"/>
        <w:color w:val="auto"/>
      </w:rPr>
    </w:lvl>
    <w:lvl w:ilvl="2" w:tplc="FFFFFFFF" w:tentative="1">
      <w:start w:val="1"/>
      <w:numFmt w:val="lowerRoman"/>
      <w:lvlText w:val="%3."/>
      <w:lvlJc w:val="right"/>
      <w:pPr>
        <w:tabs>
          <w:tab w:val="num" w:pos="2084"/>
        </w:tabs>
        <w:ind w:left="2084" w:hanging="180"/>
      </w:p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91" w15:restartNumberingAfterBreak="0">
    <w:nsid w:val="570A6FC5"/>
    <w:multiLevelType w:val="multilevel"/>
    <w:tmpl w:val="30E2B09E"/>
    <w:lvl w:ilvl="0">
      <w:start w:val="1"/>
      <w:numFmt w:val="decimal"/>
      <w:lvlText w:val="%1)"/>
      <w:lvlJc w:val="left"/>
      <w:pPr>
        <w:tabs>
          <w:tab w:val="num" w:pos="766"/>
        </w:tabs>
        <w:ind w:left="0" w:firstLine="0"/>
      </w:pPr>
      <w:rPr>
        <w:rFonts w:ascii="Tahoma" w:hAnsi="Tahoma" w:cs="Tahoma" w:hint="default"/>
        <w:b w:val="0"/>
        <w:sz w:val="20"/>
        <w:szCs w:val="20"/>
      </w:rPr>
    </w:lvl>
    <w:lvl w:ilvl="1">
      <w:start w:val="2"/>
      <w:numFmt w:val="decimal"/>
      <w:lvlText w:val="%2)"/>
      <w:lvlJc w:val="left"/>
      <w:pPr>
        <w:tabs>
          <w:tab w:val="num" w:pos="1582"/>
        </w:tabs>
        <w:ind w:left="0" w:firstLine="0"/>
      </w:pPr>
      <w:rPr>
        <w:rFonts w:hint="default"/>
        <w:color w:val="auto"/>
        <w:u w:val="none"/>
      </w:rPr>
    </w:lvl>
    <w:lvl w:ilvl="2">
      <w:start w:val="1"/>
      <w:numFmt w:val="decimal"/>
      <w:lvlText w:val="%3)"/>
      <w:lvlJc w:val="left"/>
      <w:pPr>
        <w:tabs>
          <w:tab w:val="num" w:pos="680"/>
        </w:tabs>
        <w:ind w:left="0" w:firstLine="0"/>
      </w:pPr>
      <w:rPr>
        <w:rFonts w:ascii="Arial" w:eastAsia="Times New Roman" w:hAnsi="Arial" w:cs="Arial" w:hint="default"/>
        <w:b/>
      </w:rPr>
    </w:lvl>
    <w:lvl w:ilvl="3">
      <w:start w:val="1"/>
      <w:numFmt w:val="lowerLetter"/>
      <w:lvlText w:val="%4)"/>
      <w:lvlJc w:val="left"/>
      <w:pPr>
        <w:tabs>
          <w:tab w:val="num" w:pos="2880"/>
        </w:tabs>
        <w:ind w:left="0" w:firstLine="0"/>
      </w:pPr>
      <w:rPr>
        <w:rFonts w:ascii="Arial" w:hAnsi="Arial" w:cs="Arial" w:hint="default"/>
        <w:sz w:val="20"/>
        <w:szCs w:val="20"/>
      </w:rPr>
    </w:lvl>
    <w:lvl w:ilvl="4">
      <w:start w:val="1"/>
      <w:numFmt w:val="bullet"/>
      <w:lvlText w:val="o"/>
      <w:lvlJc w:val="left"/>
      <w:pPr>
        <w:tabs>
          <w:tab w:val="num" w:pos="3600"/>
        </w:tabs>
        <w:ind w:left="0" w:firstLine="0"/>
      </w:pPr>
      <w:rPr>
        <w:rFonts w:ascii="Courier New" w:hAnsi="Courier New" w:hint="default"/>
      </w:rPr>
    </w:lvl>
    <w:lvl w:ilvl="5">
      <w:start w:val="1"/>
      <w:numFmt w:val="bullet"/>
      <w:lvlText w:val=""/>
      <w:lvlJc w:val="left"/>
      <w:pPr>
        <w:tabs>
          <w:tab w:val="num" w:pos="4320"/>
        </w:tabs>
        <w:ind w:left="0" w:firstLine="0"/>
      </w:pPr>
      <w:rPr>
        <w:rFonts w:ascii="Wingdings" w:hAnsi="Wingdings" w:hint="default"/>
      </w:rPr>
    </w:lvl>
    <w:lvl w:ilvl="6">
      <w:start w:val="1"/>
      <w:numFmt w:val="bullet"/>
      <w:lvlText w:val=""/>
      <w:lvlJc w:val="left"/>
      <w:pPr>
        <w:tabs>
          <w:tab w:val="num" w:pos="5040"/>
        </w:tabs>
        <w:ind w:left="0" w:firstLine="0"/>
      </w:pPr>
      <w:rPr>
        <w:rFonts w:ascii="Symbol" w:hAnsi="Symbol" w:hint="default"/>
      </w:rPr>
    </w:lvl>
    <w:lvl w:ilvl="7">
      <w:start w:val="1"/>
      <w:numFmt w:val="bullet"/>
      <w:lvlText w:val="o"/>
      <w:lvlJc w:val="left"/>
      <w:pPr>
        <w:tabs>
          <w:tab w:val="num" w:pos="5760"/>
        </w:tabs>
        <w:ind w:left="0" w:firstLine="0"/>
      </w:pPr>
      <w:rPr>
        <w:rFonts w:ascii="Courier New" w:hAnsi="Courier New" w:hint="default"/>
      </w:rPr>
    </w:lvl>
    <w:lvl w:ilvl="8">
      <w:start w:val="1"/>
      <w:numFmt w:val="bullet"/>
      <w:lvlText w:val=""/>
      <w:lvlJc w:val="left"/>
      <w:pPr>
        <w:tabs>
          <w:tab w:val="num" w:pos="6480"/>
        </w:tabs>
        <w:ind w:left="0" w:firstLine="0"/>
      </w:pPr>
      <w:rPr>
        <w:rFonts w:ascii="Wingdings" w:hAnsi="Wingdings" w:hint="default"/>
      </w:rPr>
    </w:lvl>
  </w:abstractNum>
  <w:abstractNum w:abstractNumId="92" w15:restartNumberingAfterBreak="0">
    <w:nsid w:val="58115238"/>
    <w:multiLevelType w:val="hybridMultilevel"/>
    <w:tmpl w:val="FA6E14F0"/>
    <w:lvl w:ilvl="0" w:tplc="868419C2">
      <w:start w:val="2"/>
      <w:numFmt w:val="decimal"/>
      <w:lvlText w:val="%1)"/>
      <w:lvlJc w:val="left"/>
      <w:pPr>
        <w:tabs>
          <w:tab w:val="num" w:pos="360"/>
        </w:tabs>
        <w:ind w:left="360" w:hanging="360"/>
      </w:pPr>
      <w:rPr>
        <w:rFonts w:ascii="Arial" w:eastAsia="Times New Roman" w:hAnsi="Arial" w:cs="Arial" w:hint="default"/>
        <w:b/>
        <w:color w:val="auto"/>
        <w:sz w:val="22"/>
      </w:rPr>
    </w:lvl>
    <w:lvl w:ilvl="1" w:tplc="04150019" w:tentative="1">
      <w:start w:val="1"/>
      <w:numFmt w:val="lowerLetter"/>
      <w:lvlText w:val="%2."/>
      <w:lvlJc w:val="left"/>
      <w:pPr>
        <w:ind w:left="436" w:hanging="360"/>
      </w:pPr>
    </w:lvl>
    <w:lvl w:ilvl="2" w:tplc="0415001B" w:tentative="1">
      <w:start w:val="1"/>
      <w:numFmt w:val="lowerRoman"/>
      <w:lvlText w:val="%3."/>
      <w:lvlJc w:val="right"/>
      <w:pPr>
        <w:ind w:left="1156" w:hanging="180"/>
      </w:pPr>
    </w:lvl>
    <w:lvl w:ilvl="3" w:tplc="0415000F" w:tentative="1">
      <w:start w:val="1"/>
      <w:numFmt w:val="decimal"/>
      <w:lvlText w:val="%4."/>
      <w:lvlJc w:val="left"/>
      <w:pPr>
        <w:ind w:left="1876" w:hanging="360"/>
      </w:pPr>
    </w:lvl>
    <w:lvl w:ilvl="4" w:tplc="04150019" w:tentative="1">
      <w:start w:val="1"/>
      <w:numFmt w:val="lowerLetter"/>
      <w:lvlText w:val="%5."/>
      <w:lvlJc w:val="left"/>
      <w:pPr>
        <w:ind w:left="2596" w:hanging="360"/>
      </w:pPr>
    </w:lvl>
    <w:lvl w:ilvl="5" w:tplc="0415001B" w:tentative="1">
      <w:start w:val="1"/>
      <w:numFmt w:val="lowerRoman"/>
      <w:lvlText w:val="%6."/>
      <w:lvlJc w:val="right"/>
      <w:pPr>
        <w:ind w:left="3316" w:hanging="180"/>
      </w:pPr>
    </w:lvl>
    <w:lvl w:ilvl="6" w:tplc="0415000F" w:tentative="1">
      <w:start w:val="1"/>
      <w:numFmt w:val="decimal"/>
      <w:lvlText w:val="%7."/>
      <w:lvlJc w:val="left"/>
      <w:pPr>
        <w:ind w:left="4036" w:hanging="360"/>
      </w:pPr>
    </w:lvl>
    <w:lvl w:ilvl="7" w:tplc="04150019" w:tentative="1">
      <w:start w:val="1"/>
      <w:numFmt w:val="lowerLetter"/>
      <w:lvlText w:val="%8."/>
      <w:lvlJc w:val="left"/>
      <w:pPr>
        <w:ind w:left="4756" w:hanging="360"/>
      </w:pPr>
    </w:lvl>
    <w:lvl w:ilvl="8" w:tplc="0415001B" w:tentative="1">
      <w:start w:val="1"/>
      <w:numFmt w:val="lowerRoman"/>
      <w:lvlText w:val="%9."/>
      <w:lvlJc w:val="right"/>
      <w:pPr>
        <w:ind w:left="5476" w:hanging="180"/>
      </w:pPr>
    </w:lvl>
  </w:abstractNum>
  <w:abstractNum w:abstractNumId="93" w15:restartNumberingAfterBreak="0">
    <w:nsid w:val="58D1139B"/>
    <w:multiLevelType w:val="hybridMultilevel"/>
    <w:tmpl w:val="F9AE0B90"/>
    <w:lvl w:ilvl="0" w:tplc="04150017">
      <w:start w:val="1"/>
      <w:numFmt w:val="lowerLetter"/>
      <w:lvlText w:val="%1)"/>
      <w:lvlJc w:val="left"/>
      <w:pPr>
        <w:tabs>
          <w:tab w:val="num" w:pos="700"/>
        </w:tabs>
        <w:ind w:left="680" w:hanging="340"/>
      </w:pPr>
      <w:rPr>
        <w:rFonts w:hint="default"/>
      </w:rPr>
    </w:lvl>
    <w:lvl w:ilvl="1" w:tplc="FFFFFFFF">
      <w:start w:val="1"/>
      <w:numFmt w:val="bullet"/>
      <w:lvlText w:val="-"/>
      <w:lvlJc w:val="left"/>
      <w:pPr>
        <w:tabs>
          <w:tab w:val="num" w:pos="813"/>
        </w:tabs>
        <w:ind w:left="794" w:hanging="341"/>
      </w:pPr>
      <w:rPr>
        <w:rFonts w:hint="default"/>
      </w:rPr>
    </w:lvl>
    <w:lvl w:ilvl="2" w:tplc="6E40066E">
      <w:start w:val="1"/>
      <w:numFmt w:val="lowerLetter"/>
      <w:lvlText w:val="%3)"/>
      <w:lvlJc w:val="left"/>
      <w:pPr>
        <w:tabs>
          <w:tab w:val="num" w:pos="2500"/>
        </w:tabs>
        <w:ind w:left="2500" w:hanging="360"/>
      </w:pPr>
      <w:rPr>
        <w:rFonts w:hint="default"/>
      </w:rPr>
    </w:lvl>
    <w:lvl w:ilvl="3" w:tplc="FFFFFFFF" w:tentative="1">
      <w:start w:val="1"/>
      <w:numFmt w:val="bullet"/>
      <w:lvlText w:val=""/>
      <w:lvlJc w:val="left"/>
      <w:pPr>
        <w:tabs>
          <w:tab w:val="num" w:pos="3220"/>
        </w:tabs>
        <w:ind w:left="3220" w:hanging="360"/>
      </w:pPr>
      <w:rPr>
        <w:rFonts w:ascii="Symbol" w:hAnsi="Symbol" w:hint="default"/>
      </w:rPr>
    </w:lvl>
    <w:lvl w:ilvl="4" w:tplc="FFFFFFFF" w:tentative="1">
      <w:start w:val="1"/>
      <w:numFmt w:val="bullet"/>
      <w:lvlText w:val="o"/>
      <w:lvlJc w:val="left"/>
      <w:pPr>
        <w:tabs>
          <w:tab w:val="num" w:pos="3940"/>
        </w:tabs>
        <w:ind w:left="3940" w:hanging="360"/>
      </w:pPr>
      <w:rPr>
        <w:rFonts w:ascii="Courier New" w:hAnsi="Courier New" w:hint="default"/>
      </w:rPr>
    </w:lvl>
    <w:lvl w:ilvl="5" w:tplc="FFFFFFFF" w:tentative="1">
      <w:start w:val="1"/>
      <w:numFmt w:val="bullet"/>
      <w:lvlText w:val=""/>
      <w:lvlJc w:val="left"/>
      <w:pPr>
        <w:tabs>
          <w:tab w:val="num" w:pos="4660"/>
        </w:tabs>
        <w:ind w:left="4660" w:hanging="360"/>
      </w:pPr>
      <w:rPr>
        <w:rFonts w:ascii="Wingdings" w:hAnsi="Wingdings" w:hint="default"/>
      </w:rPr>
    </w:lvl>
    <w:lvl w:ilvl="6" w:tplc="FFFFFFFF" w:tentative="1">
      <w:start w:val="1"/>
      <w:numFmt w:val="bullet"/>
      <w:lvlText w:val=""/>
      <w:lvlJc w:val="left"/>
      <w:pPr>
        <w:tabs>
          <w:tab w:val="num" w:pos="5380"/>
        </w:tabs>
        <w:ind w:left="5380" w:hanging="360"/>
      </w:pPr>
      <w:rPr>
        <w:rFonts w:ascii="Symbol" w:hAnsi="Symbol" w:hint="default"/>
      </w:rPr>
    </w:lvl>
    <w:lvl w:ilvl="7" w:tplc="FFFFFFFF" w:tentative="1">
      <w:start w:val="1"/>
      <w:numFmt w:val="bullet"/>
      <w:lvlText w:val="o"/>
      <w:lvlJc w:val="left"/>
      <w:pPr>
        <w:tabs>
          <w:tab w:val="num" w:pos="6100"/>
        </w:tabs>
        <w:ind w:left="6100" w:hanging="360"/>
      </w:pPr>
      <w:rPr>
        <w:rFonts w:ascii="Courier New" w:hAnsi="Courier New" w:hint="default"/>
      </w:rPr>
    </w:lvl>
    <w:lvl w:ilvl="8" w:tplc="FFFFFFFF" w:tentative="1">
      <w:start w:val="1"/>
      <w:numFmt w:val="bullet"/>
      <w:lvlText w:val=""/>
      <w:lvlJc w:val="left"/>
      <w:pPr>
        <w:tabs>
          <w:tab w:val="num" w:pos="6820"/>
        </w:tabs>
        <w:ind w:left="6820" w:hanging="360"/>
      </w:pPr>
      <w:rPr>
        <w:rFonts w:ascii="Wingdings" w:hAnsi="Wingdings" w:hint="default"/>
      </w:rPr>
    </w:lvl>
  </w:abstractNum>
  <w:abstractNum w:abstractNumId="94" w15:restartNumberingAfterBreak="0">
    <w:nsid w:val="5A0B15DC"/>
    <w:multiLevelType w:val="hybridMultilevel"/>
    <w:tmpl w:val="2D3016A4"/>
    <w:lvl w:ilvl="0" w:tplc="C94A936C">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95" w15:restartNumberingAfterBreak="0">
    <w:nsid w:val="5AE0040B"/>
    <w:multiLevelType w:val="hybridMultilevel"/>
    <w:tmpl w:val="9B3A99B8"/>
    <w:lvl w:ilvl="0" w:tplc="7CC89EF6">
      <w:start w:val="1"/>
      <w:numFmt w:val="lowerLetter"/>
      <w:lvlText w:val="%1)"/>
      <w:lvlJc w:val="left"/>
      <w:pPr>
        <w:tabs>
          <w:tab w:val="num" w:pos="473"/>
        </w:tabs>
        <w:ind w:left="454" w:hanging="341"/>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6" w15:restartNumberingAfterBreak="0">
    <w:nsid w:val="5B0C2BAF"/>
    <w:multiLevelType w:val="hybridMultilevel"/>
    <w:tmpl w:val="7204A52E"/>
    <w:lvl w:ilvl="0" w:tplc="A4500E64">
      <w:start w:val="1"/>
      <w:numFmt w:val="decimal"/>
      <w:lvlText w:val="%1)"/>
      <w:lvlJc w:val="left"/>
      <w:pPr>
        <w:ind w:left="644" w:hanging="36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7" w15:restartNumberingAfterBreak="0">
    <w:nsid w:val="5B0E7806"/>
    <w:multiLevelType w:val="hybridMultilevel"/>
    <w:tmpl w:val="B5AE6CE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8" w15:restartNumberingAfterBreak="0">
    <w:nsid w:val="5F0E6593"/>
    <w:multiLevelType w:val="hybridMultilevel"/>
    <w:tmpl w:val="FD2C06DC"/>
    <w:name w:val="WW8Num52"/>
    <w:lvl w:ilvl="0" w:tplc="CF40682C">
      <w:start w:val="1"/>
      <w:numFmt w:val="decimal"/>
      <w:lvlText w:val="%1)"/>
      <w:lvlJc w:val="left"/>
      <w:pPr>
        <w:tabs>
          <w:tab w:val="num" w:pos="113"/>
        </w:tabs>
        <w:ind w:left="454" w:hanging="341"/>
      </w:pPr>
      <w:rPr>
        <w:rFonts w:hint="default"/>
        <w:b w:val="0"/>
        <w:i w:val="0"/>
        <w:sz w:val="20"/>
        <w:szCs w:val="20"/>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9" w15:restartNumberingAfterBreak="0">
    <w:nsid w:val="602C4751"/>
    <w:multiLevelType w:val="multilevel"/>
    <w:tmpl w:val="05223582"/>
    <w:name w:val="WW8Num92432"/>
    <w:lvl w:ilvl="0">
      <w:start w:val="4"/>
      <w:numFmt w:val="decimal"/>
      <w:lvlText w:val="%1)"/>
      <w:lvlJc w:val="left"/>
      <w:pPr>
        <w:tabs>
          <w:tab w:val="num" w:pos="1191"/>
        </w:tabs>
        <w:ind w:left="425" w:firstLine="0"/>
      </w:pPr>
      <w:rPr>
        <w:rFonts w:ascii="Arial" w:hAnsi="Arial" w:cs="Arial" w:hint="default"/>
        <w:sz w:val="22"/>
        <w:szCs w:val="22"/>
      </w:rPr>
    </w:lvl>
    <w:lvl w:ilvl="1">
      <w:start w:val="1"/>
      <w:numFmt w:val="decimal"/>
      <w:lvlText w:val="%2)"/>
      <w:lvlJc w:val="left"/>
      <w:pPr>
        <w:tabs>
          <w:tab w:val="num" w:pos="2007"/>
        </w:tabs>
        <w:ind w:left="425" w:firstLine="0"/>
      </w:pPr>
      <w:rPr>
        <w:rFonts w:hint="default"/>
        <w:u w:val="none"/>
      </w:rPr>
    </w:lvl>
    <w:lvl w:ilvl="2">
      <w:start w:val="1"/>
      <w:numFmt w:val="decimal"/>
      <w:lvlText w:val="%3)"/>
      <w:lvlJc w:val="left"/>
      <w:pPr>
        <w:tabs>
          <w:tab w:val="num" w:pos="1105"/>
        </w:tabs>
        <w:ind w:left="425" w:firstLine="0"/>
      </w:pPr>
      <w:rPr>
        <w:rFonts w:ascii="Times New Roman" w:eastAsia="Times New Roman" w:hAnsi="Times New Roman" w:cs="Times New Roman" w:hint="default"/>
      </w:rPr>
    </w:lvl>
    <w:lvl w:ilvl="3">
      <w:start w:val="1"/>
      <w:numFmt w:val="lowerLetter"/>
      <w:lvlText w:val="%4)"/>
      <w:lvlJc w:val="left"/>
      <w:pPr>
        <w:tabs>
          <w:tab w:val="num" w:pos="3305"/>
        </w:tabs>
        <w:ind w:left="425" w:firstLine="0"/>
      </w:pPr>
      <w:rPr>
        <w:rFonts w:hint="default"/>
      </w:rPr>
    </w:lvl>
    <w:lvl w:ilvl="4">
      <w:start w:val="1"/>
      <w:numFmt w:val="bullet"/>
      <w:lvlText w:val="o"/>
      <w:lvlJc w:val="left"/>
      <w:pPr>
        <w:tabs>
          <w:tab w:val="num" w:pos="4025"/>
        </w:tabs>
        <w:ind w:left="425" w:firstLine="0"/>
      </w:pPr>
      <w:rPr>
        <w:rFonts w:ascii="Courier New" w:hAnsi="Courier New" w:hint="default"/>
      </w:rPr>
    </w:lvl>
    <w:lvl w:ilvl="5">
      <w:start w:val="1"/>
      <w:numFmt w:val="bullet"/>
      <w:lvlText w:val=""/>
      <w:lvlJc w:val="left"/>
      <w:pPr>
        <w:tabs>
          <w:tab w:val="num" w:pos="4745"/>
        </w:tabs>
        <w:ind w:left="425" w:firstLine="0"/>
      </w:pPr>
      <w:rPr>
        <w:rFonts w:ascii="Wingdings" w:hAnsi="Wingdings" w:hint="default"/>
      </w:rPr>
    </w:lvl>
    <w:lvl w:ilvl="6">
      <w:start w:val="1"/>
      <w:numFmt w:val="bullet"/>
      <w:lvlText w:val=""/>
      <w:lvlJc w:val="left"/>
      <w:pPr>
        <w:tabs>
          <w:tab w:val="num" w:pos="5465"/>
        </w:tabs>
        <w:ind w:left="425" w:firstLine="0"/>
      </w:pPr>
      <w:rPr>
        <w:rFonts w:ascii="Symbol" w:hAnsi="Symbol" w:hint="default"/>
      </w:rPr>
    </w:lvl>
    <w:lvl w:ilvl="7">
      <w:start w:val="1"/>
      <w:numFmt w:val="bullet"/>
      <w:lvlText w:val="o"/>
      <w:lvlJc w:val="left"/>
      <w:pPr>
        <w:tabs>
          <w:tab w:val="num" w:pos="6185"/>
        </w:tabs>
        <w:ind w:left="425" w:firstLine="0"/>
      </w:pPr>
      <w:rPr>
        <w:rFonts w:ascii="Courier New" w:hAnsi="Courier New" w:hint="default"/>
      </w:rPr>
    </w:lvl>
    <w:lvl w:ilvl="8">
      <w:start w:val="1"/>
      <w:numFmt w:val="bullet"/>
      <w:lvlText w:val=""/>
      <w:lvlJc w:val="left"/>
      <w:pPr>
        <w:tabs>
          <w:tab w:val="num" w:pos="6905"/>
        </w:tabs>
        <w:ind w:left="425" w:firstLine="0"/>
      </w:pPr>
      <w:rPr>
        <w:rFonts w:ascii="Wingdings" w:hAnsi="Wingdings" w:hint="default"/>
      </w:rPr>
    </w:lvl>
  </w:abstractNum>
  <w:abstractNum w:abstractNumId="100" w15:restartNumberingAfterBreak="0">
    <w:nsid w:val="60794F45"/>
    <w:multiLevelType w:val="hybridMultilevel"/>
    <w:tmpl w:val="5D1EA744"/>
    <w:lvl w:ilvl="0" w:tplc="FFBC5F38">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01" w15:restartNumberingAfterBreak="0">
    <w:nsid w:val="610D0DD7"/>
    <w:multiLevelType w:val="hybridMultilevel"/>
    <w:tmpl w:val="E4E0EE7A"/>
    <w:lvl w:ilvl="0" w:tplc="CE6A60D0">
      <w:start w:val="1"/>
      <w:numFmt w:val="decimal"/>
      <w:lvlText w:val="%1)"/>
      <w:lvlJc w:val="left"/>
      <w:pPr>
        <w:tabs>
          <w:tab w:val="num" w:pos="1134"/>
        </w:tabs>
        <w:ind w:left="1134" w:hanging="45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2" w15:restartNumberingAfterBreak="0">
    <w:nsid w:val="612517B2"/>
    <w:multiLevelType w:val="hybridMultilevel"/>
    <w:tmpl w:val="71B25C5C"/>
    <w:lvl w:ilvl="0" w:tplc="795661CA">
      <w:start w:val="1"/>
      <w:numFmt w:val="lowerLetter"/>
      <w:lvlText w:val="%1)"/>
      <w:lvlJc w:val="left"/>
      <w:pPr>
        <w:tabs>
          <w:tab w:val="num" w:pos="360"/>
        </w:tabs>
        <w:ind w:left="360" w:hanging="360"/>
      </w:pPr>
      <w:rPr>
        <w:rFonts w:hint="default"/>
      </w:rPr>
    </w:lvl>
    <w:lvl w:ilvl="1" w:tplc="04150019" w:tentative="1">
      <w:start w:val="1"/>
      <w:numFmt w:val="lowerLetter"/>
      <w:lvlText w:val="%2."/>
      <w:lvlJc w:val="left"/>
      <w:pPr>
        <w:ind w:left="-280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1364" w:hanging="360"/>
      </w:pPr>
    </w:lvl>
    <w:lvl w:ilvl="4" w:tplc="04150019" w:tentative="1">
      <w:start w:val="1"/>
      <w:numFmt w:val="lowerLetter"/>
      <w:lvlText w:val="%5."/>
      <w:lvlJc w:val="left"/>
      <w:pPr>
        <w:ind w:left="-644" w:hanging="360"/>
      </w:pPr>
    </w:lvl>
    <w:lvl w:ilvl="5" w:tplc="0415001B" w:tentative="1">
      <w:start w:val="1"/>
      <w:numFmt w:val="lowerRoman"/>
      <w:lvlText w:val="%6."/>
      <w:lvlJc w:val="right"/>
      <w:pPr>
        <w:ind w:left="76" w:hanging="180"/>
      </w:pPr>
    </w:lvl>
    <w:lvl w:ilvl="6" w:tplc="0415000F" w:tentative="1">
      <w:start w:val="1"/>
      <w:numFmt w:val="decimal"/>
      <w:lvlText w:val="%7."/>
      <w:lvlJc w:val="left"/>
      <w:pPr>
        <w:ind w:left="796" w:hanging="360"/>
      </w:pPr>
    </w:lvl>
    <w:lvl w:ilvl="7" w:tplc="04150019" w:tentative="1">
      <w:start w:val="1"/>
      <w:numFmt w:val="lowerLetter"/>
      <w:lvlText w:val="%8."/>
      <w:lvlJc w:val="left"/>
      <w:pPr>
        <w:ind w:left="1516" w:hanging="360"/>
      </w:pPr>
    </w:lvl>
    <w:lvl w:ilvl="8" w:tplc="0415001B" w:tentative="1">
      <w:start w:val="1"/>
      <w:numFmt w:val="lowerRoman"/>
      <w:lvlText w:val="%9."/>
      <w:lvlJc w:val="right"/>
      <w:pPr>
        <w:ind w:left="2236" w:hanging="180"/>
      </w:pPr>
    </w:lvl>
  </w:abstractNum>
  <w:abstractNum w:abstractNumId="103" w15:restartNumberingAfterBreak="0">
    <w:nsid w:val="615659E9"/>
    <w:multiLevelType w:val="hybridMultilevel"/>
    <w:tmpl w:val="040EFC1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4" w15:restartNumberingAfterBreak="0">
    <w:nsid w:val="61BB7E7E"/>
    <w:multiLevelType w:val="hybridMultilevel"/>
    <w:tmpl w:val="0F849A3A"/>
    <w:lvl w:ilvl="0" w:tplc="21121598">
      <w:start w:val="1"/>
      <w:numFmt w:val="lowerLetter"/>
      <w:lvlText w:val="%1)"/>
      <w:lvlJc w:val="left"/>
      <w:pPr>
        <w:tabs>
          <w:tab w:val="num" w:pos="720"/>
        </w:tabs>
        <w:ind w:left="720" w:hanging="360"/>
      </w:pPr>
      <w:rPr>
        <w:rFonts w:ascii="Arial" w:eastAsia="Times New Roman" w:hAnsi="Arial" w:cs="Arial" w:hint="default"/>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61F3661B"/>
    <w:multiLevelType w:val="hybridMultilevel"/>
    <w:tmpl w:val="B56A315E"/>
    <w:name w:val="WW8Num3122"/>
    <w:lvl w:ilvl="0" w:tplc="69FC6DE0">
      <w:start w:val="2"/>
      <w:numFmt w:val="decimal"/>
      <w:lvlText w:val="%1."/>
      <w:lvlJc w:val="left"/>
      <w:pPr>
        <w:tabs>
          <w:tab w:val="num" w:pos="360"/>
        </w:tabs>
        <w:ind w:left="360" w:hanging="360"/>
      </w:pPr>
      <w:rPr>
        <w:rFonts w:ascii="Arial" w:eastAsia="Times New Roman" w:hAnsi="Arial" w:cs="Arial" w:hint="default"/>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6" w15:restartNumberingAfterBreak="0">
    <w:nsid w:val="63160199"/>
    <w:multiLevelType w:val="multilevel"/>
    <w:tmpl w:val="9606F1E0"/>
    <w:lvl w:ilvl="0">
      <w:start w:val="1"/>
      <w:numFmt w:val="decimal"/>
      <w:lvlText w:val="%1)"/>
      <w:lvlJc w:val="left"/>
      <w:pPr>
        <w:tabs>
          <w:tab w:val="num" w:pos="1191"/>
        </w:tabs>
        <w:ind w:left="425" w:firstLine="0"/>
      </w:pPr>
      <w:rPr>
        <w:rFonts w:ascii="Tahoma" w:hAnsi="Tahoma" w:cs="Tahoma" w:hint="default"/>
        <w:sz w:val="20"/>
        <w:szCs w:val="20"/>
      </w:rPr>
    </w:lvl>
    <w:lvl w:ilvl="1">
      <w:start w:val="2"/>
      <w:numFmt w:val="decimal"/>
      <w:lvlText w:val="%2)"/>
      <w:lvlJc w:val="left"/>
      <w:pPr>
        <w:tabs>
          <w:tab w:val="num" w:pos="2007"/>
        </w:tabs>
        <w:ind w:left="425" w:firstLine="0"/>
      </w:pPr>
      <w:rPr>
        <w:rFonts w:hint="default"/>
        <w:color w:val="auto"/>
        <w:u w:val="none"/>
      </w:rPr>
    </w:lvl>
    <w:lvl w:ilvl="2">
      <w:start w:val="1"/>
      <w:numFmt w:val="decimal"/>
      <w:lvlText w:val="%3)"/>
      <w:lvlJc w:val="left"/>
      <w:pPr>
        <w:tabs>
          <w:tab w:val="num" w:pos="1105"/>
        </w:tabs>
        <w:ind w:left="425" w:firstLine="0"/>
      </w:pPr>
      <w:rPr>
        <w:rFonts w:ascii="Arial" w:eastAsia="Times New Roman" w:hAnsi="Arial" w:cs="Arial" w:hint="default"/>
        <w:b/>
      </w:rPr>
    </w:lvl>
    <w:lvl w:ilvl="3">
      <w:start w:val="1"/>
      <w:numFmt w:val="lowerLetter"/>
      <w:lvlText w:val="%4)"/>
      <w:lvlJc w:val="left"/>
      <w:pPr>
        <w:tabs>
          <w:tab w:val="num" w:pos="3305"/>
        </w:tabs>
        <w:ind w:left="425" w:firstLine="0"/>
      </w:pPr>
      <w:rPr>
        <w:rFonts w:ascii="Arial" w:hAnsi="Arial" w:cs="Arial" w:hint="default"/>
        <w:sz w:val="20"/>
        <w:szCs w:val="20"/>
      </w:rPr>
    </w:lvl>
    <w:lvl w:ilvl="4">
      <w:start w:val="1"/>
      <w:numFmt w:val="bullet"/>
      <w:lvlText w:val="o"/>
      <w:lvlJc w:val="left"/>
      <w:pPr>
        <w:tabs>
          <w:tab w:val="num" w:pos="4025"/>
        </w:tabs>
        <w:ind w:left="425" w:firstLine="0"/>
      </w:pPr>
      <w:rPr>
        <w:rFonts w:ascii="Courier New" w:hAnsi="Courier New" w:hint="default"/>
      </w:rPr>
    </w:lvl>
    <w:lvl w:ilvl="5">
      <w:start w:val="1"/>
      <w:numFmt w:val="bullet"/>
      <w:lvlText w:val=""/>
      <w:lvlJc w:val="left"/>
      <w:pPr>
        <w:tabs>
          <w:tab w:val="num" w:pos="4745"/>
        </w:tabs>
        <w:ind w:left="425" w:firstLine="0"/>
      </w:pPr>
      <w:rPr>
        <w:rFonts w:ascii="Wingdings" w:hAnsi="Wingdings" w:hint="default"/>
      </w:rPr>
    </w:lvl>
    <w:lvl w:ilvl="6">
      <w:start w:val="1"/>
      <w:numFmt w:val="bullet"/>
      <w:lvlText w:val=""/>
      <w:lvlJc w:val="left"/>
      <w:pPr>
        <w:tabs>
          <w:tab w:val="num" w:pos="5465"/>
        </w:tabs>
        <w:ind w:left="425" w:firstLine="0"/>
      </w:pPr>
      <w:rPr>
        <w:rFonts w:ascii="Symbol" w:hAnsi="Symbol" w:hint="default"/>
      </w:rPr>
    </w:lvl>
    <w:lvl w:ilvl="7">
      <w:start w:val="1"/>
      <w:numFmt w:val="bullet"/>
      <w:lvlText w:val="o"/>
      <w:lvlJc w:val="left"/>
      <w:pPr>
        <w:tabs>
          <w:tab w:val="num" w:pos="6185"/>
        </w:tabs>
        <w:ind w:left="425" w:firstLine="0"/>
      </w:pPr>
      <w:rPr>
        <w:rFonts w:ascii="Courier New" w:hAnsi="Courier New" w:hint="default"/>
      </w:rPr>
    </w:lvl>
    <w:lvl w:ilvl="8">
      <w:start w:val="1"/>
      <w:numFmt w:val="bullet"/>
      <w:lvlText w:val=""/>
      <w:lvlJc w:val="left"/>
      <w:pPr>
        <w:tabs>
          <w:tab w:val="num" w:pos="6905"/>
        </w:tabs>
        <w:ind w:left="425" w:firstLine="0"/>
      </w:pPr>
      <w:rPr>
        <w:rFonts w:ascii="Wingdings" w:hAnsi="Wingdings" w:hint="default"/>
      </w:rPr>
    </w:lvl>
  </w:abstractNum>
  <w:abstractNum w:abstractNumId="107" w15:restartNumberingAfterBreak="0">
    <w:nsid w:val="63160792"/>
    <w:multiLevelType w:val="hybridMultilevel"/>
    <w:tmpl w:val="396AF0D2"/>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8" w15:restartNumberingAfterBreak="0">
    <w:nsid w:val="6425259C"/>
    <w:multiLevelType w:val="hybridMultilevel"/>
    <w:tmpl w:val="30361400"/>
    <w:lvl w:ilvl="0" w:tplc="AD40013C">
      <w:start w:val="1"/>
      <w:numFmt w:val="bullet"/>
      <w:lvlText w:val="-"/>
      <w:lvlJc w:val="left"/>
      <w:pPr>
        <w:tabs>
          <w:tab w:val="num" w:pos="1068"/>
        </w:tabs>
        <w:ind w:left="1068" w:hanging="360"/>
      </w:pPr>
      <w:rPr>
        <w:rFonts w:hint="default"/>
      </w:rPr>
    </w:lvl>
    <w:lvl w:ilvl="1" w:tplc="CE6A60D0">
      <w:start w:val="1"/>
      <w:numFmt w:val="decimal"/>
      <w:lvlText w:val="%2)"/>
      <w:lvlJc w:val="left"/>
      <w:pPr>
        <w:tabs>
          <w:tab w:val="num" w:pos="1842"/>
        </w:tabs>
        <w:ind w:left="1842" w:hanging="454"/>
      </w:pPr>
      <w:rPr>
        <w:rFonts w:hint="default"/>
      </w:rPr>
    </w:lvl>
    <w:lvl w:ilvl="2" w:tplc="0ABAD23A">
      <w:start w:val="1"/>
      <w:numFmt w:val="decimal"/>
      <w:lvlText w:val="%3)"/>
      <w:lvlJc w:val="left"/>
      <w:pPr>
        <w:tabs>
          <w:tab w:val="num" w:pos="2148"/>
        </w:tabs>
        <w:ind w:left="2128" w:hanging="340"/>
      </w:pPr>
      <w:rPr>
        <w:rFonts w:hint="default"/>
      </w:rPr>
    </w:lvl>
    <w:lvl w:ilvl="3" w:tplc="04150001" w:tentative="1">
      <w:start w:val="1"/>
      <w:numFmt w:val="bullet"/>
      <w:lvlText w:val=""/>
      <w:lvlJc w:val="left"/>
      <w:pPr>
        <w:tabs>
          <w:tab w:val="num" w:pos="2868"/>
        </w:tabs>
        <w:ind w:left="2868" w:hanging="360"/>
      </w:pPr>
      <w:rPr>
        <w:rFonts w:ascii="Symbol" w:hAnsi="Symbol" w:hint="default"/>
      </w:rPr>
    </w:lvl>
    <w:lvl w:ilvl="4" w:tplc="04150003" w:tentative="1">
      <w:start w:val="1"/>
      <w:numFmt w:val="bullet"/>
      <w:lvlText w:val="o"/>
      <w:lvlJc w:val="left"/>
      <w:pPr>
        <w:tabs>
          <w:tab w:val="num" w:pos="3588"/>
        </w:tabs>
        <w:ind w:left="3588" w:hanging="360"/>
      </w:pPr>
      <w:rPr>
        <w:rFonts w:ascii="Courier New" w:hAnsi="Courier New" w:cs="Courier New" w:hint="default"/>
      </w:rPr>
    </w:lvl>
    <w:lvl w:ilvl="5" w:tplc="04150005" w:tentative="1">
      <w:start w:val="1"/>
      <w:numFmt w:val="bullet"/>
      <w:lvlText w:val=""/>
      <w:lvlJc w:val="left"/>
      <w:pPr>
        <w:tabs>
          <w:tab w:val="num" w:pos="4308"/>
        </w:tabs>
        <w:ind w:left="4308" w:hanging="360"/>
      </w:pPr>
      <w:rPr>
        <w:rFonts w:ascii="Wingdings" w:hAnsi="Wingdings" w:hint="default"/>
      </w:rPr>
    </w:lvl>
    <w:lvl w:ilvl="6" w:tplc="04150001" w:tentative="1">
      <w:start w:val="1"/>
      <w:numFmt w:val="bullet"/>
      <w:lvlText w:val=""/>
      <w:lvlJc w:val="left"/>
      <w:pPr>
        <w:tabs>
          <w:tab w:val="num" w:pos="5028"/>
        </w:tabs>
        <w:ind w:left="5028" w:hanging="360"/>
      </w:pPr>
      <w:rPr>
        <w:rFonts w:ascii="Symbol" w:hAnsi="Symbol" w:hint="default"/>
      </w:rPr>
    </w:lvl>
    <w:lvl w:ilvl="7" w:tplc="04150003" w:tentative="1">
      <w:start w:val="1"/>
      <w:numFmt w:val="bullet"/>
      <w:lvlText w:val="o"/>
      <w:lvlJc w:val="left"/>
      <w:pPr>
        <w:tabs>
          <w:tab w:val="num" w:pos="5748"/>
        </w:tabs>
        <w:ind w:left="5748" w:hanging="360"/>
      </w:pPr>
      <w:rPr>
        <w:rFonts w:ascii="Courier New" w:hAnsi="Courier New" w:cs="Courier New" w:hint="default"/>
      </w:rPr>
    </w:lvl>
    <w:lvl w:ilvl="8" w:tplc="04150005" w:tentative="1">
      <w:start w:val="1"/>
      <w:numFmt w:val="bullet"/>
      <w:lvlText w:val=""/>
      <w:lvlJc w:val="left"/>
      <w:pPr>
        <w:tabs>
          <w:tab w:val="num" w:pos="6468"/>
        </w:tabs>
        <w:ind w:left="6468" w:hanging="360"/>
      </w:pPr>
      <w:rPr>
        <w:rFonts w:ascii="Wingdings" w:hAnsi="Wingdings" w:hint="default"/>
      </w:rPr>
    </w:lvl>
  </w:abstractNum>
  <w:abstractNum w:abstractNumId="109" w15:restartNumberingAfterBreak="0">
    <w:nsid w:val="64D1674A"/>
    <w:multiLevelType w:val="hybridMultilevel"/>
    <w:tmpl w:val="13C6E6FC"/>
    <w:lvl w:ilvl="0" w:tplc="FFFFFFFF">
      <w:start w:val="1"/>
      <w:numFmt w:val="decimal"/>
      <w:lvlText w:val="%1."/>
      <w:lvlJc w:val="left"/>
      <w:pPr>
        <w:tabs>
          <w:tab w:val="num" w:pos="644"/>
        </w:tabs>
        <w:ind w:left="644" w:hanging="360"/>
      </w:pPr>
      <w:rPr>
        <w:rFonts w:hint="default"/>
      </w:rPr>
    </w:lvl>
    <w:lvl w:ilvl="1" w:tplc="FFFFFFFF">
      <w:start w:val="1"/>
      <w:numFmt w:val="decimal"/>
      <w:lvlText w:val="%2)"/>
      <w:lvlJc w:val="left"/>
      <w:pPr>
        <w:tabs>
          <w:tab w:val="num" w:pos="1424"/>
        </w:tabs>
        <w:ind w:left="1424" w:hanging="420"/>
      </w:pPr>
      <w:rPr>
        <w:rFonts w:hint="default"/>
      </w:rPr>
    </w:lvl>
    <w:lvl w:ilvl="2" w:tplc="FFFFFFFF" w:tentative="1">
      <w:start w:val="1"/>
      <w:numFmt w:val="lowerRoman"/>
      <w:lvlText w:val="%3."/>
      <w:lvlJc w:val="right"/>
      <w:pPr>
        <w:tabs>
          <w:tab w:val="num" w:pos="2084"/>
        </w:tabs>
        <w:ind w:left="2084" w:hanging="180"/>
      </w:p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110" w15:restartNumberingAfterBreak="0">
    <w:nsid w:val="6659269F"/>
    <w:multiLevelType w:val="hybridMultilevel"/>
    <w:tmpl w:val="9F1A2CF0"/>
    <w:lvl w:ilvl="0" w:tplc="FFFFFFFF">
      <w:start w:val="1"/>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15:restartNumberingAfterBreak="0">
    <w:nsid w:val="667306BE"/>
    <w:multiLevelType w:val="hybridMultilevel"/>
    <w:tmpl w:val="072EAD0E"/>
    <w:lvl w:ilvl="0" w:tplc="A66AABB2">
      <w:start w:val="1"/>
      <w:numFmt w:val="decimal"/>
      <w:lvlText w:val="%1)"/>
      <w:lvlJc w:val="left"/>
      <w:pPr>
        <w:ind w:left="720" w:hanging="360"/>
      </w:pPr>
      <w:rPr>
        <w:rFonts w:ascii="Arial" w:eastAsia="Times New Roman" w:hAnsi="Arial" w:cs="Arial"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668F4E5B"/>
    <w:multiLevelType w:val="hybridMultilevel"/>
    <w:tmpl w:val="7152C464"/>
    <w:lvl w:ilvl="0" w:tplc="BE22AE24">
      <w:start w:val="1"/>
      <w:numFmt w:val="lowerLetter"/>
      <w:lvlText w:val="%1)"/>
      <w:lvlJc w:val="left"/>
      <w:pPr>
        <w:ind w:left="1174" w:hanging="360"/>
      </w:pPr>
      <w:rPr>
        <w:b/>
      </w:r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113" w15:restartNumberingAfterBreak="0">
    <w:nsid w:val="66A35A1B"/>
    <w:multiLevelType w:val="multilevel"/>
    <w:tmpl w:val="EFECE1CA"/>
    <w:lvl w:ilvl="0">
      <w:start w:val="4"/>
      <w:numFmt w:val="decimal"/>
      <w:lvlText w:val="%1)"/>
      <w:lvlJc w:val="left"/>
      <w:pPr>
        <w:tabs>
          <w:tab w:val="num" w:pos="1191"/>
        </w:tabs>
        <w:ind w:left="425" w:firstLine="0"/>
      </w:pPr>
      <w:rPr>
        <w:rFonts w:ascii="Arial" w:hAnsi="Arial" w:cs="Arial" w:hint="default"/>
        <w:sz w:val="22"/>
        <w:szCs w:val="22"/>
      </w:rPr>
    </w:lvl>
    <w:lvl w:ilvl="1">
      <w:start w:val="1"/>
      <w:numFmt w:val="decimal"/>
      <w:lvlText w:val="%2)"/>
      <w:lvlJc w:val="left"/>
      <w:pPr>
        <w:tabs>
          <w:tab w:val="num" w:pos="2007"/>
        </w:tabs>
        <w:ind w:left="425" w:firstLine="0"/>
      </w:pPr>
      <w:rPr>
        <w:rFonts w:hint="default"/>
        <w:u w:val="none"/>
      </w:rPr>
    </w:lvl>
    <w:lvl w:ilvl="2">
      <w:start w:val="1"/>
      <w:numFmt w:val="decimal"/>
      <w:lvlText w:val="%3)"/>
      <w:lvlJc w:val="left"/>
      <w:pPr>
        <w:tabs>
          <w:tab w:val="num" w:pos="1105"/>
        </w:tabs>
        <w:ind w:left="425" w:firstLine="0"/>
      </w:pPr>
      <w:rPr>
        <w:rFonts w:ascii="Arial" w:eastAsia="Times New Roman" w:hAnsi="Arial" w:cs="Arial" w:hint="default"/>
        <w:b/>
      </w:rPr>
    </w:lvl>
    <w:lvl w:ilvl="3">
      <w:start w:val="1"/>
      <w:numFmt w:val="bullet"/>
      <w:lvlText w:val=""/>
      <w:lvlJc w:val="left"/>
      <w:pPr>
        <w:tabs>
          <w:tab w:val="num" w:pos="785"/>
        </w:tabs>
        <w:ind w:left="785" w:hanging="360"/>
      </w:pPr>
      <w:rPr>
        <w:rFonts w:ascii="Symbol" w:hAnsi="Symbol" w:hint="default"/>
        <w:sz w:val="22"/>
        <w:szCs w:val="22"/>
      </w:rPr>
    </w:lvl>
    <w:lvl w:ilvl="4">
      <w:start w:val="1"/>
      <w:numFmt w:val="bullet"/>
      <w:lvlText w:val="o"/>
      <w:lvlJc w:val="left"/>
      <w:pPr>
        <w:tabs>
          <w:tab w:val="num" w:pos="4025"/>
        </w:tabs>
        <w:ind w:left="425" w:firstLine="0"/>
      </w:pPr>
      <w:rPr>
        <w:rFonts w:ascii="Courier New" w:hAnsi="Courier New" w:hint="default"/>
      </w:rPr>
    </w:lvl>
    <w:lvl w:ilvl="5">
      <w:start w:val="1"/>
      <w:numFmt w:val="bullet"/>
      <w:lvlText w:val=""/>
      <w:lvlJc w:val="left"/>
      <w:pPr>
        <w:tabs>
          <w:tab w:val="num" w:pos="4745"/>
        </w:tabs>
        <w:ind w:left="425" w:firstLine="0"/>
      </w:pPr>
      <w:rPr>
        <w:rFonts w:ascii="Wingdings" w:hAnsi="Wingdings" w:hint="default"/>
      </w:rPr>
    </w:lvl>
    <w:lvl w:ilvl="6">
      <w:start w:val="1"/>
      <w:numFmt w:val="bullet"/>
      <w:lvlText w:val=""/>
      <w:lvlJc w:val="left"/>
      <w:pPr>
        <w:tabs>
          <w:tab w:val="num" w:pos="5465"/>
        </w:tabs>
        <w:ind w:left="425" w:firstLine="0"/>
      </w:pPr>
      <w:rPr>
        <w:rFonts w:ascii="Symbol" w:hAnsi="Symbol" w:hint="default"/>
      </w:rPr>
    </w:lvl>
    <w:lvl w:ilvl="7">
      <w:start w:val="1"/>
      <w:numFmt w:val="bullet"/>
      <w:lvlText w:val="o"/>
      <w:lvlJc w:val="left"/>
      <w:pPr>
        <w:tabs>
          <w:tab w:val="num" w:pos="6185"/>
        </w:tabs>
        <w:ind w:left="425" w:firstLine="0"/>
      </w:pPr>
      <w:rPr>
        <w:rFonts w:ascii="Courier New" w:hAnsi="Courier New" w:hint="default"/>
      </w:rPr>
    </w:lvl>
    <w:lvl w:ilvl="8">
      <w:start w:val="1"/>
      <w:numFmt w:val="bullet"/>
      <w:lvlText w:val=""/>
      <w:lvlJc w:val="left"/>
      <w:pPr>
        <w:tabs>
          <w:tab w:val="num" w:pos="6905"/>
        </w:tabs>
        <w:ind w:left="425" w:firstLine="0"/>
      </w:pPr>
      <w:rPr>
        <w:rFonts w:ascii="Wingdings" w:hAnsi="Wingdings" w:hint="default"/>
      </w:rPr>
    </w:lvl>
  </w:abstractNum>
  <w:abstractNum w:abstractNumId="114" w15:restartNumberingAfterBreak="0">
    <w:nsid w:val="67CB24CF"/>
    <w:multiLevelType w:val="hybridMultilevel"/>
    <w:tmpl w:val="8C0E97C0"/>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5" w15:restartNumberingAfterBreak="0">
    <w:nsid w:val="6883469C"/>
    <w:multiLevelType w:val="hybridMultilevel"/>
    <w:tmpl w:val="43242B0C"/>
    <w:name w:val="WW8Num9243"/>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6" w15:restartNumberingAfterBreak="0">
    <w:nsid w:val="68C76E42"/>
    <w:multiLevelType w:val="hybridMultilevel"/>
    <w:tmpl w:val="287EB660"/>
    <w:lvl w:ilvl="0" w:tplc="371A58D6">
      <w:start w:val="1"/>
      <w:numFmt w:val="lowerLetter"/>
      <w:lvlText w:val="%1)"/>
      <w:lvlJc w:val="left"/>
      <w:pPr>
        <w:ind w:left="720" w:hanging="360"/>
      </w:pPr>
      <w:rPr>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69D90817"/>
    <w:multiLevelType w:val="hybridMultilevel"/>
    <w:tmpl w:val="E43C6754"/>
    <w:lvl w:ilvl="0" w:tplc="04150017">
      <w:start w:val="1"/>
      <w:numFmt w:val="lowerLetter"/>
      <w:lvlText w:val="%1)"/>
      <w:lvlJc w:val="left"/>
      <w:pPr>
        <w:tabs>
          <w:tab w:val="num" w:pos="568"/>
        </w:tabs>
        <w:ind w:left="568" w:hanging="284"/>
      </w:pPr>
      <w:rPr>
        <w:rFonts w:hint="default"/>
        <w:b w:val="0"/>
        <w:i w:val="0"/>
        <w:sz w:val="20"/>
        <w:szCs w:val="20"/>
      </w:rPr>
    </w:lvl>
    <w:lvl w:ilvl="1" w:tplc="038ED0A8">
      <w:start w:val="1"/>
      <w:numFmt w:val="bullet"/>
      <w:lvlText w:val=""/>
      <w:lvlJc w:val="left"/>
      <w:pPr>
        <w:tabs>
          <w:tab w:val="num" w:pos="912"/>
        </w:tabs>
        <w:ind w:left="912" w:hanging="227"/>
      </w:pPr>
      <w:rPr>
        <w:rFonts w:ascii="Symbol" w:hAnsi="Symbol" w:hint="default"/>
        <w:b w:val="0"/>
        <w:i w:val="0"/>
        <w:color w:val="auto"/>
        <w:sz w:val="20"/>
        <w:szCs w:val="20"/>
      </w:rPr>
    </w:lvl>
    <w:lvl w:ilvl="2" w:tplc="0415001B" w:tentative="1">
      <w:start w:val="1"/>
      <w:numFmt w:val="lowerRoman"/>
      <w:lvlText w:val="%3."/>
      <w:lvlJc w:val="right"/>
      <w:pPr>
        <w:tabs>
          <w:tab w:val="num" w:pos="1765"/>
        </w:tabs>
        <w:ind w:left="1765" w:hanging="180"/>
      </w:pPr>
    </w:lvl>
    <w:lvl w:ilvl="3" w:tplc="0415000F" w:tentative="1">
      <w:start w:val="1"/>
      <w:numFmt w:val="decimal"/>
      <w:lvlText w:val="%4."/>
      <w:lvlJc w:val="left"/>
      <w:pPr>
        <w:tabs>
          <w:tab w:val="num" w:pos="2485"/>
        </w:tabs>
        <w:ind w:left="2485" w:hanging="360"/>
      </w:pPr>
    </w:lvl>
    <w:lvl w:ilvl="4" w:tplc="04150019" w:tentative="1">
      <w:start w:val="1"/>
      <w:numFmt w:val="lowerLetter"/>
      <w:lvlText w:val="%5."/>
      <w:lvlJc w:val="left"/>
      <w:pPr>
        <w:tabs>
          <w:tab w:val="num" w:pos="3205"/>
        </w:tabs>
        <w:ind w:left="3205" w:hanging="360"/>
      </w:pPr>
    </w:lvl>
    <w:lvl w:ilvl="5" w:tplc="0415001B" w:tentative="1">
      <w:start w:val="1"/>
      <w:numFmt w:val="lowerRoman"/>
      <w:lvlText w:val="%6."/>
      <w:lvlJc w:val="right"/>
      <w:pPr>
        <w:tabs>
          <w:tab w:val="num" w:pos="3925"/>
        </w:tabs>
        <w:ind w:left="3925" w:hanging="180"/>
      </w:pPr>
    </w:lvl>
    <w:lvl w:ilvl="6" w:tplc="0415000F" w:tentative="1">
      <w:start w:val="1"/>
      <w:numFmt w:val="decimal"/>
      <w:lvlText w:val="%7."/>
      <w:lvlJc w:val="left"/>
      <w:pPr>
        <w:tabs>
          <w:tab w:val="num" w:pos="4645"/>
        </w:tabs>
        <w:ind w:left="4645" w:hanging="360"/>
      </w:pPr>
    </w:lvl>
    <w:lvl w:ilvl="7" w:tplc="04150019" w:tentative="1">
      <w:start w:val="1"/>
      <w:numFmt w:val="lowerLetter"/>
      <w:lvlText w:val="%8."/>
      <w:lvlJc w:val="left"/>
      <w:pPr>
        <w:tabs>
          <w:tab w:val="num" w:pos="5365"/>
        </w:tabs>
        <w:ind w:left="5365" w:hanging="360"/>
      </w:pPr>
    </w:lvl>
    <w:lvl w:ilvl="8" w:tplc="0415001B" w:tentative="1">
      <w:start w:val="1"/>
      <w:numFmt w:val="lowerRoman"/>
      <w:lvlText w:val="%9."/>
      <w:lvlJc w:val="right"/>
      <w:pPr>
        <w:tabs>
          <w:tab w:val="num" w:pos="6085"/>
        </w:tabs>
        <w:ind w:left="6085" w:hanging="180"/>
      </w:pPr>
    </w:lvl>
  </w:abstractNum>
  <w:abstractNum w:abstractNumId="118" w15:restartNumberingAfterBreak="0">
    <w:nsid w:val="6AAA4B43"/>
    <w:multiLevelType w:val="hybridMultilevel"/>
    <w:tmpl w:val="5C1CF4A4"/>
    <w:lvl w:ilvl="0" w:tplc="ED4E47CC">
      <w:start w:val="1"/>
      <w:numFmt w:val="lowerLetter"/>
      <w:lvlText w:val="%1)"/>
      <w:lvlJc w:val="left"/>
      <w:pPr>
        <w:tabs>
          <w:tab w:val="num" w:pos="720"/>
        </w:tabs>
        <w:ind w:left="720" w:hanging="360"/>
      </w:pPr>
      <w:rPr>
        <w:rFonts w:ascii="Arial" w:eastAsia="Times New Roman" w:hAnsi="Arial" w:cs="Arial" w:hint="default"/>
        <w:sz w:val="20"/>
        <w:szCs w:val="20"/>
      </w:rPr>
    </w:lvl>
    <w:lvl w:ilvl="1" w:tplc="04150019" w:tentative="1">
      <w:start w:val="1"/>
      <w:numFmt w:val="lowerLetter"/>
      <w:lvlText w:val="%2."/>
      <w:lvlJc w:val="left"/>
      <w:pPr>
        <w:tabs>
          <w:tab w:val="num" w:pos="1092"/>
        </w:tabs>
        <w:ind w:left="1092" w:hanging="360"/>
      </w:pPr>
    </w:lvl>
    <w:lvl w:ilvl="2" w:tplc="0415001B" w:tentative="1">
      <w:start w:val="1"/>
      <w:numFmt w:val="lowerRoman"/>
      <w:lvlText w:val="%3."/>
      <w:lvlJc w:val="right"/>
      <w:pPr>
        <w:tabs>
          <w:tab w:val="num" w:pos="1812"/>
        </w:tabs>
        <w:ind w:left="1812" w:hanging="180"/>
      </w:pPr>
    </w:lvl>
    <w:lvl w:ilvl="3" w:tplc="0415000F" w:tentative="1">
      <w:start w:val="1"/>
      <w:numFmt w:val="decimal"/>
      <w:lvlText w:val="%4."/>
      <w:lvlJc w:val="left"/>
      <w:pPr>
        <w:tabs>
          <w:tab w:val="num" w:pos="2532"/>
        </w:tabs>
        <w:ind w:left="2532" w:hanging="360"/>
      </w:pPr>
    </w:lvl>
    <w:lvl w:ilvl="4" w:tplc="04150019" w:tentative="1">
      <w:start w:val="1"/>
      <w:numFmt w:val="lowerLetter"/>
      <w:lvlText w:val="%5."/>
      <w:lvlJc w:val="left"/>
      <w:pPr>
        <w:tabs>
          <w:tab w:val="num" w:pos="3252"/>
        </w:tabs>
        <w:ind w:left="3252" w:hanging="360"/>
      </w:pPr>
    </w:lvl>
    <w:lvl w:ilvl="5" w:tplc="0415001B" w:tentative="1">
      <w:start w:val="1"/>
      <w:numFmt w:val="lowerRoman"/>
      <w:lvlText w:val="%6."/>
      <w:lvlJc w:val="right"/>
      <w:pPr>
        <w:tabs>
          <w:tab w:val="num" w:pos="3972"/>
        </w:tabs>
        <w:ind w:left="3972" w:hanging="180"/>
      </w:pPr>
    </w:lvl>
    <w:lvl w:ilvl="6" w:tplc="0415000F" w:tentative="1">
      <w:start w:val="1"/>
      <w:numFmt w:val="decimal"/>
      <w:lvlText w:val="%7."/>
      <w:lvlJc w:val="left"/>
      <w:pPr>
        <w:tabs>
          <w:tab w:val="num" w:pos="4692"/>
        </w:tabs>
        <w:ind w:left="4692" w:hanging="360"/>
      </w:pPr>
    </w:lvl>
    <w:lvl w:ilvl="7" w:tplc="04150019" w:tentative="1">
      <w:start w:val="1"/>
      <w:numFmt w:val="lowerLetter"/>
      <w:lvlText w:val="%8."/>
      <w:lvlJc w:val="left"/>
      <w:pPr>
        <w:tabs>
          <w:tab w:val="num" w:pos="5412"/>
        </w:tabs>
        <w:ind w:left="5412" w:hanging="360"/>
      </w:pPr>
    </w:lvl>
    <w:lvl w:ilvl="8" w:tplc="0415001B" w:tentative="1">
      <w:start w:val="1"/>
      <w:numFmt w:val="lowerRoman"/>
      <w:lvlText w:val="%9."/>
      <w:lvlJc w:val="right"/>
      <w:pPr>
        <w:tabs>
          <w:tab w:val="num" w:pos="6132"/>
        </w:tabs>
        <w:ind w:left="6132" w:hanging="180"/>
      </w:pPr>
    </w:lvl>
  </w:abstractNum>
  <w:abstractNum w:abstractNumId="119" w15:restartNumberingAfterBreak="0">
    <w:nsid w:val="6B2B2FF7"/>
    <w:multiLevelType w:val="hybridMultilevel"/>
    <w:tmpl w:val="A678EB98"/>
    <w:lvl w:ilvl="0" w:tplc="65E8D200">
      <w:start w:val="1"/>
      <w:numFmt w:val="decimal"/>
      <w:lvlText w:val="%1)"/>
      <w:lvlJc w:val="left"/>
      <w:pPr>
        <w:tabs>
          <w:tab w:val="num" w:pos="360"/>
        </w:tabs>
        <w:ind w:left="340" w:hanging="227"/>
      </w:pPr>
      <w:rPr>
        <w:rFonts w:hint="default"/>
        <w:b w:val="0"/>
        <w:i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0" w15:restartNumberingAfterBreak="0">
    <w:nsid w:val="6C303455"/>
    <w:multiLevelType w:val="hybridMultilevel"/>
    <w:tmpl w:val="53787CB6"/>
    <w:lvl w:ilvl="0" w:tplc="40964FDA">
      <w:start w:val="1"/>
      <w:numFmt w:val="lowerLetter"/>
      <w:lvlText w:val="%1)"/>
      <w:lvlJc w:val="left"/>
      <w:pPr>
        <w:ind w:left="786" w:hanging="360"/>
      </w:pPr>
      <w:rPr>
        <w:rFonts w:hint="default"/>
        <w:color w:val="auto"/>
      </w:rPr>
    </w:lvl>
    <w:lvl w:ilvl="1" w:tplc="04150019">
      <w:start w:val="1"/>
      <w:numFmt w:val="lowerLetter"/>
      <w:lvlText w:val="%2."/>
      <w:lvlJc w:val="left"/>
      <w:pPr>
        <w:ind w:left="1753" w:hanging="360"/>
      </w:pPr>
    </w:lvl>
    <w:lvl w:ilvl="2" w:tplc="0415001B" w:tentative="1">
      <w:start w:val="1"/>
      <w:numFmt w:val="lowerRoman"/>
      <w:lvlText w:val="%3."/>
      <w:lvlJc w:val="right"/>
      <w:pPr>
        <w:ind w:left="2473" w:hanging="180"/>
      </w:pPr>
    </w:lvl>
    <w:lvl w:ilvl="3" w:tplc="0415000F" w:tentative="1">
      <w:start w:val="1"/>
      <w:numFmt w:val="decimal"/>
      <w:lvlText w:val="%4."/>
      <w:lvlJc w:val="left"/>
      <w:pPr>
        <w:ind w:left="3193" w:hanging="360"/>
      </w:pPr>
    </w:lvl>
    <w:lvl w:ilvl="4" w:tplc="04150019" w:tentative="1">
      <w:start w:val="1"/>
      <w:numFmt w:val="lowerLetter"/>
      <w:lvlText w:val="%5."/>
      <w:lvlJc w:val="left"/>
      <w:pPr>
        <w:ind w:left="3913" w:hanging="360"/>
      </w:pPr>
    </w:lvl>
    <w:lvl w:ilvl="5" w:tplc="0415001B" w:tentative="1">
      <w:start w:val="1"/>
      <w:numFmt w:val="lowerRoman"/>
      <w:lvlText w:val="%6."/>
      <w:lvlJc w:val="right"/>
      <w:pPr>
        <w:ind w:left="4633" w:hanging="180"/>
      </w:pPr>
    </w:lvl>
    <w:lvl w:ilvl="6" w:tplc="0415000F" w:tentative="1">
      <w:start w:val="1"/>
      <w:numFmt w:val="decimal"/>
      <w:lvlText w:val="%7."/>
      <w:lvlJc w:val="left"/>
      <w:pPr>
        <w:ind w:left="5353" w:hanging="360"/>
      </w:pPr>
    </w:lvl>
    <w:lvl w:ilvl="7" w:tplc="04150019" w:tentative="1">
      <w:start w:val="1"/>
      <w:numFmt w:val="lowerLetter"/>
      <w:lvlText w:val="%8."/>
      <w:lvlJc w:val="left"/>
      <w:pPr>
        <w:ind w:left="6073" w:hanging="360"/>
      </w:pPr>
    </w:lvl>
    <w:lvl w:ilvl="8" w:tplc="0415001B" w:tentative="1">
      <w:start w:val="1"/>
      <w:numFmt w:val="lowerRoman"/>
      <w:lvlText w:val="%9."/>
      <w:lvlJc w:val="right"/>
      <w:pPr>
        <w:ind w:left="6793" w:hanging="180"/>
      </w:pPr>
    </w:lvl>
  </w:abstractNum>
  <w:abstractNum w:abstractNumId="121" w15:restartNumberingAfterBreak="0">
    <w:nsid w:val="6DFC385A"/>
    <w:multiLevelType w:val="hybridMultilevel"/>
    <w:tmpl w:val="46F6C196"/>
    <w:lvl w:ilvl="0" w:tplc="4FDC159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2" w15:restartNumberingAfterBreak="0">
    <w:nsid w:val="712277C5"/>
    <w:multiLevelType w:val="hybridMultilevel"/>
    <w:tmpl w:val="222E8DB2"/>
    <w:lvl w:ilvl="0" w:tplc="04150001">
      <w:start w:val="1"/>
      <w:numFmt w:val="bullet"/>
      <w:lvlText w:val=""/>
      <w:lvlJc w:val="left"/>
      <w:pPr>
        <w:ind w:left="1068" w:hanging="360"/>
      </w:pPr>
      <w:rPr>
        <w:rFonts w:ascii="Symbol" w:hAnsi="Symbol" w:hint="default"/>
      </w:rPr>
    </w:lvl>
    <w:lvl w:ilvl="1" w:tplc="04150003">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23" w15:restartNumberingAfterBreak="0">
    <w:nsid w:val="72881AD4"/>
    <w:multiLevelType w:val="hybridMultilevel"/>
    <w:tmpl w:val="EA06A44C"/>
    <w:name w:val="WW8Num9242222"/>
    <w:lvl w:ilvl="0" w:tplc="FFFFFFFF">
      <w:start w:val="1"/>
      <w:numFmt w:val="decimal"/>
      <w:lvlText w:val="%1)"/>
      <w:lvlJc w:val="left"/>
      <w:pPr>
        <w:ind w:left="862" w:hanging="360"/>
      </w:pPr>
      <w:rPr>
        <w:rFonts w:hint="default"/>
      </w:r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24" w15:restartNumberingAfterBreak="0">
    <w:nsid w:val="73BB0AAD"/>
    <w:multiLevelType w:val="multilevel"/>
    <w:tmpl w:val="C9601CEA"/>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5" w15:restartNumberingAfterBreak="0">
    <w:nsid w:val="74553DBD"/>
    <w:multiLevelType w:val="hybridMultilevel"/>
    <w:tmpl w:val="C1AEC262"/>
    <w:name w:val="WW8Num312"/>
    <w:lvl w:ilvl="0" w:tplc="A5FAE50C">
      <w:start w:val="2"/>
      <w:numFmt w:val="decimal"/>
      <w:lvlText w:val="%1."/>
      <w:lvlJc w:val="left"/>
      <w:pPr>
        <w:tabs>
          <w:tab w:val="num" w:pos="720"/>
        </w:tabs>
        <w:ind w:left="720" w:hanging="360"/>
      </w:pPr>
      <w:rPr>
        <w:rFonts w:ascii="Arial" w:eastAsia="Times New Roman" w:hAnsi="Arial" w:cs="Arial" w:hint="default"/>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74ED03FD"/>
    <w:multiLevelType w:val="hybridMultilevel"/>
    <w:tmpl w:val="5908F2B2"/>
    <w:lvl w:ilvl="0" w:tplc="24F8AEF8">
      <w:start w:val="1"/>
      <w:numFmt w:val="lowerLetter"/>
      <w:lvlText w:val="%1)"/>
      <w:lvlJc w:val="left"/>
      <w:pPr>
        <w:tabs>
          <w:tab w:val="num" w:pos="720"/>
        </w:tabs>
        <w:ind w:left="720" w:hanging="360"/>
      </w:pPr>
      <w:rPr>
        <w:rFonts w:hint="default"/>
        <w:color w:val="auto"/>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1724" w:hanging="180"/>
      </w:pPr>
    </w:lvl>
    <w:lvl w:ilvl="3" w:tplc="0415000F" w:tentative="1">
      <w:start w:val="1"/>
      <w:numFmt w:val="decimal"/>
      <w:lvlText w:val="%4."/>
      <w:lvlJc w:val="left"/>
      <w:pPr>
        <w:ind w:left="-1004" w:hanging="360"/>
      </w:pPr>
    </w:lvl>
    <w:lvl w:ilvl="4" w:tplc="04150019" w:tentative="1">
      <w:start w:val="1"/>
      <w:numFmt w:val="lowerLetter"/>
      <w:lvlText w:val="%5."/>
      <w:lvlJc w:val="left"/>
      <w:pPr>
        <w:ind w:left="-284" w:hanging="360"/>
      </w:pPr>
    </w:lvl>
    <w:lvl w:ilvl="5" w:tplc="0415001B" w:tentative="1">
      <w:start w:val="1"/>
      <w:numFmt w:val="lowerRoman"/>
      <w:lvlText w:val="%6."/>
      <w:lvlJc w:val="right"/>
      <w:pPr>
        <w:ind w:left="436" w:hanging="180"/>
      </w:pPr>
    </w:lvl>
    <w:lvl w:ilvl="6" w:tplc="0415000F" w:tentative="1">
      <w:start w:val="1"/>
      <w:numFmt w:val="decimal"/>
      <w:lvlText w:val="%7."/>
      <w:lvlJc w:val="left"/>
      <w:pPr>
        <w:ind w:left="1156" w:hanging="360"/>
      </w:pPr>
    </w:lvl>
    <w:lvl w:ilvl="7" w:tplc="04150019" w:tentative="1">
      <w:start w:val="1"/>
      <w:numFmt w:val="lowerLetter"/>
      <w:lvlText w:val="%8."/>
      <w:lvlJc w:val="left"/>
      <w:pPr>
        <w:ind w:left="1876" w:hanging="360"/>
      </w:pPr>
    </w:lvl>
    <w:lvl w:ilvl="8" w:tplc="0415001B" w:tentative="1">
      <w:start w:val="1"/>
      <w:numFmt w:val="lowerRoman"/>
      <w:lvlText w:val="%9."/>
      <w:lvlJc w:val="right"/>
      <w:pPr>
        <w:ind w:left="2596" w:hanging="180"/>
      </w:pPr>
    </w:lvl>
  </w:abstractNum>
  <w:abstractNum w:abstractNumId="127" w15:restartNumberingAfterBreak="0">
    <w:nsid w:val="74F51F32"/>
    <w:multiLevelType w:val="hybridMultilevel"/>
    <w:tmpl w:val="ED7649B8"/>
    <w:lvl w:ilvl="0" w:tplc="04150017">
      <w:start w:val="1"/>
      <w:numFmt w:val="lowerLetter"/>
      <w:lvlText w:val="%1)"/>
      <w:lvlJc w:val="left"/>
      <w:pPr>
        <w:tabs>
          <w:tab w:val="num" w:pos="834"/>
        </w:tabs>
        <w:ind w:left="834" w:hanging="550"/>
      </w:pPr>
      <w:rPr>
        <w:rFonts w:hint="default"/>
      </w:rPr>
    </w:lvl>
    <w:lvl w:ilvl="1" w:tplc="FFFFFFFF">
      <w:start w:val="1"/>
      <w:numFmt w:val="lowerLetter"/>
      <w:lvlText w:val="%2."/>
      <w:lvlJc w:val="left"/>
      <w:pPr>
        <w:tabs>
          <w:tab w:val="num" w:pos="1554"/>
        </w:tabs>
        <w:ind w:left="1554" w:hanging="360"/>
      </w:pPr>
    </w:lvl>
    <w:lvl w:ilvl="2" w:tplc="FFFFFFFF" w:tentative="1">
      <w:start w:val="1"/>
      <w:numFmt w:val="lowerRoman"/>
      <w:lvlText w:val="%3."/>
      <w:lvlJc w:val="right"/>
      <w:pPr>
        <w:tabs>
          <w:tab w:val="num" w:pos="2274"/>
        </w:tabs>
        <w:ind w:left="2274" w:hanging="180"/>
      </w:pPr>
    </w:lvl>
    <w:lvl w:ilvl="3" w:tplc="FFFFFFFF" w:tentative="1">
      <w:start w:val="1"/>
      <w:numFmt w:val="decimal"/>
      <w:lvlText w:val="%4."/>
      <w:lvlJc w:val="left"/>
      <w:pPr>
        <w:tabs>
          <w:tab w:val="num" w:pos="2994"/>
        </w:tabs>
        <w:ind w:left="2994" w:hanging="360"/>
      </w:pPr>
    </w:lvl>
    <w:lvl w:ilvl="4" w:tplc="FFFFFFFF" w:tentative="1">
      <w:start w:val="1"/>
      <w:numFmt w:val="lowerLetter"/>
      <w:lvlText w:val="%5."/>
      <w:lvlJc w:val="left"/>
      <w:pPr>
        <w:tabs>
          <w:tab w:val="num" w:pos="3714"/>
        </w:tabs>
        <w:ind w:left="3714" w:hanging="360"/>
      </w:pPr>
    </w:lvl>
    <w:lvl w:ilvl="5" w:tplc="FFFFFFFF" w:tentative="1">
      <w:start w:val="1"/>
      <w:numFmt w:val="lowerRoman"/>
      <w:lvlText w:val="%6."/>
      <w:lvlJc w:val="right"/>
      <w:pPr>
        <w:tabs>
          <w:tab w:val="num" w:pos="4434"/>
        </w:tabs>
        <w:ind w:left="4434" w:hanging="180"/>
      </w:pPr>
    </w:lvl>
    <w:lvl w:ilvl="6" w:tplc="FFFFFFFF" w:tentative="1">
      <w:start w:val="1"/>
      <w:numFmt w:val="decimal"/>
      <w:lvlText w:val="%7."/>
      <w:lvlJc w:val="left"/>
      <w:pPr>
        <w:tabs>
          <w:tab w:val="num" w:pos="5154"/>
        </w:tabs>
        <w:ind w:left="5154" w:hanging="360"/>
      </w:pPr>
    </w:lvl>
    <w:lvl w:ilvl="7" w:tplc="FFFFFFFF" w:tentative="1">
      <w:start w:val="1"/>
      <w:numFmt w:val="lowerLetter"/>
      <w:lvlText w:val="%8."/>
      <w:lvlJc w:val="left"/>
      <w:pPr>
        <w:tabs>
          <w:tab w:val="num" w:pos="5874"/>
        </w:tabs>
        <w:ind w:left="5874" w:hanging="360"/>
      </w:pPr>
    </w:lvl>
    <w:lvl w:ilvl="8" w:tplc="FFFFFFFF" w:tentative="1">
      <w:start w:val="1"/>
      <w:numFmt w:val="lowerRoman"/>
      <w:lvlText w:val="%9."/>
      <w:lvlJc w:val="right"/>
      <w:pPr>
        <w:tabs>
          <w:tab w:val="num" w:pos="6594"/>
        </w:tabs>
        <w:ind w:left="6594" w:hanging="180"/>
      </w:pPr>
    </w:lvl>
  </w:abstractNum>
  <w:abstractNum w:abstractNumId="128" w15:restartNumberingAfterBreak="0">
    <w:nsid w:val="75C31CBF"/>
    <w:multiLevelType w:val="hybridMultilevel"/>
    <w:tmpl w:val="C812D198"/>
    <w:lvl w:ilvl="0" w:tplc="B1FCA45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9" w15:restartNumberingAfterBreak="0">
    <w:nsid w:val="78632EFC"/>
    <w:multiLevelType w:val="hybridMultilevel"/>
    <w:tmpl w:val="20FCDB6C"/>
    <w:lvl w:ilvl="0" w:tplc="04150011">
      <w:start w:val="1"/>
      <w:numFmt w:val="decimal"/>
      <w:lvlText w:val="%1."/>
      <w:lvlJc w:val="left"/>
      <w:pPr>
        <w:tabs>
          <w:tab w:val="num" w:pos="720"/>
        </w:tabs>
        <w:ind w:left="720" w:hanging="360"/>
      </w:pPr>
      <w:rPr>
        <w:rFonts w:hint="default"/>
        <w:b/>
      </w:rPr>
    </w:lvl>
    <w:lvl w:ilvl="1" w:tplc="04150019">
      <w:start w:val="1"/>
      <w:numFmt w:val="bullet"/>
      <w:lvlText w:val="-"/>
      <w:lvlJc w:val="left"/>
      <w:pPr>
        <w:tabs>
          <w:tab w:val="num" w:pos="473"/>
        </w:tabs>
        <w:ind w:left="454" w:hanging="341"/>
      </w:pPr>
      <w:rPr>
        <w:rFonts w:hint="default"/>
      </w:rPr>
    </w:lvl>
    <w:lvl w:ilvl="2" w:tplc="15F0D844" w:tentative="1">
      <w:start w:val="1"/>
      <w:numFmt w:val="lowerRoman"/>
      <w:lvlText w:val="%3."/>
      <w:lvlJc w:val="right"/>
      <w:pPr>
        <w:tabs>
          <w:tab w:val="num" w:pos="2160"/>
        </w:tabs>
        <w:ind w:left="2160" w:hanging="180"/>
      </w:pPr>
    </w:lvl>
    <w:lvl w:ilvl="3" w:tplc="07FE03A0"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0" w15:restartNumberingAfterBreak="0">
    <w:nsid w:val="7A770AAA"/>
    <w:multiLevelType w:val="hybridMultilevel"/>
    <w:tmpl w:val="227692B4"/>
    <w:lvl w:ilvl="0" w:tplc="91A87F68">
      <w:start w:val="1"/>
      <w:numFmt w:val="bullet"/>
      <w:lvlText w:val=""/>
      <w:lvlJc w:val="left"/>
      <w:pPr>
        <w:tabs>
          <w:tab w:val="num" w:pos="783"/>
        </w:tabs>
        <w:ind w:left="783" w:hanging="360"/>
      </w:pPr>
      <w:rPr>
        <w:rFonts w:ascii="Wingdings" w:hAnsi="Wingdings" w:hint="default"/>
        <w:color w:val="auto"/>
      </w:rPr>
    </w:lvl>
    <w:lvl w:ilvl="1" w:tplc="1628460C" w:tentative="1">
      <w:start w:val="1"/>
      <w:numFmt w:val="bullet"/>
      <w:lvlText w:val="o"/>
      <w:lvlJc w:val="left"/>
      <w:pPr>
        <w:tabs>
          <w:tab w:val="num" w:pos="1503"/>
        </w:tabs>
        <w:ind w:left="1503" w:hanging="360"/>
      </w:pPr>
      <w:rPr>
        <w:rFonts w:ascii="Courier New" w:hAnsi="Courier New" w:cs="Courier New" w:hint="default"/>
      </w:rPr>
    </w:lvl>
    <w:lvl w:ilvl="2" w:tplc="9E4EA172" w:tentative="1">
      <w:start w:val="1"/>
      <w:numFmt w:val="bullet"/>
      <w:lvlText w:val=""/>
      <w:lvlJc w:val="left"/>
      <w:pPr>
        <w:tabs>
          <w:tab w:val="num" w:pos="2223"/>
        </w:tabs>
        <w:ind w:left="2223" w:hanging="360"/>
      </w:pPr>
      <w:rPr>
        <w:rFonts w:ascii="Wingdings" w:hAnsi="Wingdings" w:hint="default"/>
      </w:rPr>
    </w:lvl>
    <w:lvl w:ilvl="3" w:tplc="2D0235C0" w:tentative="1">
      <w:start w:val="1"/>
      <w:numFmt w:val="bullet"/>
      <w:lvlText w:val=""/>
      <w:lvlJc w:val="left"/>
      <w:pPr>
        <w:tabs>
          <w:tab w:val="num" w:pos="2943"/>
        </w:tabs>
        <w:ind w:left="2943" w:hanging="360"/>
      </w:pPr>
      <w:rPr>
        <w:rFonts w:ascii="Symbol" w:hAnsi="Symbol" w:hint="default"/>
      </w:rPr>
    </w:lvl>
    <w:lvl w:ilvl="4" w:tplc="6BD2B1D6" w:tentative="1">
      <w:start w:val="1"/>
      <w:numFmt w:val="bullet"/>
      <w:lvlText w:val="o"/>
      <w:lvlJc w:val="left"/>
      <w:pPr>
        <w:tabs>
          <w:tab w:val="num" w:pos="3663"/>
        </w:tabs>
        <w:ind w:left="3663" w:hanging="360"/>
      </w:pPr>
      <w:rPr>
        <w:rFonts w:ascii="Courier New" w:hAnsi="Courier New" w:cs="Courier New" w:hint="default"/>
      </w:rPr>
    </w:lvl>
    <w:lvl w:ilvl="5" w:tplc="FD1A6DFA" w:tentative="1">
      <w:start w:val="1"/>
      <w:numFmt w:val="bullet"/>
      <w:lvlText w:val=""/>
      <w:lvlJc w:val="left"/>
      <w:pPr>
        <w:tabs>
          <w:tab w:val="num" w:pos="4383"/>
        </w:tabs>
        <w:ind w:left="4383" w:hanging="360"/>
      </w:pPr>
      <w:rPr>
        <w:rFonts w:ascii="Wingdings" w:hAnsi="Wingdings" w:hint="default"/>
      </w:rPr>
    </w:lvl>
    <w:lvl w:ilvl="6" w:tplc="85DE3E4C" w:tentative="1">
      <w:start w:val="1"/>
      <w:numFmt w:val="bullet"/>
      <w:lvlText w:val=""/>
      <w:lvlJc w:val="left"/>
      <w:pPr>
        <w:tabs>
          <w:tab w:val="num" w:pos="5103"/>
        </w:tabs>
        <w:ind w:left="5103" w:hanging="360"/>
      </w:pPr>
      <w:rPr>
        <w:rFonts w:ascii="Symbol" w:hAnsi="Symbol" w:hint="default"/>
      </w:rPr>
    </w:lvl>
    <w:lvl w:ilvl="7" w:tplc="33FE0602" w:tentative="1">
      <w:start w:val="1"/>
      <w:numFmt w:val="bullet"/>
      <w:lvlText w:val="o"/>
      <w:lvlJc w:val="left"/>
      <w:pPr>
        <w:tabs>
          <w:tab w:val="num" w:pos="5823"/>
        </w:tabs>
        <w:ind w:left="5823" w:hanging="360"/>
      </w:pPr>
      <w:rPr>
        <w:rFonts w:ascii="Courier New" w:hAnsi="Courier New" w:cs="Courier New" w:hint="default"/>
      </w:rPr>
    </w:lvl>
    <w:lvl w:ilvl="8" w:tplc="F6408656" w:tentative="1">
      <w:start w:val="1"/>
      <w:numFmt w:val="bullet"/>
      <w:lvlText w:val=""/>
      <w:lvlJc w:val="left"/>
      <w:pPr>
        <w:tabs>
          <w:tab w:val="num" w:pos="6543"/>
        </w:tabs>
        <w:ind w:left="6543" w:hanging="360"/>
      </w:pPr>
      <w:rPr>
        <w:rFonts w:ascii="Wingdings" w:hAnsi="Wingdings" w:hint="default"/>
      </w:rPr>
    </w:lvl>
  </w:abstractNum>
  <w:abstractNum w:abstractNumId="131" w15:restartNumberingAfterBreak="0">
    <w:nsid w:val="7D9B71F9"/>
    <w:multiLevelType w:val="hybridMultilevel"/>
    <w:tmpl w:val="61521408"/>
    <w:lvl w:ilvl="0" w:tplc="4FDC159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2" w15:restartNumberingAfterBreak="0">
    <w:nsid w:val="7ED806F7"/>
    <w:multiLevelType w:val="hybridMultilevel"/>
    <w:tmpl w:val="ACBE62EC"/>
    <w:name w:val="WW8Num9243222222"/>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33" w15:restartNumberingAfterBreak="0">
    <w:nsid w:val="7F08350F"/>
    <w:multiLevelType w:val="hybridMultilevel"/>
    <w:tmpl w:val="5C9890D4"/>
    <w:name w:val="WW8Num92432222"/>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num w:numId="1">
    <w:abstractNumId w:val="21"/>
  </w:num>
  <w:num w:numId="2">
    <w:abstractNumId w:val="129"/>
  </w:num>
  <w:num w:numId="3">
    <w:abstractNumId w:val="90"/>
  </w:num>
  <w:num w:numId="4">
    <w:abstractNumId w:val="109"/>
  </w:num>
  <w:num w:numId="5">
    <w:abstractNumId w:val="62"/>
  </w:num>
  <w:num w:numId="6">
    <w:abstractNumId w:val="32"/>
  </w:num>
  <w:num w:numId="7">
    <w:abstractNumId w:val="119"/>
  </w:num>
  <w:num w:numId="8">
    <w:abstractNumId w:val="95"/>
  </w:num>
  <w:num w:numId="9">
    <w:abstractNumId w:val="43"/>
  </w:num>
  <w:num w:numId="10">
    <w:abstractNumId w:val="12"/>
  </w:num>
  <w:num w:numId="11">
    <w:abstractNumId w:val="128"/>
  </w:num>
  <w:num w:numId="12">
    <w:abstractNumId w:val="30"/>
  </w:num>
  <w:num w:numId="13">
    <w:abstractNumId w:val="9"/>
  </w:num>
  <w:num w:numId="14">
    <w:abstractNumId w:val="11"/>
  </w:num>
  <w:num w:numId="15">
    <w:abstractNumId w:val="14"/>
  </w:num>
  <w:num w:numId="16">
    <w:abstractNumId w:val="76"/>
  </w:num>
  <w:num w:numId="17">
    <w:abstractNumId w:val="41"/>
  </w:num>
  <w:num w:numId="18">
    <w:abstractNumId w:val="130"/>
  </w:num>
  <w:num w:numId="19">
    <w:abstractNumId w:val="101"/>
  </w:num>
  <w:num w:numId="20">
    <w:abstractNumId w:val="20"/>
  </w:num>
  <w:num w:numId="21">
    <w:abstractNumId w:val="71"/>
  </w:num>
  <w:num w:numId="22">
    <w:abstractNumId w:val="117"/>
  </w:num>
  <w:num w:numId="23">
    <w:abstractNumId w:val="118"/>
  </w:num>
  <w:num w:numId="24">
    <w:abstractNumId w:val="48"/>
  </w:num>
  <w:num w:numId="25">
    <w:abstractNumId w:val="93"/>
  </w:num>
  <w:num w:numId="26">
    <w:abstractNumId w:val="34"/>
  </w:num>
  <w:num w:numId="27">
    <w:abstractNumId w:val="116"/>
  </w:num>
  <w:num w:numId="28">
    <w:abstractNumId w:val="24"/>
  </w:num>
  <w:num w:numId="29">
    <w:abstractNumId w:val="124"/>
  </w:num>
  <w:num w:numId="30">
    <w:abstractNumId w:val="104"/>
  </w:num>
  <w:num w:numId="31">
    <w:abstractNumId w:val="60"/>
  </w:num>
  <w:num w:numId="32">
    <w:abstractNumId w:val="112"/>
  </w:num>
  <w:num w:numId="33">
    <w:abstractNumId w:val="49"/>
  </w:num>
  <w:num w:numId="34">
    <w:abstractNumId w:val="17"/>
  </w:num>
  <w:num w:numId="35">
    <w:abstractNumId w:val="55"/>
  </w:num>
  <w:num w:numId="36">
    <w:abstractNumId w:val="45"/>
  </w:num>
  <w:num w:numId="37">
    <w:abstractNumId w:val="53"/>
  </w:num>
  <w:num w:numId="38">
    <w:abstractNumId w:val="36"/>
  </w:num>
  <w:num w:numId="39">
    <w:abstractNumId w:val="64"/>
  </w:num>
  <w:num w:numId="40">
    <w:abstractNumId w:val="59"/>
  </w:num>
  <w:num w:numId="41">
    <w:abstractNumId w:val="108"/>
  </w:num>
  <w:num w:numId="42">
    <w:abstractNumId w:val="46"/>
  </w:num>
  <w:num w:numId="43">
    <w:abstractNumId w:val="107"/>
  </w:num>
  <w:num w:numId="44">
    <w:abstractNumId w:val="115"/>
  </w:num>
  <w:num w:numId="45">
    <w:abstractNumId w:val="88"/>
  </w:num>
  <w:num w:numId="46">
    <w:abstractNumId w:val="127"/>
  </w:num>
  <w:num w:numId="47">
    <w:abstractNumId w:val="13"/>
  </w:num>
  <w:num w:numId="48">
    <w:abstractNumId w:val="25"/>
  </w:num>
  <w:num w:numId="49">
    <w:abstractNumId w:val="132"/>
  </w:num>
  <w:num w:numId="50">
    <w:abstractNumId w:val="19"/>
  </w:num>
  <w:num w:numId="51">
    <w:abstractNumId w:val="22"/>
  </w:num>
  <w:num w:numId="52">
    <w:abstractNumId w:val="89"/>
  </w:num>
  <w:num w:numId="53">
    <w:abstractNumId w:val="96"/>
  </w:num>
  <w:num w:numId="54">
    <w:abstractNumId w:val="122"/>
  </w:num>
  <w:num w:numId="55">
    <w:abstractNumId w:val="58"/>
  </w:num>
  <w:num w:numId="56">
    <w:abstractNumId w:val="65"/>
  </w:num>
  <w:num w:numId="57">
    <w:abstractNumId w:val="31"/>
  </w:num>
  <w:num w:numId="58">
    <w:abstractNumId w:val="85"/>
  </w:num>
  <w:num w:numId="59">
    <w:abstractNumId w:val="42"/>
  </w:num>
  <w:num w:numId="60">
    <w:abstractNumId w:val="86"/>
  </w:num>
  <w:num w:numId="61">
    <w:abstractNumId w:val="113"/>
  </w:num>
  <w:num w:numId="62">
    <w:abstractNumId w:val="29"/>
  </w:num>
  <w:num w:numId="63">
    <w:abstractNumId w:val="83"/>
  </w:num>
  <w:num w:numId="64">
    <w:abstractNumId w:val="52"/>
    <w:lvlOverride w:ilvl="2">
      <w:lvl w:ilvl="2">
        <w:start w:val="1"/>
        <w:numFmt w:val="lowerLetter"/>
        <w:lvlText w:val="%3)"/>
        <w:lvlJc w:val="left"/>
        <w:rPr>
          <w:rFonts w:ascii="Arial" w:hAnsi="Arial" w:cs="Arial" w:hint="default"/>
          <w:sz w:val="20"/>
          <w:szCs w:val="20"/>
        </w:rPr>
      </w:lvl>
    </w:lvlOverride>
  </w:num>
  <w:num w:numId="65">
    <w:abstractNumId w:val="51"/>
  </w:num>
  <w:num w:numId="66">
    <w:abstractNumId w:val="84"/>
  </w:num>
  <w:num w:numId="67">
    <w:abstractNumId w:val="68"/>
  </w:num>
  <w:num w:numId="68">
    <w:abstractNumId w:val="114"/>
  </w:num>
  <w:num w:numId="69">
    <w:abstractNumId w:val="126"/>
  </w:num>
  <w:num w:numId="70">
    <w:abstractNumId w:val="111"/>
  </w:num>
  <w:num w:numId="71">
    <w:abstractNumId w:val="110"/>
  </w:num>
  <w:num w:numId="72">
    <w:abstractNumId w:val="23"/>
  </w:num>
  <w:num w:numId="73">
    <w:abstractNumId w:val="35"/>
  </w:num>
  <w:num w:numId="74">
    <w:abstractNumId w:val="73"/>
  </w:num>
  <w:num w:numId="75">
    <w:abstractNumId w:val="16"/>
  </w:num>
  <w:num w:numId="76">
    <w:abstractNumId w:val="26"/>
  </w:num>
  <w:num w:numId="77">
    <w:abstractNumId w:val="97"/>
  </w:num>
  <w:num w:numId="78">
    <w:abstractNumId w:val="56"/>
  </w:num>
  <w:num w:numId="79">
    <w:abstractNumId w:val="91"/>
  </w:num>
  <w:num w:numId="80">
    <w:abstractNumId w:val="106"/>
  </w:num>
  <w:num w:numId="81">
    <w:abstractNumId w:val="81"/>
  </w:num>
  <w:num w:numId="82">
    <w:abstractNumId w:val="47"/>
  </w:num>
  <w:num w:numId="83">
    <w:abstractNumId w:val="18"/>
  </w:num>
  <w:num w:numId="84">
    <w:abstractNumId w:val="44"/>
  </w:num>
  <w:num w:numId="85">
    <w:abstractNumId w:val="70"/>
  </w:num>
  <w:num w:numId="86">
    <w:abstractNumId w:val="102"/>
  </w:num>
  <w:num w:numId="87">
    <w:abstractNumId w:val="92"/>
  </w:num>
  <w:num w:numId="88">
    <w:abstractNumId w:val="78"/>
  </w:num>
  <w:num w:numId="89">
    <w:abstractNumId w:val="120"/>
  </w:num>
  <w:num w:numId="90">
    <w:abstractNumId w:val="27"/>
  </w:num>
  <w:num w:numId="91">
    <w:abstractNumId w:val="61"/>
  </w:num>
  <w:num w:numId="92">
    <w:abstractNumId w:val="40"/>
  </w:num>
  <w:num w:numId="93">
    <w:abstractNumId w:val="80"/>
  </w:num>
  <w:num w:numId="94">
    <w:abstractNumId w:val="63"/>
  </w:num>
  <w:num w:numId="95">
    <w:abstractNumId w:val="15"/>
  </w:num>
  <w:num w:numId="96">
    <w:abstractNumId w:val="69"/>
  </w:num>
  <w:num w:numId="97">
    <w:abstractNumId w:val="28"/>
  </w:num>
  <w:num w:numId="98">
    <w:abstractNumId w:val="50"/>
  </w:num>
  <w:num w:numId="99">
    <w:abstractNumId w:val="38"/>
  </w:num>
  <w:num w:numId="100">
    <w:abstractNumId w:val="121"/>
  </w:num>
  <w:num w:numId="101">
    <w:abstractNumId w:val="131"/>
  </w:num>
  <w:num w:numId="102">
    <w:abstractNumId w:val="94"/>
  </w:num>
  <w:num w:numId="103">
    <w:abstractNumId w:val="100"/>
  </w:num>
  <w:num w:numId="104">
    <w:abstractNumId w:val="103"/>
  </w:num>
  <w:num w:numId="105">
    <w:abstractNumId w:val="57"/>
  </w:num>
  <w:num w:numId="106">
    <w:abstractNumId w:val="39"/>
  </w:num>
  <w:num w:numId="107">
    <w:abstractNumId w:val="133"/>
  </w:num>
  <w:num w:numId="108">
    <w:abstractNumId w:val="37"/>
  </w:num>
  <w:num w:numId="109">
    <w:abstractNumId w:val="79"/>
  </w:num>
  <w:num w:numId="110">
    <w:abstractNumId w:val="33"/>
  </w:num>
  <w:num w:numId="111">
    <w:abstractNumId w:val="52"/>
  </w:num>
  <w:num w:numId="112">
    <w:abstractNumId w:val="72"/>
  </w:num>
  <w:numIdMacAtCleanup w:val="1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2358"/>
    <w:rsid w:val="000002AE"/>
    <w:rsid w:val="00000E3C"/>
    <w:rsid w:val="000011A1"/>
    <w:rsid w:val="000037A1"/>
    <w:rsid w:val="0000450C"/>
    <w:rsid w:val="0001013B"/>
    <w:rsid w:val="00011C07"/>
    <w:rsid w:val="00013196"/>
    <w:rsid w:val="0001333F"/>
    <w:rsid w:val="00013AB7"/>
    <w:rsid w:val="00013D3C"/>
    <w:rsid w:val="00014BC1"/>
    <w:rsid w:val="0001678B"/>
    <w:rsid w:val="000169E7"/>
    <w:rsid w:val="00016A72"/>
    <w:rsid w:val="00020B07"/>
    <w:rsid w:val="00020C35"/>
    <w:rsid w:val="00021D62"/>
    <w:rsid w:val="00022340"/>
    <w:rsid w:val="000236CD"/>
    <w:rsid w:val="00024BB6"/>
    <w:rsid w:val="00027BA7"/>
    <w:rsid w:val="000303BB"/>
    <w:rsid w:val="00030BC7"/>
    <w:rsid w:val="00030E06"/>
    <w:rsid w:val="00030E26"/>
    <w:rsid w:val="000319F1"/>
    <w:rsid w:val="00031FE5"/>
    <w:rsid w:val="000328BC"/>
    <w:rsid w:val="00036915"/>
    <w:rsid w:val="000370FA"/>
    <w:rsid w:val="000401D6"/>
    <w:rsid w:val="00040331"/>
    <w:rsid w:val="00040D8F"/>
    <w:rsid w:val="00041084"/>
    <w:rsid w:val="00041CAD"/>
    <w:rsid w:val="00042251"/>
    <w:rsid w:val="00042DF2"/>
    <w:rsid w:val="00043980"/>
    <w:rsid w:val="00046410"/>
    <w:rsid w:val="000464C3"/>
    <w:rsid w:val="00047D1A"/>
    <w:rsid w:val="00047E12"/>
    <w:rsid w:val="00050DF7"/>
    <w:rsid w:val="000527F4"/>
    <w:rsid w:val="000532BF"/>
    <w:rsid w:val="00053D7A"/>
    <w:rsid w:val="00054243"/>
    <w:rsid w:val="00056245"/>
    <w:rsid w:val="00056C97"/>
    <w:rsid w:val="00060AAE"/>
    <w:rsid w:val="00060CA7"/>
    <w:rsid w:val="00061BBC"/>
    <w:rsid w:val="00061E59"/>
    <w:rsid w:val="00062053"/>
    <w:rsid w:val="00062B44"/>
    <w:rsid w:val="000633B0"/>
    <w:rsid w:val="000654D9"/>
    <w:rsid w:val="0006744C"/>
    <w:rsid w:val="00072DAA"/>
    <w:rsid w:val="00073401"/>
    <w:rsid w:val="000737AB"/>
    <w:rsid w:val="00073924"/>
    <w:rsid w:val="00074213"/>
    <w:rsid w:val="00074996"/>
    <w:rsid w:val="00074D7B"/>
    <w:rsid w:val="000751E5"/>
    <w:rsid w:val="0007589F"/>
    <w:rsid w:val="00075D18"/>
    <w:rsid w:val="00076AE7"/>
    <w:rsid w:val="000774FF"/>
    <w:rsid w:val="00077F78"/>
    <w:rsid w:val="00080E2D"/>
    <w:rsid w:val="00083124"/>
    <w:rsid w:val="0008461B"/>
    <w:rsid w:val="000846E9"/>
    <w:rsid w:val="0008666E"/>
    <w:rsid w:val="00086B57"/>
    <w:rsid w:val="00086FC6"/>
    <w:rsid w:val="00087472"/>
    <w:rsid w:val="00087682"/>
    <w:rsid w:val="00087894"/>
    <w:rsid w:val="00087AE4"/>
    <w:rsid w:val="00087AF5"/>
    <w:rsid w:val="00087B8C"/>
    <w:rsid w:val="00090AA8"/>
    <w:rsid w:val="00090DD0"/>
    <w:rsid w:val="000926AC"/>
    <w:rsid w:val="000934A3"/>
    <w:rsid w:val="00093C49"/>
    <w:rsid w:val="0009414F"/>
    <w:rsid w:val="000946FC"/>
    <w:rsid w:val="00094B1D"/>
    <w:rsid w:val="00095545"/>
    <w:rsid w:val="00095A39"/>
    <w:rsid w:val="00096A7D"/>
    <w:rsid w:val="00096B0A"/>
    <w:rsid w:val="000A0110"/>
    <w:rsid w:val="000A190A"/>
    <w:rsid w:val="000A1D23"/>
    <w:rsid w:val="000A39BC"/>
    <w:rsid w:val="000A620A"/>
    <w:rsid w:val="000A7E1A"/>
    <w:rsid w:val="000B0085"/>
    <w:rsid w:val="000B04F1"/>
    <w:rsid w:val="000B09D0"/>
    <w:rsid w:val="000B414E"/>
    <w:rsid w:val="000B4521"/>
    <w:rsid w:val="000B564A"/>
    <w:rsid w:val="000B73DD"/>
    <w:rsid w:val="000B77DA"/>
    <w:rsid w:val="000C065B"/>
    <w:rsid w:val="000C2804"/>
    <w:rsid w:val="000C3200"/>
    <w:rsid w:val="000C416D"/>
    <w:rsid w:val="000C4346"/>
    <w:rsid w:val="000C674E"/>
    <w:rsid w:val="000C7461"/>
    <w:rsid w:val="000D30D3"/>
    <w:rsid w:val="000D3EEA"/>
    <w:rsid w:val="000D47EE"/>
    <w:rsid w:val="000D6224"/>
    <w:rsid w:val="000D646B"/>
    <w:rsid w:val="000D7124"/>
    <w:rsid w:val="000D7427"/>
    <w:rsid w:val="000D76B0"/>
    <w:rsid w:val="000D7F31"/>
    <w:rsid w:val="000E0841"/>
    <w:rsid w:val="000E1E8F"/>
    <w:rsid w:val="000E2388"/>
    <w:rsid w:val="000E28E7"/>
    <w:rsid w:val="000E2C13"/>
    <w:rsid w:val="000E2DDF"/>
    <w:rsid w:val="000E3C89"/>
    <w:rsid w:val="000E59F9"/>
    <w:rsid w:val="000E5A21"/>
    <w:rsid w:val="000F0495"/>
    <w:rsid w:val="000F05DD"/>
    <w:rsid w:val="000F0926"/>
    <w:rsid w:val="000F1FC1"/>
    <w:rsid w:val="000F2102"/>
    <w:rsid w:val="000F3DE8"/>
    <w:rsid w:val="000F5186"/>
    <w:rsid w:val="000F58C5"/>
    <w:rsid w:val="000F6B5F"/>
    <w:rsid w:val="000F6C23"/>
    <w:rsid w:val="000F6D25"/>
    <w:rsid w:val="00100CEC"/>
    <w:rsid w:val="00102AA7"/>
    <w:rsid w:val="00102CA7"/>
    <w:rsid w:val="00103031"/>
    <w:rsid w:val="001030C6"/>
    <w:rsid w:val="001035E5"/>
    <w:rsid w:val="00103F4B"/>
    <w:rsid w:val="00104069"/>
    <w:rsid w:val="00104C26"/>
    <w:rsid w:val="001052F6"/>
    <w:rsid w:val="00105AC9"/>
    <w:rsid w:val="00106A0C"/>
    <w:rsid w:val="00106D62"/>
    <w:rsid w:val="00106EF7"/>
    <w:rsid w:val="00111592"/>
    <w:rsid w:val="00111D11"/>
    <w:rsid w:val="00112B72"/>
    <w:rsid w:val="00113C23"/>
    <w:rsid w:val="00113CBE"/>
    <w:rsid w:val="001142DE"/>
    <w:rsid w:val="00114571"/>
    <w:rsid w:val="001148BD"/>
    <w:rsid w:val="001149C2"/>
    <w:rsid w:val="00114BC7"/>
    <w:rsid w:val="00115910"/>
    <w:rsid w:val="00115E30"/>
    <w:rsid w:val="00116668"/>
    <w:rsid w:val="001166BD"/>
    <w:rsid w:val="001167AC"/>
    <w:rsid w:val="00116FC1"/>
    <w:rsid w:val="00120642"/>
    <w:rsid w:val="001208F2"/>
    <w:rsid w:val="00120E87"/>
    <w:rsid w:val="00122827"/>
    <w:rsid w:val="00122DA3"/>
    <w:rsid w:val="00122F75"/>
    <w:rsid w:val="001241D7"/>
    <w:rsid w:val="0012469B"/>
    <w:rsid w:val="00125098"/>
    <w:rsid w:val="001254A2"/>
    <w:rsid w:val="001273EA"/>
    <w:rsid w:val="00130516"/>
    <w:rsid w:val="00130D19"/>
    <w:rsid w:val="0013130E"/>
    <w:rsid w:val="00132DE2"/>
    <w:rsid w:val="00133217"/>
    <w:rsid w:val="001340F4"/>
    <w:rsid w:val="00137091"/>
    <w:rsid w:val="0013798D"/>
    <w:rsid w:val="001400AD"/>
    <w:rsid w:val="001414DD"/>
    <w:rsid w:val="001423FC"/>
    <w:rsid w:val="001426D6"/>
    <w:rsid w:val="001454B2"/>
    <w:rsid w:val="001466F3"/>
    <w:rsid w:val="00146D0C"/>
    <w:rsid w:val="001508C5"/>
    <w:rsid w:val="00153194"/>
    <w:rsid w:val="001550E5"/>
    <w:rsid w:val="001550E8"/>
    <w:rsid w:val="0015615F"/>
    <w:rsid w:val="001579BB"/>
    <w:rsid w:val="00161129"/>
    <w:rsid w:val="001626C9"/>
    <w:rsid w:val="00162E13"/>
    <w:rsid w:val="0016311B"/>
    <w:rsid w:val="001634AF"/>
    <w:rsid w:val="001656A1"/>
    <w:rsid w:val="001661FD"/>
    <w:rsid w:val="00166226"/>
    <w:rsid w:val="00167084"/>
    <w:rsid w:val="00167111"/>
    <w:rsid w:val="00167D59"/>
    <w:rsid w:val="00170158"/>
    <w:rsid w:val="0017023F"/>
    <w:rsid w:val="00170F89"/>
    <w:rsid w:val="00171493"/>
    <w:rsid w:val="00171781"/>
    <w:rsid w:val="00171C2C"/>
    <w:rsid w:val="00172B77"/>
    <w:rsid w:val="00174B31"/>
    <w:rsid w:val="00174D1C"/>
    <w:rsid w:val="00174DCB"/>
    <w:rsid w:val="00175233"/>
    <w:rsid w:val="00175A84"/>
    <w:rsid w:val="00176A51"/>
    <w:rsid w:val="00176F8C"/>
    <w:rsid w:val="001776E4"/>
    <w:rsid w:val="001803DD"/>
    <w:rsid w:val="0018179A"/>
    <w:rsid w:val="00181A9A"/>
    <w:rsid w:val="00181F60"/>
    <w:rsid w:val="00182472"/>
    <w:rsid w:val="00182C23"/>
    <w:rsid w:val="00182CB0"/>
    <w:rsid w:val="001834A5"/>
    <w:rsid w:val="001843B6"/>
    <w:rsid w:val="0018485C"/>
    <w:rsid w:val="001860C3"/>
    <w:rsid w:val="00187078"/>
    <w:rsid w:val="0018714B"/>
    <w:rsid w:val="00187966"/>
    <w:rsid w:val="00190048"/>
    <w:rsid w:val="001925C8"/>
    <w:rsid w:val="00192F54"/>
    <w:rsid w:val="00194661"/>
    <w:rsid w:val="0019559D"/>
    <w:rsid w:val="00197068"/>
    <w:rsid w:val="001975E9"/>
    <w:rsid w:val="001A0924"/>
    <w:rsid w:val="001A0C84"/>
    <w:rsid w:val="001A11D2"/>
    <w:rsid w:val="001A2C26"/>
    <w:rsid w:val="001A308C"/>
    <w:rsid w:val="001A3184"/>
    <w:rsid w:val="001A3B5B"/>
    <w:rsid w:val="001A5FEF"/>
    <w:rsid w:val="001A78CB"/>
    <w:rsid w:val="001B24F1"/>
    <w:rsid w:val="001B4947"/>
    <w:rsid w:val="001B5016"/>
    <w:rsid w:val="001B561B"/>
    <w:rsid w:val="001B570C"/>
    <w:rsid w:val="001B65A1"/>
    <w:rsid w:val="001B6D02"/>
    <w:rsid w:val="001B700A"/>
    <w:rsid w:val="001B7D11"/>
    <w:rsid w:val="001C12AF"/>
    <w:rsid w:val="001C16D1"/>
    <w:rsid w:val="001C1ED6"/>
    <w:rsid w:val="001C240C"/>
    <w:rsid w:val="001C24A1"/>
    <w:rsid w:val="001C2E97"/>
    <w:rsid w:val="001C4240"/>
    <w:rsid w:val="001C4CF4"/>
    <w:rsid w:val="001C6A07"/>
    <w:rsid w:val="001C7EB3"/>
    <w:rsid w:val="001D0289"/>
    <w:rsid w:val="001D07F3"/>
    <w:rsid w:val="001D092F"/>
    <w:rsid w:val="001D1B6D"/>
    <w:rsid w:val="001D2039"/>
    <w:rsid w:val="001D466B"/>
    <w:rsid w:val="001D4A4B"/>
    <w:rsid w:val="001D4CAC"/>
    <w:rsid w:val="001D4CF1"/>
    <w:rsid w:val="001D5DCA"/>
    <w:rsid w:val="001D67CC"/>
    <w:rsid w:val="001D6962"/>
    <w:rsid w:val="001D6A50"/>
    <w:rsid w:val="001D6A54"/>
    <w:rsid w:val="001D6C8D"/>
    <w:rsid w:val="001E1BA0"/>
    <w:rsid w:val="001E314C"/>
    <w:rsid w:val="001E4D78"/>
    <w:rsid w:val="001E4E0E"/>
    <w:rsid w:val="001E670A"/>
    <w:rsid w:val="001E68C1"/>
    <w:rsid w:val="001E6C9E"/>
    <w:rsid w:val="001E72BF"/>
    <w:rsid w:val="001E7A4B"/>
    <w:rsid w:val="001F0540"/>
    <w:rsid w:val="001F373B"/>
    <w:rsid w:val="001F4086"/>
    <w:rsid w:val="001F43B7"/>
    <w:rsid w:val="001F4D25"/>
    <w:rsid w:val="001F5154"/>
    <w:rsid w:val="001F7649"/>
    <w:rsid w:val="00201117"/>
    <w:rsid w:val="00201A04"/>
    <w:rsid w:val="00201B07"/>
    <w:rsid w:val="00201D9D"/>
    <w:rsid w:val="00202939"/>
    <w:rsid w:val="00203B5E"/>
    <w:rsid w:val="00204B5F"/>
    <w:rsid w:val="00204BD7"/>
    <w:rsid w:val="00205D0A"/>
    <w:rsid w:val="00205EEE"/>
    <w:rsid w:val="0020637E"/>
    <w:rsid w:val="002063AC"/>
    <w:rsid w:val="00206DB8"/>
    <w:rsid w:val="00206FB2"/>
    <w:rsid w:val="002117BA"/>
    <w:rsid w:val="00211FF8"/>
    <w:rsid w:val="002125A1"/>
    <w:rsid w:val="00214254"/>
    <w:rsid w:val="00214E68"/>
    <w:rsid w:val="002157E6"/>
    <w:rsid w:val="00217B04"/>
    <w:rsid w:val="0022038E"/>
    <w:rsid w:val="002205D0"/>
    <w:rsid w:val="002208FF"/>
    <w:rsid w:val="0022371D"/>
    <w:rsid w:val="00223A01"/>
    <w:rsid w:val="00224EAE"/>
    <w:rsid w:val="00232090"/>
    <w:rsid w:val="002322F9"/>
    <w:rsid w:val="00234A3A"/>
    <w:rsid w:val="00234F00"/>
    <w:rsid w:val="0023567D"/>
    <w:rsid w:val="00235B64"/>
    <w:rsid w:val="00235C03"/>
    <w:rsid w:val="002368E3"/>
    <w:rsid w:val="002378CE"/>
    <w:rsid w:val="00240A20"/>
    <w:rsid w:val="0024172F"/>
    <w:rsid w:val="0024182C"/>
    <w:rsid w:val="00243733"/>
    <w:rsid w:val="00245D2C"/>
    <w:rsid w:val="00247A93"/>
    <w:rsid w:val="00247F76"/>
    <w:rsid w:val="00250635"/>
    <w:rsid w:val="00250846"/>
    <w:rsid w:val="00251009"/>
    <w:rsid w:val="0025158F"/>
    <w:rsid w:val="00252F27"/>
    <w:rsid w:val="0025456A"/>
    <w:rsid w:val="00254F56"/>
    <w:rsid w:val="00255B0D"/>
    <w:rsid w:val="00255E27"/>
    <w:rsid w:val="00255E4A"/>
    <w:rsid w:val="002603D3"/>
    <w:rsid w:val="00260B2E"/>
    <w:rsid w:val="00261400"/>
    <w:rsid w:val="0026142B"/>
    <w:rsid w:val="00261AB0"/>
    <w:rsid w:val="00262006"/>
    <w:rsid w:val="0026287E"/>
    <w:rsid w:val="00263005"/>
    <w:rsid w:val="00263C0D"/>
    <w:rsid w:val="00263CA8"/>
    <w:rsid w:val="00264634"/>
    <w:rsid w:val="00264E1D"/>
    <w:rsid w:val="00265018"/>
    <w:rsid w:val="0026532A"/>
    <w:rsid w:val="00265BE7"/>
    <w:rsid w:val="0026668A"/>
    <w:rsid w:val="00266D1C"/>
    <w:rsid w:val="0026724D"/>
    <w:rsid w:val="00267E24"/>
    <w:rsid w:val="00270566"/>
    <w:rsid w:val="00271DE2"/>
    <w:rsid w:val="00272BFE"/>
    <w:rsid w:val="00273309"/>
    <w:rsid w:val="00273B12"/>
    <w:rsid w:val="00275897"/>
    <w:rsid w:val="00277331"/>
    <w:rsid w:val="00277D4D"/>
    <w:rsid w:val="0028138C"/>
    <w:rsid w:val="00282C29"/>
    <w:rsid w:val="00282CD8"/>
    <w:rsid w:val="00284B94"/>
    <w:rsid w:val="00285FE8"/>
    <w:rsid w:val="002902AB"/>
    <w:rsid w:val="00290335"/>
    <w:rsid w:val="002903F1"/>
    <w:rsid w:val="00290ED1"/>
    <w:rsid w:val="0029294E"/>
    <w:rsid w:val="0029399E"/>
    <w:rsid w:val="00293E10"/>
    <w:rsid w:val="00294EBC"/>
    <w:rsid w:val="00295372"/>
    <w:rsid w:val="0029581F"/>
    <w:rsid w:val="00296437"/>
    <w:rsid w:val="00296499"/>
    <w:rsid w:val="00297156"/>
    <w:rsid w:val="002A0B56"/>
    <w:rsid w:val="002A1117"/>
    <w:rsid w:val="002A13B2"/>
    <w:rsid w:val="002A1685"/>
    <w:rsid w:val="002A1B02"/>
    <w:rsid w:val="002A23EE"/>
    <w:rsid w:val="002A31F1"/>
    <w:rsid w:val="002A3CB3"/>
    <w:rsid w:val="002A5F67"/>
    <w:rsid w:val="002A6ED6"/>
    <w:rsid w:val="002A7C08"/>
    <w:rsid w:val="002A7F3D"/>
    <w:rsid w:val="002B01E3"/>
    <w:rsid w:val="002B14E8"/>
    <w:rsid w:val="002B1973"/>
    <w:rsid w:val="002B3413"/>
    <w:rsid w:val="002B36DB"/>
    <w:rsid w:val="002B4070"/>
    <w:rsid w:val="002B4830"/>
    <w:rsid w:val="002B6449"/>
    <w:rsid w:val="002B67C0"/>
    <w:rsid w:val="002B7FCD"/>
    <w:rsid w:val="002C06E9"/>
    <w:rsid w:val="002C1CB3"/>
    <w:rsid w:val="002C2819"/>
    <w:rsid w:val="002C3D3A"/>
    <w:rsid w:val="002C44F6"/>
    <w:rsid w:val="002C4BB2"/>
    <w:rsid w:val="002C66D5"/>
    <w:rsid w:val="002C6AD7"/>
    <w:rsid w:val="002D0CC5"/>
    <w:rsid w:val="002D1A75"/>
    <w:rsid w:val="002D281F"/>
    <w:rsid w:val="002D4A52"/>
    <w:rsid w:val="002D5149"/>
    <w:rsid w:val="002D53A2"/>
    <w:rsid w:val="002D5A23"/>
    <w:rsid w:val="002D5D4E"/>
    <w:rsid w:val="002E0531"/>
    <w:rsid w:val="002E11C3"/>
    <w:rsid w:val="002E13D7"/>
    <w:rsid w:val="002E1D03"/>
    <w:rsid w:val="002E4951"/>
    <w:rsid w:val="002E5D48"/>
    <w:rsid w:val="002E71EF"/>
    <w:rsid w:val="002E7337"/>
    <w:rsid w:val="002F0BC1"/>
    <w:rsid w:val="002F1D6A"/>
    <w:rsid w:val="002F209C"/>
    <w:rsid w:val="002F2315"/>
    <w:rsid w:val="002F3459"/>
    <w:rsid w:val="002F44C1"/>
    <w:rsid w:val="002F576D"/>
    <w:rsid w:val="002F5FAC"/>
    <w:rsid w:val="002F7595"/>
    <w:rsid w:val="002F75AC"/>
    <w:rsid w:val="003016B1"/>
    <w:rsid w:val="0030229C"/>
    <w:rsid w:val="0030302E"/>
    <w:rsid w:val="00303E84"/>
    <w:rsid w:val="003047D7"/>
    <w:rsid w:val="00305145"/>
    <w:rsid w:val="003055A3"/>
    <w:rsid w:val="00305984"/>
    <w:rsid w:val="00305C03"/>
    <w:rsid w:val="00306EC4"/>
    <w:rsid w:val="00307459"/>
    <w:rsid w:val="00307EF2"/>
    <w:rsid w:val="00311C35"/>
    <w:rsid w:val="003136FB"/>
    <w:rsid w:val="00313C92"/>
    <w:rsid w:val="00314051"/>
    <w:rsid w:val="0031483F"/>
    <w:rsid w:val="003150CE"/>
    <w:rsid w:val="00315C85"/>
    <w:rsid w:val="00315F00"/>
    <w:rsid w:val="0031620C"/>
    <w:rsid w:val="003164ED"/>
    <w:rsid w:val="00316575"/>
    <w:rsid w:val="003165FD"/>
    <w:rsid w:val="00317592"/>
    <w:rsid w:val="003201FD"/>
    <w:rsid w:val="00320AB4"/>
    <w:rsid w:val="00320DF3"/>
    <w:rsid w:val="0032174C"/>
    <w:rsid w:val="00322797"/>
    <w:rsid w:val="00322DE0"/>
    <w:rsid w:val="00324DE3"/>
    <w:rsid w:val="0032541D"/>
    <w:rsid w:val="00325B27"/>
    <w:rsid w:val="00326329"/>
    <w:rsid w:val="003265E4"/>
    <w:rsid w:val="00327199"/>
    <w:rsid w:val="003275D4"/>
    <w:rsid w:val="00327700"/>
    <w:rsid w:val="00327EF8"/>
    <w:rsid w:val="003310F1"/>
    <w:rsid w:val="003315D4"/>
    <w:rsid w:val="00331779"/>
    <w:rsid w:val="00331D82"/>
    <w:rsid w:val="00331E6D"/>
    <w:rsid w:val="00332F23"/>
    <w:rsid w:val="003352C2"/>
    <w:rsid w:val="00336231"/>
    <w:rsid w:val="003370FF"/>
    <w:rsid w:val="003401ED"/>
    <w:rsid w:val="00340F41"/>
    <w:rsid w:val="00341B6A"/>
    <w:rsid w:val="00343082"/>
    <w:rsid w:val="00344CFC"/>
    <w:rsid w:val="003466AD"/>
    <w:rsid w:val="00346C92"/>
    <w:rsid w:val="0034795B"/>
    <w:rsid w:val="00351D3B"/>
    <w:rsid w:val="00352FA6"/>
    <w:rsid w:val="0035332A"/>
    <w:rsid w:val="003540D8"/>
    <w:rsid w:val="003563E1"/>
    <w:rsid w:val="00356769"/>
    <w:rsid w:val="003569DC"/>
    <w:rsid w:val="0035766D"/>
    <w:rsid w:val="0036015C"/>
    <w:rsid w:val="00360349"/>
    <w:rsid w:val="00360AA8"/>
    <w:rsid w:val="00360CF6"/>
    <w:rsid w:val="0036154D"/>
    <w:rsid w:val="0036297B"/>
    <w:rsid w:val="00364212"/>
    <w:rsid w:val="00364477"/>
    <w:rsid w:val="0036465C"/>
    <w:rsid w:val="00366142"/>
    <w:rsid w:val="00366CC5"/>
    <w:rsid w:val="003672D7"/>
    <w:rsid w:val="003676ED"/>
    <w:rsid w:val="0036788F"/>
    <w:rsid w:val="00370240"/>
    <w:rsid w:val="00372176"/>
    <w:rsid w:val="0037217C"/>
    <w:rsid w:val="00372C76"/>
    <w:rsid w:val="003734E3"/>
    <w:rsid w:val="003749BE"/>
    <w:rsid w:val="00374AAD"/>
    <w:rsid w:val="00375041"/>
    <w:rsid w:val="00375F54"/>
    <w:rsid w:val="00376467"/>
    <w:rsid w:val="00376500"/>
    <w:rsid w:val="00376CC4"/>
    <w:rsid w:val="0037735C"/>
    <w:rsid w:val="0038002D"/>
    <w:rsid w:val="00380491"/>
    <w:rsid w:val="003815EB"/>
    <w:rsid w:val="0038207B"/>
    <w:rsid w:val="00382678"/>
    <w:rsid w:val="00382CC7"/>
    <w:rsid w:val="003831C6"/>
    <w:rsid w:val="0038393D"/>
    <w:rsid w:val="00384070"/>
    <w:rsid w:val="00384463"/>
    <w:rsid w:val="00384C1E"/>
    <w:rsid w:val="003861C2"/>
    <w:rsid w:val="00386964"/>
    <w:rsid w:val="00386CF2"/>
    <w:rsid w:val="00391E83"/>
    <w:rsid w:val="0039229E"/>
    <w:rsid w:val="00392868"/>
    <w:rsid w:val="0039340D"/>
    <w:rsid w:val="00394864"/>
    <w:rsid w:val="003951F4"/>
    <w:rsid w:val="00397915"/>
    <w:rsid w:val="003A0474"/>
    <w:rsid w:val="003A30A6"/>
    <w:rsid w:val="003A3F86"/>
    <w:rsid w:val="003A444E"/>
    <w:rsid w:val="003A5211"/>
    <w:rsid w:val="003A7248"/>
    <w:rsid w:val="003A7554"/>
    <w:rsid w:val="003A7FDE"/>
    <w:rsid w:val="003B273A"/>
    <w:rsid w:val="003B6AE6"/>
    <w:rsid w:val="003B722D"/>
    <w:rsid w:val="003B73D8"/>
    <w:rsid w:val="003B7856"/>
    <w:rsid w:val="003B7EEE"/>
    <w:rsid w:val="003C0160"/>
    <w:rsid w:val="003C0665"/>
    <w:rsid w:val="003C2127"/>
    <w:rsid w:val="003C28E5"/>
    <w:rsid w:val="003C2AD9"/>
    <w:rsid w:val="003C593B"/>
    <w:rsid w:val="003C5A43"/>
    <w:rsid w:val="003C6250"/>
    <w:rsid w:val="003C6577"/>
    <w:rsid w:val="003D2F82"/>
    <w:rsid w:val="003D4DE6"/>
    <w:rsid w:val="003D531E"/>
    <w:rsid w:val="003D53FF"/>
    <w:rsid w:val="003D6BD5"/>
    <w:rsid w:val="003D716D"/>
    <w:rsid w:val="003E0325"/>
    <w:rsid w:val="003E0BB0"/>
    <w:rsid w:val="003E1805"/>
    <w:rsid w:val="003E228C"/>
    <w:rsid w:val="003E3E79"/>
    <w:rsid w:val="003E3FAE"/>
    <w:rsid w:val="003E437B"/>
    <w:rsid w:val="003E6313"/>
    <w:rsid w:val="003E6675"/>
    <w:rsid w:val="003E7077"/>
    <w:rsid w:val="003E782E"/>
    <w:rsid w:val="003F0751"/>
    <w:rsid w:val="003F0800"/>
    <w:rsid w:val="003F1E29"/>
    <w:rsid w:val="003F3492"/>
    <w:rsid w:val="003F5EBA"/>
    <w:rsid w:val="003F7A33"/>
    <w:rsid w:val="00400821"/>
    <w:rsid w:val="00400829"/>
    <w:rsid w:val="00401ED0"/>
    <w:rsid w:val="00402551"/>
    <w:rsid w:val="00402655"/>
    <w:rsid w:val="00403031"/>
    <w:rsid w:val="004037CB"/>
    <w:rsid w:val="00403F4C"/>
    <w:rsid w:val="004040DE"/>
    <w:rsid w:val="0040416E"/>
    <w:rsid w:val="00404D3F"/>
    <w:rsid w:val="00404EFC"/>
    <w:rsid w:val="0040518A"/>
    <w:rsid w:val="00405582"/>
    <w:rsid w:val="00405BD9"/>
    <w:rsid w:val="00406757"/>
    <w:rsid w:val="004067CE"/>
    <w:rsid w:val="004068EB"/>
    <w:rsid w:val="00407067"/>
    <w:rsid w:val="004073BE"/>
    <w:rsid w:val="00407D58"/>
    <w:rsid w:val="004109A4"/>
    <w:rsid w:val="004112E4"/>
    <w:rsid w:val="00411823"/>
    <w:rsid w:val="00413F30"/>
    <w:rsid w:val="0041407A"/>
    <w:rsid w:val="00414522"/>
    <w:rsid w:val="004147A6"/>
    <w:rsid w:val="0041603E"/>
    <w:rsid w:val="004170C0"/>
    <w:rsid w:val="00420164"/>
    <w:rsid w:val="004201E3"/>
    <w:rsid w:val="00421341"/>
    <w:rsid w:val="004222EC"/>
    <w:rsid w:val="004226AA"/>
    <w:rsid w:val="00423CD9"/>
    <w:rsid w:val="0042415E"/>
    <w:rsid w:val="00424DBF"/>
    <w:rsid w:val="00425684"/>
    <w:rsid w:val="004262D4"/>
    <w:rsid w:val="00430A38"/>
    <w:rsid w:val="004313FA"/>
    <w:rsid w:val="00432290"/>
    <w:rsid w:val="00433D09"/>
    <w:rsid w:val="00433FA2"/>
    <w:rsid w:val="00436F85"/>
    <w:rsid w:val="004371DB"/>
    <w:rsid w:val="00437674"/>
    <w:rsid w:val="00437E2E"/>
    <w:rsid w:val="004401A5"/>
    <w:rsid w:val="00440C3D"/>
    <w:rsid w:val="00440FBD"/>
    <w:rsid w:val="004417FE"/>
    <w:rsid w:val="004419AD"/>
    <w:rsid w:val="00443067"/>
    <w:rsid w:val="00443A3A"/>
    <w:rsid w:val="00444CB0"/>
    <w:rsid w:val="00446132"/>
    <w:rsid w:val="00446FD7"/>
    <w:rsid w:val="004474DF"/>
    <w:rsid w:val="004475DF"/>
    <w:rsid w:val="00450CAD"/>
    <w:rsid w:val="00451029"/>
    <w:rsid w:val="00452BB6"/>
    <w:rsid w:val="00454C2D"/>
    <w:rsid w:val="00454D57"/>
    <w:rsid w:val="00454E27"/>
    <w:rsid w:val="004558EE"/>
    <w:rsid w:val="00455B5A"/>
    <w:rsid w:val="00455D02"/>
    <w:rsid w:val="004567E2"/>
    <w:rsid w:val="00457116"/>
    <w:rsid w:val="004571E5"/>
    <w:rsid w:val="004573A6"/>
    <w:rsid w:val="00461330"/>
    <w:rsid w:val="00461763"/>
    <w:rsid w:val="00461A4C"/>
    <w:rsid w:val="0046201B"/>
    <w:rsid w:val="004626EA"/>
    <w:rsid w:val="004660C5"/>
    <w:rsid w:val="00466928"/>
    <w:rsid w:val="004672BD"/>
    <w:rsid w:val="0046753A"/>
    <w:rsid w:val="00470372"/>
    <w:rsid w:val="0047098A"/>
    <w:rsid w:val="00472F0C"/>
    <w:rsid w:val="00473376"/>
    <w:rsid w:val="00473507"/>
    <w:rsid w:val="004736C2"/>
    <w:rsid w:val="0047450E"/>
    <w:rsid w:val="00475D81"/>
    <w:rsid w:val="00476E2F"/>
    <w:rsid w:val="004774DF"/>
    <w:rsid w:val="004804C5"/>
    <w:rsid w:val="00480BB7"/>
    <w:rsid w:val="00480D76"/>
    <w:rsid w:val="0048271B"/>
    <w:rsid w:val="0048507A"/>
    <w:rsid w:val="00487AA9"/>
    <w:rsid w:val="00487E71"/>
    <w:rsid w:val="00491906"/>
    <w:rsid w:val="004924AC"/>
    <w:rsid w:val="00492950"/>
    <w:rsid w:val="0049305F"/>
    <w:rsid w:val="004950AD"/>
    <w:rsid w:val="0049555D"/>
    <w:rsid w:val="00495FED"/>
    <w:rsid w:val="00496D0C"/>
    <w:rsid w:val="00496EB6"/>
    <w:rsid w:val="004971DA"/>
    <w:rsid w:val="004971FF"/>
    <w:rsid w:val="004A09E4"/>
    <w:rsid w:val="004A116B"/>
    <w:rsid w:val="004A1184"/>
    <w:rsid w:val="004A2622"/>
    <w:rsid w:val="004A2A34"/>
    <w:rsid w:val="004A330B"/>
    <w:rsid w:val="004A5E98"/>
    <w:rsid w:val="004B0525"/>
    <w:rsid w:val="004B0B11"/>
    <w:rsid w:val="004B10E1"/>
    <w:rsid w:val="004B237E"/>
    <w:rsid w:val="004B28A9"/>
    <w:rsid w:val="004B3916"/>
    <w:rsid w:val="004B4616"/>
    <w:rsid w:val="004B494E"/>
    <w:rsid w:val="004B494F"/>
    <w:rsid w:val="004B4B2D"/>
    <w:rsid w:val="004B528D"/>
    <w:rsid w:val="004B6397"/>
    <w:rsid w:val="004B69BE"/>
    <w:rsid w:val="004B72CB"/>
    <w:rsid w:val="004C06C1"/>
    <w:rsid w:val="004C1755"/>
    <w:rsid w:val="004C2840"/>
    <w:rsid w:val="004C30CA"/>
    <w:rsid w:val="004C3541"/>
    <w:rsid w:val="004C56A9"/>
    <w:rsid w:val="004C6307"/>
    <w:rsid w:val="004C729B"/>
    <w:rsid w:val="004C7F42"/>
    <w:rsid w:val="004D0370"/>
    <w:rsid w:val="004D074F"/>
    <w:rsid w:val="004D0AAC"/>
    <w:rsid w:val="004D45C8"/>
    <w:rsid w:val="004D4AEF"/>
    <w:rsid w:val="004D4F86"/>
    <w:rsid w:val="004D69CF"/>
    <w:rsid w:val="004E07B9"/>
    <w:rsid w:val="004E0810"/>
    <w:rsid w:val="004E1439"/>
    <w:rsid w:val="004E160F"/>
    <w:rsid w:val="004E1C2F"/>
    <w:rsid w:val="004E240F"/>
    <w:rsid w:val="004E2B86"/>
    <w:rsid w:val="004E3605"/>
    <w:rsid w:val="004E441F"/>
    <w:rsid w:val="004E4782"/>
    <w:rsid w:val="004E55AD"/>
    <w:rsid w:val="004E599B"/>
    <w:rsid w:val="004E5F42"/>
    <w:rsid w:val="004E5FF7"/>
    <w:rsid w:val="004E64C4"/>
    <w:rsid w:val="004E6CE0"/>
    <w:rsid w:val="004E6D70"/>
    <w:rsid w:val="004E7B49"/>
    <w:rsid w:val="004F06B9"/>
    <w:rsid w:val="004F06ED"/>
    <w:rsid w:val="004F1853"/>
    <w:rsid w:val="004F1D0B"/>
    <w:rsid w:val="004F2DC5"/>
    <w:rsid w:val="004F3961"/>
    <w:rsid w:val="004F3A0B"/>
    <w:rsid w:val="004F64B9"/>
    <w:rsid w:val="004F6DB2"/>
    <w:rsid w:val="004F715E"/>
    <w:rsid w:val="004F7912"/>
    <w:rsid w:val="00500453"/>
    <w:rsid w:val="00502A7B"/>
    <w:rsid w:val="00503EF8"/>
    <w:rsid w:val="00503F87"/>
    <w:rsid w:val="00504452"/>
    <w:rsid w:val="005045E4"/>
    <w:rsid w:val="0050518F"/>
    <w:rsid w:val="00507120"/>
    <w:rsid w:val="00507F6E"/>
    <w:rsid w:val="00510CA1"/>
    <w:rsid w:val="005122BF"/>
    <w:rsid w:val="005123AD"/>
    <w:rsid w:val="0051288D"/>
    <w:rsid w:val="00512A60"/>
    <w:rsid w:val="00513416"/>
    <w:rsid w:val="00513733"/>
    <w:rsid w:val="00513D82"/>
    <w:rsid w:val="00514CE9"/>
    <w:rsid w:val="00515B10"/>
    <w:rsid w:val="00516121"/>
    <w:rsid w:val="00517A67"/>
    <w:rsid w:val="00522E6C"/>
    <w:rsid w:val="005231E7"/>
    <w:rsid w:val="00523BDF"/>
    <w:rsid w:val="00523D6C"/>
    <w:rsid w:val="005274AB"/>
    <w:rsid w:val="005308B6"/>
    <w:rsid w:val="005319BB"/>
    <w:rsid w:val="00532331"/>
    <w:rsid w:val="005341DA"/>
    <w:rsid w:val="00534AC1"/>
    <w:rsid w:val="00534B59"/>
    <w:rsid w:val="005351CB"/>
    <w:rsid w:val="00535251"/>
    <w:rsid w:val="0053546F"/>
    <w:rsid w:val="00536995"/>
    <w:rsid w:val="00537E6B"/>
    <w:rsid w:val="005402B5"/>
    <w:rsid w:val="00541AED"/>
    <w:rsid w:val="00541CDF"/>
    <w:rsid w:val="00543554"/>
    <w:rsid w:val="005437F8"/>
    <w:rsid w:val="00543932"/>
    <w:rsid w:val="00543B39"/>
    <w:rsid w:val="005441CB"/>
    <w:rsid w:val="005459E5"/>
    <w:rsid w:val="0054603B"/>
    <w:rsid w:val="005468E9"/>
    <w:rsid w:val="00547C44"/>
    <w:rsid w:val="00547E54"/>
    <w:rsid w:val="00551564"/>
    <w:rsid w:val="0055175D"/>
    <w:rsid w:val="0055183D"/>
    <w:rsid w:val="00551A1D"/>
    <w:rsid w:val="0055261A"/>
    <w:rsid w:val="00554A32"/>
    <w:rsid w:val="005553FC"/>
    <w:rsid w:val="00556484"/>
    <w:rsid w:val="0055744A"/>
    <w:rsid w:val="0056223E"/>
    <w:rsid w:val="0056338B"/>
    <w:rsid w:val="00564CC8"/>
    <w:rsid w:val="00564FAD"/>
    <w:rsid w:val="005653C8"/>
    <w:rsid w:val="0056636F"/>
    <w:rsid w:val="0056699E"/>
    <w:rsid w:val="00567F13"/>
    <w:rsid w:val="0057062C"/>
    <w:rsid w:val="00570B7A"/>
    <w:rsid w:val="005727C9"/>
    <w:rsid w:val="00572812"/>
    <w:rsid w:val="00573B69"/>
    <w:rsid w:val="00574C65"/>
    <w:rsid w:val="00575BA0"/>
    <w:rsid w:val="00577345"/>
    <w:rsid w:val="0058079E"/>
    <w:rsid w:val="00581408"/>
    <w:rsid w:val="00581486"/>
    <w:rsid w:val="005827A7"/>
    <w:rsid w:val="00582D94"/>
    <w:rsid w:val="00583D90"/>
    <w:rsid w:val="00585776"/>
    <w:rsid w:val="00585D40"/>
    <w:rsid w:val="00591FF9"/>
    <w:rsid w:val="00593430"/>
    <w:rsid w:val="005942F3"/>
    <w:rsid w:val="00596395"/>
    <w:rsid w:val="0059797D"/>
    <w:rsid w:val="005A009D"/>
    <w:rsid w:val="005A114A"/>
    <w:rsid w:val="005A2963"/>
    <w:rsid w:val="005A32F8"/>
    <w:rsid w:val="005A3E86"/>
    <w:rsid w:val="005A4271"/>
    <w:rsid w:val="005A451D"/>
    <w:rsid w:val="005A58B4"/>
    <w:rsid w:val="005A5A3C"/>
    <w:rsid w:val="005A616A"/>
    <w:rsid w:val="005A632F"/>
    <w:rsid w:val="005A6767"/>
    <w:rsid w:val="005A696E"/>
    <w:rsid w:val="005A76A8"/>
    <w:rsid w:val="005A7A10"/>
    <w:rsid w:val="005A7B80"/>
    <w:rsid w:val="005A7BCC"/>
    <w:rsid w:val="005B0506"/>
    <w:rsid w:val="005B07D9"/>
    <w:rsid w:val="005B2109"/>
    <w:rsid w:val="005B33AA"/>
    <w:rsid w:val="005B34EA"/>
    <w:rsid w:val="005B4504"/>
    <w:rsid w:val="005B4822"/>
    <w:rsid w:val="005B51DD"/>
    <w:rsid w:val="005B522A"/>
    <w:rsid w:val="005B5D52"/>
    <w:rsid w:val="005B6BD9"/>
    <w:rsid w:val="005B741D"/>
    <w:rsid w:val="005C231C"/>
    <w:rsid w:val="005C3A6A"/>
    <w:rsid w:val="005C4045"/>
    <w:rsid w:val="005C40D9"/>
    <w:rsid w:val="005C43A6"/>
    <w:rsid w:val="005C4943"/>
    <w:rsid w:val="005C4FA6"/>
    <w:rsid w:val="005C5BE1"/>
    <w:rsid w:val="005C5F46"/>
    <w:rsid w:val="005C6C8E"/>
    <w:rsid w:val="005D07B7"/>
    <w:rsid w:val="005D1367"/>
    <w:rsid w:val="005D1FF3"/>
    <w:rsid w:val="005D22E0"/>
    <w:rsid w:val="005D60B9"/>
    <w:rsid w:val="005D60DB"/>
    <w:rsid w:val="005E0C30"/>
    <w:rsid w:val="005E152D"/>
    <w:rsid w:val="005E2770"/>
    <w:rsid w:val="005E29F1"/>
    <w:rsid w:val="005E2F2F"/>
    <w:rsid w:val="005E4A88"/>
    <w:rsid w:val="005E673C"/>
    <w:rsid w:val="005E6E82"/>
    <w:rsid w:val="005F0480"/>
    <w:rsid w:val="005F1585"/>
    <w:rsid w:val="005F287A"/>
    <w:rsid w:val="005F3169"/>
    <w:rsid w:val="005F35D3"/>
    <w:rsid w:val="005F3E92"/>
    <w:rsid w:val="005F4EB7"/>
    <w:rsid w:val="005F60EE"/>
    <w:rsid w:val="005F63C1"/>
    <w:rsid w:val="005F736A"/>
    <w:rsid w:val="0060058E"/>
    <w:rsid w:val="00600A10"/>
    <w:rsid w:val="00601497"/>
    <w:rsid w:val="006033D0"/>
    <w:rsid w:val="006036D6"/>
    <w:rsid w:val="00603DD0"/>
    <w:rsid w:val="00604C5B"/>
    <w:rsid w:val="00605CBA"/>
    <w:rsid w:val="00607F34"/>
    <w:rsid w:val="00610946"/>
    <w:rsid w:val="00610C65"/>
    <w:rsid w:val="00610EA6"/>
    <w:rsid w:val="006112F9"/>
    <w:rsid w:val="00612C8C"/>
    <w:rsid w:val="00612D96"/>
    <w:rsid w:val="00612FE1"/>
    <w:rsid w:val="006139AA"/>
    <w:rsid w:val="00614031"/>
    <w:rsid w:val="00614229"/>
    <w:rsid w:val="006153CC"/>
    <w:rsid w:val="00615915"/>
    <w:rsid w:val="00615A43"/>
    <w:rsid w:val="0062026F"/>
    <w:rsid w:val="00623FB6"/>
    <w:rsid w:val="006245E2"/>
    <w:rsid w:val="00625792"/>
    <w:rsid w:val="006264E6"/>
    <w:rsid w:val="00626ADD"/>
    <w:rsid w:val="006313ED"/>
    <w:rsid w:val="006334BA"/>
    <w:rsid w:val="00633624"/>
    <w:rsid w:val="00634403"/>
    <w:rsid w:val="00634C7D"/>
    <w:rsid w:val="00635864"/>
    <w:rsid w:val="0063656B"/>
    <w:rsid w:val="0063664D"/>
    <w:rsid w:val="0063729D"/>
    <w:rsid w:val="00637AB9"/>
    <w:rsid w:val="00637B05"/>
    <w:rsid w:val="00640495"/>
    <w:rsid w:val="00640A21"/>
    <w:rsid w:val="00642E96"/>
    <w:rsid w:val="006432B1"/>
    <w:rsid w:val="006450AD"/>
    <w:rsid w:val="00646546"/>
    <w:rsid w:val="00646C87"/>
    <w:rsid w:val="00646DC2"/>
    <w:rsid w:val="006517FD"/>
    <w:rsid w:val="0065254A"/>
    <w:rsid w:val="00653AA0"/>
    <w:rsid w:val="00653EC0"/>
    <w:rsid w:val="00654FE5"/>
    <w:rsid w:val="0065533C"/>
    <w:rsid w:val="00655827"/>
    <w:rsid w:val="006563E7"/>
    <w:rsid w:val="00657F44"/>
    <w:rsid w:val="00660A7B"/>
    <w:rsid w:val="00661202"/>
    <w:rsid w:val="00661490"/>
    <w:rsid w:val="006614CA"/>
    <w:rsid w:val="00662358"/>
    <w:rsid w:val="00662660"/>
    <w:rsid w:val="0066269E"/>
    <w:rsid w:val="0066278C"/>
    <w:rsid w:val="0066341F"/>
    <w:rsid w:val="00663F91"/>
    <w:rsid w:val="00665658"/>
    <w:rsid w:val="0066616A"/>
    <w:rsid w:val="006669AF"/>
    <w:rsid w:val="00666A05"/>
    <w:rsid w:val="006675BB"/>
    <w:rsid w:val="00670135"/>
    <w:rsid w:val="00670A37"/>
    <w:rsid w:val="0067121C"/>
    <w:rsid w:val="00674105"/>
    <w:rsid w:val="006746E2"/>
    <w:rsid w:val="00677C9D"/>
    <w:rsid w:val="006804FB"/>
    <w:rsid w:val="006811BF"/>
    <w:rsid w:val="0068134E"/>
    <w:rsid w:val="006829A2"/>
    <w:rsid w:val="00684233"/>
    <w:rsid w:val="00684E65"/>
    <w:rsid w:val="00684F70"/>
    <w:rsid w:val="00685D5C"/>
    <w:rsid w:val="00686A8A"/>
    <w:rsid w:val="00687E5C"/>
    <w:rsid w:val="00690B94"/>
    <w:rsid w:val="00691221"/>
    <w:rsid w:val="00691702"/>
    <w:rsid w:val="00691DF5"/>
    <w:rsid w:val="00691F21"/>
    <w:rsid w:val="006938C1"/>
    <w:rsid w:val="00693DF3"/>
    <w:rsid w:val="00694C47"/>
    <w:rsid w:val="00695E5D"/>
    <w:rsid w:val="00696998"/>
    <w:rsid w:val="00696A45"/>
    <w:rsid w:val="00697154"/>
    <w:rsid w:val="00697703"/>
    <w:rsid w:val="006A16F7"/>
    <w:rsid w:val="006A1B94"/>
    <w:rsid w:val="006A1E22"/>
    <w:rsid w:val="006A2290"/>
    <w:rsid w:val="006A3BFD"/>
    <w:rsid w:val="006A454B"/>
    <w:rsid w:val="006A5021"/>
    <w:rsid w:val="006A5893"/>
    <w:rsid w:val="006A708A"/>
    <w:rsid w:val="006A7ED7"/>
    <w:rsid w:val="006A7F61"/>
    <w:rsid w:val="006B017A"/>
    <w:rsid w:val="006B0E35"/>
    <w:rsid w:val="006B1AB8"/>
    <w:rsid w:val="006B4C76"/>
    <w:rsid w:val="006B5EB8"/>
    <w:rsid w:val="006C2385"/>
    <w:rsid w:val="006C23BD"/>
    <w:rsid w:val="006C2586"/>
    <w:rsid w:val="006C39A7"/>
    <w:rsid w:val="006C3A39"/>
    <w:rsid w:val="006C4247"/>
    <w:rsid w:val="006C4F44"/>
    <w:rsid w:val="006C52C5"/>
    <w:rsid w:val="006C7178"/>
    <w:rsid w:val="006C798B"/>
    <w:rsid w:val="006D08D6"/>
    <w:rsid w:val="006D0ADD"/>
    <w:rsid w:val="006D0E4E"/>
    <w:rsid w:val="006D1F63"/>
    <w:rsid w:val="006D23F8"/>
    <w:rsid w:val="006D36FF"/>
    <w:rsid w:val="006D3724"/>
    <w:rsid w:val="006D416A"/>
    <w:rsid w:val="006D41B7"/>
    <w:rsid w:val="006D506A"/>
    <w:rsid w:val="006D50E1"/>
    <w:rsid w:val="006D6034"/>
    <w:rsid w:val="006D799A"/>
    <w:rsid w:val="006E0BC6"/>
    <w:rsid w:val="006E0DCE"/>
    <w:rsid w:val="006E18CF"/>
    <w:rsid w:val="006E30DB"/>
    <w:rsid w:val="006E316A"/>
    <w:rsid w:val="006E338F"/>
    <w:rsid w:val="006E4217"/>
    <w:rsid w:val="006E5448"/>
    <w:rsid w:val="006E5BB6"/>
    <w:rsid w:val="006E66AE"/>
    <w:rsid w:val="006E67F4"/>
    <w:rsid w:val="006E684E"/>
    <w:rsid w:val="006E70FE"/>
    <w:rsid w:val="006F0AC1"/>
    <w:rsid w:val="006F2C7A"/>
    <w:rsid w:val="006F3B50"/>
    <w:rsid w:val="006F451A"/>
    <w:rsid w:val="006F576F"/>
    <w:rsid w:val="006F5BD1"/>
    <w:rsid w:val="007002EC"/>
    <w:rsid w:val="00700AC1"/>
    <w:rsid w:val="007012B0"/>
    <w:rsid w:val="00703BBE"/>
    <w:rsid w:val="00705866"/>
    <w:rsid w:val="00705AE4"/>
    <w:rsid w:val="007062DA"/>
    <w:rsid w:val="00706E7D"/>
    <w:rsid w:val="0070722A"/>
    <w:rsid w:val="00710D0E"/>
    <w:rsid w:val="00710EE6"/>
    <w:rsid w:val="007120AE"/>
    <w:rsid w:val="00713949"/>
    <w:rsid w:val="00716D4F"/>
    <w:rsid w:val="00720057"/>
    <w:rsid w:val="00725651"/>
    <w:rsid w:val="0072585A"/>
    <w:rsid w:val="00726025"/>
    <w:rsid w:val="00727429"/>
    <w:rsid w:val="00727A76"/>
    <w:rsid w:val="00730BAB"/>
    <w:rsid w:val="007313F7"/>
    <w:rsid w:val="00731ABE"/>
    <w:rsid w:val="00731F38"/>
    <w:rsid w:val="00732ACB"/>
    <w:rsid w:val="00732BC7"/>
    <w:rsid w:val="00732EC9"/>
    <w:rsid w:val="00733A08"/>
    <w:rsid w:val="0073470A"/>
    <w:rsid w:val="00734B06"/>
    <w:rsid w:val="00734CA8"/>
    <w:rsid w:val="00734E90"/>
    <w:rsid w:val="0073506B"/>
    <w:rsid w:val="00735674"/>
    <w:rsid w:val="00735905"/>
    <w:rsid w:val="007364BB"/>
    <w:rsid w:val="00736B80"/>
    <w:rsid w:val="0073745B"/>
    <w:rsid w:val="00737713"/>
    <w:rsid w:val="00737E8A"/>
    <w:rsid w:val="007409A8"/>
    <w:rsid w:val="00740A75"/>
    <w:rsid w:val="00740F0B"/>
    <w:rsid w:val="00741574"/>
    <w:rsid w:val="00741B0B"/>
    <w:rsid w:val="00741EA2"/>
    <w:rsid w:val="007422D3"/>
    <w:rsid w:val="0074289C"/>
    <w:rsid w:val="00744610"/>
    <w:rsid w:val="007447DB"/>
    <w:rsid w:val="00745ABC"/>
    <w:rsid w:val="007508AE"/>
    <w:rsid w:val="00750F6C"/>
    <w:rsid w:val="0075186C"/>
    <w:rsid w:val="00752790"/>
    <w:rsid w:val="007528D1"/>
    <w:rsid w:val="0075319D"/>
    <w:rsid w:val="007538E7"/>
    <w:rsid w:val="00754243"/>
    <w:rsid w:val="007547FA"/>
    <w:rsid w:val="007570C2"/>
    <w:rsid w:val="00757FF4"/>
    <w:rsid w:val="00761DB0"/>
    <w:rsid w:val="00762809"/>
    <w:rsid w:val="007634C5"/>
    <w:rsid w:val="00763693"/>
    <w:rsid w:val="00765741"/>
    <w:rsid w:val="00767FE3"/>
    <w:rsid w:val="007721D7"/>
    <w:rsid w:val="00773F18"/>
    <w:rsid w:val="00774385"/>
    <w:rsid w:val="00775411"/>
    <w:rsid w:val="00777CF3"/>
    <w:rsid w:val="00781F33"/>
    <w:rsid w:val="007827CF"/>
    <w:rsid w:val="00783E03"/>
    <w:rsid w:val="00783E46"/>
    <w:rsid w:val="00783FC3"/>
    <w:rsid w:val="00786C09"/>
    <w:rsid w:val="00786E0D"/>
    <w:rsid w:val="00790AFA"/>
    <w:rsid w:val="007925BD"/>
    <w:rsid w:val="0079377E"/>
    <w:rsid w:val="0079617F"/>
    <w:rsid w:val="0079641A"/>
    <w:rsid w:val="00796F01"/>
    <w:rsid w:val="00797A18"/>
    <w:rsid w:val="007A07BA"/>
    <w:rsid w:val="007A0961"/>
    <w:rsid w:val="007A10A1"/>
    <w:rsid w:val="007A1433"/>
    <w:rsid w:val="007A14E4"/>
    <w:rsid w:val="007A1C0E"/>
    <w:rsid w:val="007A20D7"/>
    <w:rsid w:val="007A319A"/>
    <w:rsid w:val="007A4556"/>
    <w:rsid w:val="007A58A8"/>
    <w:rsid w:val="007A5EDA"/>
    <w:rsid w:val="007A6C13"/>
    <w:rsid w:val="007A7C8D"/>
    <w:rsid w:val="007A7E0C"/>
    <w:rsid w:val="007B008A"/>
    <w:rsid w:val="007B06B9"/>
    <w:rsid w:val="007B1236"/>
    <w:rsid w:val="007B177D"/>
    <w:rsid w:val="007B4F7A"/>
    <w:rsid w:val="007B536C"/>
    <w:rsid w:val="007B79C9"/>
    <w:rsid w:val="007C02C0"/>
    <w:rsid w:val="007C216A"/>
    <w:rsid w:val="007C21F6"/>
    <w:rsid w:val="007C3017"/>
    <w:rsid w:val="007C3559"/>
    <w:rsid w:val="007C405B"/>
    <w:rsid w:val="007C5024"/>
    <w:rsid w:val="007C5564"/>
    <w:rsid w:val="007C6C8D"/>
    <w:rsid w:val="007D0610"/>
    <w:rsid w:val="007D0BF9"/>
    <w:rsid w:val="007D2E8C"/>
    <w:rsid w:val="007D303F"/>
    <w:rsid w:val="007D4128"/>
    <w:rsid w:val="007D53E4"/>
    <w:rsid w:val="007D5AFA"/>
    <w:rsid w:val="007D68FC"/>
    <w:rsid w:val="007D7610"/>
    <w:rsid w:val="007E1C84"/>
    <w:rsid w:val="007E36C3"/>
    <w:rsid w:val="007E6B77"/>
    <w:rsid w:val="007E76CC"/>
    <w:rsid w:val="007E7E86"/>
    <w:rsid w:val="007F0DD5"/>
    <w:rsid w:val="007F0E1B"/>
    <w:rsid w:val="007F156A"/>
    <w:rsid w:val="007F1DAA"/>
    <w:rsid w:val="007F33C4"/>
    <w:rsid w:val="007F3B57"/>
    <w:rsid w:val="007F3CCA"/>
    <w:rsid w:val="007F417E"/>
    <w:rsid w:val="007F498F"/>
    <w:rsid w:val="007F56F1"/>
    <w:rsid w:val="007F5D93"/>
    <w:rsid w:val="007F63EE"/>
    <w:rsid w:val="007F69C7"/>
    <w:rsid w:val="00800D22"/>
    <w:rsid w:val="00801437"/>
    <w:rsid w:val="00801728"/>
    <w:rsid w:val="00801D57"/>
    <w:rsid w:val="008028E5"/>
    <w:rsid w:val="00802B97"/>
    <w:rsid w:val="0080323B"/>
    <w:rsid w:val="00803879"/>
    <w:rsid w:val="00804F85"/>
    <w:rsid w:val="00807055"/>
    <w:rsid w:val="00807BCC"/>
    <w:rsid w:val="00811F45"/>
    <w:rsid w:val="008145B4"/>
    <w:rsid w:val="00814D22"/>
    <w:rsid w:val="00814DCF"/>
    <w:rsid w:val="00814DF6"/>
    <w:rsid w:val="00815115"/>
    <w:rsid w:val="008159D1"/>
    <w:rsid w:val="00816406"/>
    <w:rsid w:val="00817DB9"/>
    <w:rsid w:val="00821EE4"/>
    <w:rsid w:val="0082605D"/>
    <w:rsid w:val="00827CFD"/>
    <w:rsid w:val="00830896"/>
    <w:rsid w:val="008322C0"/>
    <w:rsid w:val="00832996"/>
    <w:rsid w:val="00834FE8"/>
    <w:rsid w:val="00835FD2"/>
    <w:rsid w:val="00840B89"/>
    <w:rsid w:val="008421AE"/>
    <w:rsid w:val="00842F28"/>
    <w:rsid w:val="00844006"/>
    <w:rsid w:val="008443C0"/>
    <w:rsid w:val="0084589E"/>
    <w:rsid w:val="008458E1"/>
    <w:rsid w:val="008478A8"/>
    <w:rsid w:val="00847E1D"/>
    <w:rsid w:val="00850D2B"/>
    <w:rsid w:val="008522B8"/>
    <w:rsid w:val="0085396C"/>
    <w:rsid w:val="008540AB"/>
    <w:rsid w:val="00854238"/>
    <w:rsid w:val="0085430C"/>
    <w:rsid w:val="008559F9"/>
    <w:rsid w:val="00856C2E"/>
    <w:rsid w:val="00857A3F"/>
    <w:rsid w:val="00857BC2"/>
    <w:rsid w:val="00860089"/>
    <w:rsid w:val="008614A3"/>
    <w:rsid w:val="00861A45"/>
    <w:rsid w:val="00861EC0"/>
    <w:rsid w:val="00862612"/>
    <w:rsid w:val="00864091"/>
    <w:rsid w:val="008642B6"/>
    <w:rsid w:val="0086553F"/>
    <w:rsid w:val="00866887"/>
    <w:rsid w:val="0086689C"/>
    <w:rsid w:val="00866A38"/>
    <w:rsid w:val="00871B03"/>
    <w:rsid w:val="00875BE3"/>
    <w:rsid w:val="008763EB"/>
    <w:rsid w:val="0088035D"/>
    <w:rsid w:val="00881192"/>
    <w:rsid w:val="008825DF"/>
    <w:rsid w:val="008829A6"/>
    <w:rsid w:val="00882EBF"/>
    <w:rsid w:val="00883A9C"/>
    <w:rsid w:val="00883CA5"/>
    <w:rsid w:val="00885078"/>
    <w:rsid w:val="00886537"/>
    <w:rsid w:val="00886FD0"/>
    <w:rsid w:val="008876F8"/>
    <w:rsid w:val="0089032E"/>
    <w:rsid w:val="008922AC"/>
    <w:rsid w:val="00894C91"/>
    <w:rsid w:val="00894D43"/>
    <w:rsid w:val="00897277"/>
    <w:rsid w:val="008A01C9"/>
    <w:rsid w:val="008A087E"/>
    <w:rsid w:val="008A46B1"/>
    <w:rsid w:val="008A47A9"/>
    <w:rsid w:val="008A6B9E"/>
    <w:rsid w:val="008A6D9C"/>
    <w:rsid w:val="008B07ED"/>
    <w:rsid w:val="008B35D3"/>
    <w:rsid w:val="008B6AA6"/>
    <w:rsid w:val="008B6ABD"/>
    <w:rsid w:val="008B7209"/>
    <w:rsid w:val="008B7489"/>
    <w:rsid w:val="008B77ED"/>
    <w:rsid w:val="008C0085"/>
    <w:rsid w:val="008C07A7"/>
    <w:rsid w:val="008C1725"/>
    <w:rsid w:val="008C1B2C"/>
    <w:rsid w:val="008C2952"/>
    <w:rsid w:val="008C61F8"/>
    <w:rsid w:val="008C640B"/>
    <w:rsid w:val="008C7DC5"/>
    <w:rsid w:val="008D0C8D"/>
    <w:rsid w:val="008D10C2"/>
    <w:rsid w:val="008D1737"/>
    <w:rsid w:val="008D2AF8"/>
    <w:rsid w:val="008D2DEE"/>
    <w:rsid w:val="008D4E25"/>
    <w:rsid w:val="008D61C5"/>
    <w:rsid w:val="008D673A"/>
    <w:rsid w:val="008D71D0"/>
    <w:rsid w:val="008D7225"/>
    <w:rsid w:val="008D765A"/>
    <w:rsid w:val="008D783E"/>
    <w:rsid w:val="008E0C6C"/>
    <w:rsid w:val="008E3019"/>
    <w:rsid w:val="008E389E"/>
    <w:rsid w:val="008E5860"/>
    <w:rsid w:val="008E5F13"/>
    <w:rsid w:val="008E625A"/>
    <w:rsid w:val="008E795C"/>
    <w:rsid w:val="008F0573"/>
    <w:rsid w:val="008F2996"/>
    <w:rsid w:val="008F41DA"/>
    <w:rsid w:val="008F5377"/>
    <w:rsid w:val="008F5A69"/>
    <w:rsid w:val="008F6346"/>
    <w:rsid w:val="008F7DEE"/>
    <w:rsid w:val="00900323"/>
    <w:rsid w:val="0090194F"/>
    <w:rsid w:val="00901A0A"/>
    <w:rsid w:val="00903340"/>
    <w:rsid w:val="0090336C"/>
    <w:rsid w:val="00903CB4"/>
    <w:rsid w:val="00904AED"/>
    <w:rsid w:val="009050B5"/>
    <w:rsid w:val="009052BF"/>
    <w:rsid w:val="00905D6A"/>
    <w:rsid w:val="00905E50"/>
    <w:rsid w:val="00906872"/>
    <w:rsid w:val="0090749B"/>
    <w:rsid w:val="00910636"/>
    <w:rsid w:val="00913C3F"/>
    <w:rsid w:val="00913F38"/>
    <w:rsid w:val="009143F1"/>
    <w:rsid w:val="00915172"/>
    <w:rsid w:val="0092188B"/>
    <w:rsid w:val="0092295D"/>
    <w:rsid w:val="00922E84"/>
    <w:rsid w:val="009233D5"/>
    <w:rsid w:val="00923D58"/>
    <w:rsid w:val="00923F78"/>
    <w:rsid w:val="0092405E"/>
    <w:rsid w:val="00925322"/>
    <w:rsid w:val="009255DA"/>
    <w:rsid w:val="00925D94"/>
    <w:rsid w:val="0092627F"/>
    <w:rsid w:val="00930131"/>
    <w:rsid w:val="00930E05"/>
    <w:rsid w:val="00930F60"/>
    <w:rsid w:val="00931893"/>
    <w:rsid w:val="00933C24"/>
    <w:rsid w:val="00933E6E"/>
    <w:rsid w:val="0093481B"/>
    <w:rsid w:val="00935037"/>
    <w:rsid w:val="009355A0"/>
    <w:rsid w:val="009355B7"/>
    <w:rsid w:val="0093606B"/>
    <w:rsid w:val="00940FEF"/>
    <w:rsid w:val="00941943"/>
    <w:rsid w:val="0094452E"/>
    <w:rsid w:val="009447B4"/>
    <w:rsid w:val="0094611F"/>
    <w:rsid w:val="009475D3"/>
    <w:rsid w:val="00947EE4"/>
    <w:rsid w:val="00950BDB"/>
    <w:rsid w:val="009511B2"/>
    <w:rsid w:val="009512BB"/>
    <w:rsid w:val="00951391"/>
    <w:rsid w:val="00952247"/>
    <w:rsid w:val="00953DBC"/>
    <w:rsid w:val="00953FFA"/>
    <w:rsid w:val="00954806"/>
    <w:rsid w:val="00954E9D"/>
    <w:rsid w:val="009560B3"/>
    <w:rsid w:val="0095668A"/>
    <w:rsid w:val="00960291"/>
    <w:rsid w:val="00960E23"/>
    <w:rsid w:val="0096331F"/>
    <w:rsid w:val="00963798"/>
    <w:rsid w:val="009640DC"/>
    <w:rsid w:val="00964A57"/>
    <w:rsid w:val="00966DF8"/>
    <w:rsid w:val="00967A29"/>
    <w:rsid w:val="00970097"/>
    <w:rsid w:val="009710C2"/>
    <w:rsid w:val="009718A1"/>
    <w:rsid w:val="009746AE"/>
    <w:rsid w:val="009753F7"/>
    <w:rsid w:val="0098075C"/>
    <w:rsid w:val="00980939"/>
    <w:rsid w:val="00981620"/>
    <w:rsid w:val="00984DD4"/>
    <w:rsid w:val="00986DD8"/>
    <w:rsid w:val="00987F27"/>
    <w:rsid w:val="0099027A"/>
    <w:rsid w:val="009914F7"/>
    <w:rsid w:val="00992858"/>
    <w:rsid w:val="00992BE6"/>
    <w:rsid w:val="00994665"/>
    <w:rsid w:val="009947B6"/>
    <w:rsid w:val="0099615F"/>
    <w:rsid w:val="009A1458"/>
    <w:rsid w:val="009A16E5"/>
    <w:rsid w:val="009A2F5C"/>
    <w:rsid w:val="009A3B8F"/>
    <w:rsid w:val="009A5E03"/>
    <w:rsid w:val="009A7A78"/>
    <w:rsid w:val="009A7F4E"/>
    <w:rsid w:val="009B0CBD"/>
    <w:rsid w:val="009B0CF6"/>
    <w:rsid w:val="009B22B0"/>
    <w:rsid w:val="009B317C"/>
    <w:rsid w:val="009B407F"/>
    <w:rsid w:val="009B44C2"/>
    <w:rsid w:val="009B63DF"/>
    <w:rsid w:val="009B7890"/>
    <w:rsid w:val="009C0974"/>
    <w:rsid w:val="009C1EEB"/>
    <w:rsid w:val="009C3D73"/>
    <w:rsid w:val="009D0301"/>
    <w:rsid w:val="009D2704"/>
    <w:rsid w:val="009D31E8"/>
    <w:rsid w:val="009D44F1"/>
    <w:rsid w:val="009D4BAC"/>
    <w:rsid w:val="009D60FB"/>
    <w:rsid w:val="009D646D"/>
    <w:rsid w:val="009D7BAA"/>
    <w:rsid w:val="009D7C0D"/>
    <w:rsid w:val="009E1A51"/>
    <w:rsid w:val="009E31C3"/>
    <w:rsid w:val="009E3C84"/>
    <w:rsid w:val="009E3D8B"/>
    <w:rsid w:val="009E4F0F"/>
    <w:rsid w:val="009E6DF9"/>
    <w:rsid w:val="009E7799"/>
    <w:rsid w:val="009F0535"/>
    <w:rsid w:val="009F06D2"/>
    <w:rsid w:val="009F43AC"/>
    <w:rsid w:val="009F4E32"/>
    <w:rsid w:val="009F5F92"/>
    <w:rsid w:val="009F612B"/>
    <w:rsid w:val="009F6848"/>
    <w:rsid w:val="009F6DB0"/>
    <w:rsid w:val="009F753C"/>
    <w:rsid w:val="009F7683"/>
    <w:rsid w:val="009F7F54"/>
    <w:rsid w:val="00A00E72"/>
    <w:rsid w:val="00A0101E"/>
    <w:rsid w:val="00A0128C"/>
    <w:rsid w:val="00A020AF"/>
    <w:rsid w:val="00A021E8"/>
    <w:rsid w:val="00A02E56"/>
    <w:rsid w:val="00A0625D"/>
    <w:rsid w:val="00A065F8"/>
    <w:rsid w:val="00A06E28"/>
    <w:rsid w:val="00A07512"/>
    <w:rsid w:val="00A07B7F"/>
    <w:rsid w:val="00A1062A"/>
    <w:rsid w:val="00A10EB1"/>
    <w:rsid w:val="00A110C8"/>
    <w:rsid w:val="00A12505"/>
    <w:rsid w:val="00A13D76"/>
    <w:rsid w:val="00A15295"/>
    <w:rsid w:val="00A17BF8"/>
    <w:rsid w:val="00A20745"/>
    <w:rsid w:val="00A211BB"/>
    <w:rsid w:val="00A21862"/>
    <w:rsid w:val="00A21B0D"/>
    <w:rsid w:val="00A220B5"/>
    <w:rsid w:val="00A229FF"/>
    <w:rsid w:val="00A234CD"/>
    <w:rsid w:val="00A23EF1"/>
    <w:rsid w:val="00A251E4"/>
    <w:rsid w:val="00A258FC"/>
    <w:rsid w:val="00A270D3"/>
    <w:rsid w:val="00A27C1E"/>
    <w:rsid w:val="00A27C48"/>
    <w:rsid w:val="00A30D5D"/>
    <w:rsid w:val="00A314B5"/>
    <w:rsid w:val="00A320BD"/>
    <w:rsid w:val="00A32151"/>
    <w:rsid w:val="00A32391"/>
    <w:rsid w:val="00A33343"/>
    <w:rsid w:val="00A34310"/>
    <w:rsid w:val="00A350D2"/>
    <w:rsid w:val="00A35BD9"/>
    <w:rsid w:val="00A3669D"/>
    <w:rsid w:val="00A37A2B"/>
    <w:rsid w:val="00A4056B"/>
    <w:rsid w:val="00A410AE"/>
    <w:rsid w:val="00A44C76"/>
    <w:rsid w:val="00A44E62"/>
    <w:rsid w:val="00A452DA"/>
    <w:rsid w:val="00A47658"/>
    <w:rsid w:val="00A52546"/>
    <w:rsid w:val="00A53085"/>
    <w:rsid w:val="00A554C3"/>
    <w:rsid w:val="00A56FB4"/>
    <w:rsid w:val="00A60B00"/>
    <w:rsid w:val="00A617EC"/>
    <w:rsid w:val="00A64D49"/>
    <w:rsid w:val="00A64D93"/>
    <w:rsid w:val="00A66797"/>
    <w:rsid w:val="00A66B01"/>
    <w:rsid w:val="00A67B6E"/>
    <w:rsid w:val="00A7129B"/>
    <w:rsid w:val="00A71375"/>
    <w:rsid w:val="00A7152E"/>
    <w:rsid w:val="00A723AC"/>
    <w:rsid w:val="00A74C69"/>
    <w:rsid w:val="00A80A46"/>
    <w:rsid w:val="00A828CF"/>
    <w:rsid w:val="00A82939"/>
    <w:rsid w:val="00A8379A"/>
    <w:rsid w:val="00A84B3B"/>
    <w:rsid w:val="00A85130"/>
    <w:rsid w:val="00A8552C"/>
    <w:rsid w:val="00A86049"/>
    <w:rsid w:val="00A86320"/>
    <w:rsid w:val="00A86D4B"/>
    <w:rsid w:val="00A90A81"/>
    <w:rsid w:val="00A90D3D"/>
    <w:rsid w:val="00A9118E"/>
    <w:rsid w:val="00A911CE"/>
    <w:rsid w:val="00A91D44"/>
    <w:rsid w:val="00A95BFF"/>
    <w:rsid w:val="00A961F7"/>
    <w:rsid w:val="00A978A9"/>
    <w:rsid w:val="00A97FDF"/>
    <w:rsid w:val="00AA023F"/>
    <w:rsid w:val="00AA048C"/>
    <w:rsid w:val="00AA1CFD"/>
    <w:rsid w:val="00AA1DF8"/>
    <w:rsid w:val="00AA1EE8"/>
    <w:rsid w:val="00AA217B"/>
    <w:rsid w:val="00AA3A73"/>
    <w:rsid w:val="00AA4707"/>
    <w:rsid w:val="00AA4AA5"/>
    <w:rsid w:val="00AA4E9A"/>
    <w:rsid w:val="00AA7A64"/>
    <w:rsid w:val="00AB034D"/>
    <w:rsid w:val="00AB04F9"/>
    <w:rsid w:val="00AB05D9"/>
    <w:rsid w:val="00AB1A2D"/>
    <w:rsid w:val="00AB227E"/>
    <w:rsid w:val="00AB2FD7"/>
    <w:rsid w:val="00AB3FF6"/>
    <w:rsid w:val="00AB416F"/>
    <w:rsid w:val="00AB42A0"/>
    <w:rsid w:val="00AB4426"/>
    <w:rsid w:val="00AB4B96"/>
    <w:rsid w:val="00AB5930"/>
    <w:rsid w:val="00AB68F6"/>
    <w:rsid w:val="00AB6ED4"/>
    <w:rsid w:val="00AC0446"/>
    <w:rsid w:val="00AC21ED"/>
    <w:rsid w:val="00AC3789"/>
    <w:rsid w:val="00AC5D40"/>
    <w:rsid w:val="00AC69AB"/>
    <w:rsid w:val="00AC70F9"/>
    <w:rsid w:val="00AD0259"/>
    <w:rsid w:val="00AD0A56"/>
    <w:rsid w:val="00AD0E3E"/>
    <w:rsid w:val="00AD1B8B"/>
    <w:rsid w:val="00AD2D43"/>
    <w:rsid w:val="00AD3B91"/>
    <w:rsid w:val="00AD4529"/>
    <w:rsid w:val="00AD4F0B"/>
    <w:rsid w:val="00AD5490"/>
    <w:rsid w:val="00AD7A3F"/>
    <w:rsid w:val="00AE025E"/>
    <w:rsid w:val="00AE0DE9"/>
    <w:rsid w:val="00AE281A"/>
    <w:rsid w:val="00AE347E"/>
    <w:rsid w:val="00AE356F"/>
    <w:rsid w:val="00AE4924"/>
    <w:rsid w:val="00AE50D9"/>
    <w:rsid w:val="00AF05AD"/>
    <w:rsid w:val="00AF0F36"/>
    <w:rsid w:val="00AF1B09"/>
    <w:rsid w:val="00AF209F"/>
    <w:rsid w:val="00AF28BC"/>
    <w:rsid w:val="00AF417F"/>
    <w:rsid w:val="00AF6849"/>
    <w:rsid w:val="00B00874"/>
    <w:rsid w:val="00B01898"/>
    <w:rsid w:val="00B020F7"/>
    <w:rsid w:val="00B02228"/>
    <w:rsid w:val="00B023DB"/>
    <w:rsid w:val="00B06B39"/>
    <w:rsid w:val="00B07A2C"/>
    <w:rsid w:val="00B11025"/>
    <w:rsid w:val="00B14D22"/>
    <w:rsid w:val="00B15CE6"/>
    <w:rsid w:val="00B15D58"/>
    <w:rsid w:val="00B15DD6"/>
    <w:rsid w:val="00B171C0"/>
    <w:rsid w:val="00B20710"/>
    <w:rsid w:val="00B20A3B"/>
    <w:rsid w:val="00B213CF"/>
    <w:rsid w:val="00B2297F"/>
    <w:rsid w:val="00B22EEF"/>
    <w:rsid w:val="00B241E8"/>
    <w:rsid w:val="00B265BC"/>
    <w:rsid w:val="00B26D6B"/>
    <w:rsid w:val="00B2762D"/>
    <w:rsid w:val="00B2795A"/>
    <w:rsid w:val="00B27DEA"/>
    <w:rsid w:val="00B27E69"/>
    <w:rsid w:val="00B305E8"/>
    <w:rsid w:val="00B3096F"/>
    <w:rsid w:val="00B313B9"/>
    <w:rsid w:val="00B32569"/>
    <w:rsid w:val="00B32A69"/>
    <w:rsid w:val="00B32EBC"/>
    <w:rsid w:val="00B34511"/>
    <w:rsid w:val="00B348F5"/>
    <w:rsid w:val="00B34A2B"/>
    <w:rsid w:val="00B36C28"/>
    <w:rsid w:val="00B36D4F"/>
    <w:rsid w:val="00B36F8E"/>
    <w:rsid w:val="00B37257"/>
    <w:rsid w:val="00B403F8"/>
    <w:rsid w:val="00B4270E"/>
    <w:rsid w:val="00B42B46"/>
    <w:rsid w:val="00B42B6F"/>
    <w:rsid w:val="00B42E79"/>
    <w:rsid w:val="00B439BF"/>
    <w:rsid w:val="00B45341"/>
    <w:rsid w:val="00B46418"/>
    <w:rsid w:val="00B47CF7"/>
    <w:rsid w:val="00B501DE"/>
    <w:rsid w:val="00B501FC"/>
    <w:rsid w:val="00B5180D"/>
    <w:rsid w:val="00B52D54"/>
    <w:rsid w:val="00B54946"/>
    <w:rsid w:val="00B54DCC"/>
    <w:rsid w:val="00B55325"/>
    <w:rsid w:val="00B56ED3"/>
    <w:rsid w:val="00B57C7F"/>
    <w:rsid w:val="00B57FE4"/>
    <w:rsid w:val="00B602ED"/>
    <w:rsid w:val="00B60A50"/>
    <w:rsid w:val="00B61D0F"/>
    <w:rsid w:val="00B62B93"/>
    <w:rsid w:val="00B63407"/>
    <w:rsid w:val="00B63A76"/>
    <w:rsid w:val="00B65A6E"/>
    <w:rsid w:val="00B6662B"/>
    <w:rsid w:val="00B66B8C"/>
    <w:rsid w:val="00B67058"/>
    <w:rsid w:val="00B67339"/>
    <w:rsid w:val="00B70CD8"/>
    <w:rsid w:val="00B71595"/>
    <w:rsid w:val="00B72062"/>
    <w:rsid w:val="00B74BC5"/>
    <w:rsid w:val="00B75353"/>
    <w:rsid w:val="00B75B2B"/>
    <w:rsid w:val="00B81A00"/>
    <w:rsid w:val="00B81B82"/>
    <w:rsid w:val="00B841A5"/>
    <w:rsid w:val="00B909ED"/>
    <w:rsid w:val="00B9318B"/>
    <w:rsid w:val="00B93382"/>
    <w:rsid w:val="00B93C66"/>
    <w:rsid w:val="00B93C83"/>
    <w:rsid w:val="00B93E3B"/>
    <w:rsid w:val="00B947E8"/>
    <w:rsid w:val="00B948BD"/>
    <w:rsid w:val="00B958AF"/>
    <w:rsid w:val="00B95DC8"/>
    <w:rsid w:val="00B9788C"/>
    <w:rsid w:val="00BA0AFF"/>
    <w:rsid w:val="00BA1756"/>
    <w:rsid w:val="00BA1975"/>
    <w:rsid w:val="00BA1B98"/>
    <w:rsid w:val="00BA23BF"/>
    <w:rsid w:val="00BA31EB"/>
    <w:rsid w:val="00BA5EC8"/>
    <w:rsid w:val="00BA7840"/>
    <w:rsid w:val="00BB0A50"/>
    <w:rsid w:val="00BB0B2E"/>
    <w:rsid w:val="00BB2942"/>
    <w:rsid w:val="00BB3A1F"/>
    <w:rsid w:val="00BB3FD9"/>
    <w:rsid w:val="00BB412B"/>
    <w:rsid w:val="00BB6315"/>
    <w:rsid w:val="00BB638E"/>
    <w:rsid w:val="00BB7D71"/>
    <w:rsid w:val="00BC0CCA"/>
    <w:rsid w:val="00BC1585"/>
    <w:rsid w:val="00BC1E05"/>
    <w:rsid w:val="00BC1EDC"/>
    <w:rsid w:val="00BC2087"/>
    <w:rsid w:val="00BC25E2"/>
    <w:rsid w:val="00BC4D24"/>
    <w:rsid w:val="00BC56E0"/>
    <w:rsid w:val="00BC58CE"/>
    <w:rsid w:val="00BC605F"/>
    <w:rsid w:val="00BC6FF7"/>
    <w:rsid w:val="00BC702E"/>
    <w:rsid w:val="00BC755A"/>
    <w:rsid w:val="00BC7D18"/>
    <w:rsid w:val="00BD0803"/>
    <w:rsid w:val="00BD0DF3"/>
    <w:rsid w:val="00BD129D"/>
    <w:rsid w:val="00BD1D3F"/>
    <w:rsid w:val="00BD28E0"/>
    <w:rsid w:val="00BD3326"/>
    <w:rsid w:val="00BD38C4"/>
    <w:rsid w:val="00BD3CD5"/>
    <w:rsid w:val="00BD42F2"/>
    <w:rsid w:val="00BD519B"/>
    <w:rsid w:val="00BD6CEA"/>
    <w:rsid w:val="00BE010D"/>
    <w:rsid w:val="00BE0404"/>
    <w:rsid w:val="00BE0B3F"/>
    <w:rsid w:val="00BE0DDA"/>
    <w:rsid w:val="00BE24B7"/>
    <w:rsid w:val="00BE452C"/>
    <w:rsid w:val="00BE5075"/>
    <w:rsid w:val="00BE6683"/>
    <w:rsid w:val="00BE71D6"/>
    <w:rsid w:val="00BE7815"/>
    <w:rsid w:val="00BE7C1C"/>
    <w:rsid w:val="00BF1AE8"/>
    <w:rsid w:val="00BF2B04"/>
    <w:rsid w:val="00BF47F3"/>
    <w:rsid w:val="00BF4EC7"/>
    <w:rsid w:val="00BF6A63"/>
    <w:rsid w:val="00BF784E"/>
    <w:rsid w:val="00C00263"/>
    <w:rsid w:val="00C00623"/>
    <w:rsid w:val="00C01233"/>
    <w:rsid w:val="00C017F2"/>
    <w:rsid w:val="00C02AC5"/>
    <w:rsid w:val="00C02E41"/>
    <w:rsid w:val="00C03B3B"/>
    <w:rsid w:val="00C03CD6"/>
    <w:rsid w:val="00C04732"/>
    <w:rsid w:val="00C04DBB"/>
    <w:rsid w:val="00C0717F"/>
    <w:rsid w:val="00C1052E"/>
    <w:rsid w:val="00C10EA9"/>
    <w:rsid w:val="00C10EE1"/>
    <w:rsid w:val="00C1107C"/>
    <w:rsid w:val="00C11146"/>
    <w:rsid w:val="00C13002"/>
    <w:rsid w:val="00C13212"/>
    <w:rsid w:val="00C1432D"/>
    <w:rsid w:val="00C1527F"/>
    <w:rsid w:val="00C16339"/>
    <w:rsid w:val="00C16F6D"/>
    <w:rsid w:val="00C174D3"/>
    <w:rsid w:val="00C2014E"/>
    <w:rsid w:val="00C20AA0"/>
    <w:rsid w:val="00C210D4"/>
    <w:rsid w:val="00C215B3"/>
    <w:rsid w:val="00C21A9B"/>
    <w:rsid w:val="00C21E92"/>
    <w:rsid w:val="00C2386F"/>
    <w:rsid w:val="00C25083"/>
    <w:rsid w:val="00C27309"/>
    <w:rsid w:val="00C279A5"/>
    <w:rsid w:val="00C31597"/>
    <w:rsid w:val="00C32A93"/>
    <w:rsid w:val="00C32BBF"/>
    <w:rsid w:val="00C333D8"/>
    <w:rsid w:val="00C33798"/>
    <w:rsid w:val="00C35983"/>
    <w:rsid w:val="00C3796D"/>
    <w:rsid w:val="00C42DEE"/>
    <w:rsid w:val="00C43C6C"/>
    <w:rsid w:val="00C442CA"/>
    <w:rsid w:val="00C44D2B"/>
    <w:rsid w:val="00C44E4C"/>
    <w:rsid w:val="00C45074"/>
    <w:rsid w:val="00C502C3"/>
    <w:rsid w:val="00C5069B"/>
    <w:rsid w:val="00C5094F"/>
    <w:rsid w:val="00C54B08"/>
    <w:rsid w:val="00C55332"/>
    <w:rsid w:val="00C564BA"/>
    <w:rsid w:val="00C56DF5"/>
    <w:rsid w:val="00C56EF7"/>
    <w:rsid w:val="00C60B25"/>
    <w:rsid w:val="00C62068"/>
    <w:rsid w:val="00C63498"/>
    <w:rsid w:val="00C64C04"/>
    <w:rsid w:val="00C64CC5"/>
    <w:rsid w:val="00C64E27"/>
    <w:rsid w:val="00C65055"/>
    <w:rsid w:val="00C654D1"/>
    <w:rsid w:val="00C6625A"/>
    <w:rsid w:val="00C6768C"/>
    <w:rsid w:val="00C67757"/>
    <w:rsid w:val="00C70BDD"/>
    <w:rsid w:val="00C70E70"/>
    <w:rsid w:val="00C71831"/>
    <w:rsid w:val="00C721A9"/>
    <w:rsid w:val="00C74851"/>
    <w:rsid w:val="00C7491C"/>
    <w:rsid w:val="00C76838"/>
    <w:rsid w:val="00C7736A"/>
    <w:rsid w:val="00C821CE"/>
    <w:rsid w:val="00C82EC9"/>
    <w:rsid w:val="00C842D8"/>
    <w:rsid w:val="00C84977"/>
    <w:rsid w:val="00C84A86"/>
    <w:rsid w:val="00C8734C"/>
    <w:rsid w:val="00C874A1"/>
    <w:rsid w:val="00C90E66"/>
    <w:rsid w:val="00C91C13"/>
    <w:rsid w:val="00C92CBE"/>
    <w:rsid w:val="00C93161"/>
    <w:rsid w:val="00C933B7"/>
    <w:rsid w:val="00C93762"/>
    <w:rsid w:val="00C95519"/>
    <w:rsid w:val="00C96078"/>
    <w:rsid w:val="00C96316"/>
    <w:rsid w:val="00CA056E"/>
    <w:rsid w:val="00CA0803"/>
    <w:rsid w:val="00CA1DD7"/>
    <w:rsid w:val="00CA4738"/>
    <w:rsid w:val="00CA4D65"/>
    <w:rsid w:val="00CA5974"/>
    <w:rsid w:val="00CA5FF7"/>
    <w:rsid w:val="00CA7397"/>
    <w:rsid w:val="00CA7692"/>
    <w:rsid w:val="00CB0375"/>
    <w:rsid w:val="00CB074D"/>
    <w:rsid w:val="00CB07CB"/>
    <w:rsid w:val="00CB1C33"/>
    <w:rsid w:val="00CB340B"/>
    <w:rsid w:val="00CB38CA"/>
    <w:rsid w:val="00CB606F"/>
    <w:rsid w:val="00CB7537"/>
    <w:rsid w:val="00CB7931"/>
    <w:rsid w:val="00CC0560"/>
    <w:rsid w:val="00CC0843"/>
    <w:rsid w:val="00CC16AF"/>
    <w:rsid w:val="00CC1F35"/>
    <w:rsid w:val="00CC3E9A"/>
    <w:rsid w:val="00CC400D"/>
    <w:rsid w:val="00CC4CAD"/>
    <w:rsid w:val="00CC5FB4"/>
    <w:rsid w:val="00CC613F"/>
    <w:rsid w:val="00CC6ABF"/>
    <w:rsid w:val="00CC6C47"/>
    <w:rsid w:val="00CC75FC"/>
    <w:rsid w:val="00CC7D14"/>
    <w:rsid w:val="00CD0620"/>
    <w:rsid w:val="00CD0803"/>
    <w:rsid w:val="00CD0A70"/>
    <w:rsid w:val="00CD0EE2"/>
    <w:rsid w:val="00CD1148"/>
    <w:rsid w:val="00CD1296"/>
    <w:rsid w:val="00CD235A"/>
    <w:rsid w:val="00CD27ED"/>
    <w:rsid w:val="00CD2CBF"/>
    <w:rsid w:val="00CD44CC"/>
    <w:rsid w:val="00CD49A8"/>
    <w:rsid w:val="00CD6648"/>
    <w:rsid w:val="00CD783A"/>
    <w:rsid w:val="00CD7A2A"/>
    <w:rsid w:val="00CD7C0D"/>
    <w:rsid w:val="00CD7E7E"/>
    <w:rsid w:val="00CE000B"/>
    <w:rsid w:val="00CE2363"/>
    <w:rsid w:val="00CE3158"/>
    <w:rsid w:val="00CE4FD9"/>
    <w:rsid w:val="00CE56F1"/>
    <w:rsid w:val="00CE61A0"/>
    <w:rsid w:val="00CE6E56"/>
    <w:rsid w:val="00CE6FB2"/>
    <w:rsid w:val="00CE715E"/>
    <w:rsid w:val="00CF1938"/>
    <w:rsid w:val="00CF1C69"/>
    <w:rsid w:val="00CF1CC4"/>
    <w:rsid w:val="00CF213B"/>
    <w:rsid w:val="00CF2662"/>
    <w:rsid w:val="00CF28B2"/>
    <w:rsid w:val="00CF376D"/>
    <w:rsid w:val="00CF3798"/>
    <w:rsid w:val="00D0037D"/>
    <w:rsid w:val="00D0052D"/>
    <w:rsid w:val="00D01912"/>
    <w:rsid w:val="00D03BB5"/>
    <w:rsid w:val="00D101CC"/>
    <w:rsid w:val="00D101F8"/>
    <w:rsid w:val="00D144D8"/>
    <w:rsid w:val="00D15C5D"/>
    <w:rsid w:val="00D15FC3"/>
    <w:rsid w:val="00D162CE"/>
    <w:rsid w:val="00D16C0C"/>
    <w:rsid w:val="00D17B7E"/>
    <w:rsid w:val="00D21E07"/>
    <w:rsid w:val="00D235A0"/>
    <w:rsid w:val="00D238C2"/>
    <w:rsid w:val="00D241A5"/>
    <w:rsid w:val="00D25156"/>
    <w:rsid w:val="00D262B2"/>
    <w:rsid w:val="00D3039A"/>
    <w:rsid w:val="00D31C4F"/>
    <w:rsid w:val="00D31EEF"/>
    <w:rsid w:val="00D32544"/>
    <w:rsid w:val="00D32B6A"/>
    <w:rsid w:val="00D343CE"/>
    <w:rsid w:val="00D34F95"/>
    <w:rsid w:val="00D36313"/>
    <w:rsid w:val="00D370F7"/>
    <w:rsid w:val="00D3711B"/>
    <w:rsid w:val="00D37821"/>
    <w:rsid w:val="00D433E8"/>
    <w:rsid w:val="00D44077"/>
    <w:rsid w:val="00D44697"/>
    <w:rsid w:val="00D44997"/>
    <w:rsid w:val="00D4705F"/>
    <w:rsid w:val="00D47C98"/>
    <w:rsid w:val="00D5032A"/>
    <w:rsid w:val="00D50903"/>
    <w:rsid w:val="00D514DC"/>
    <w:rsid w:val="00D51ECA"/>
    <w:rsid w:val="00D53749"/>
    <w:rsid w:val="00D55B84"/>
    <w:rsid w:val="00D55D65"/>
    <w:rsid w:val="00D56C58"/>
    <w:rsid w:val="00D6098F"/>
    <w:rsid w:val="00D611F9"/>
    <w:rsid w:val="00D620E1"/>
    <w:rsid w:val="00D6275B"/>
    <w:rsid w:val="00D627B5"/>
    <w:rsid w:val="00D642CE"/>
    <w:rsid w:val="00D643B2"/>
    <w:rsid w:val="00D6543E"/>
    <w:rsid w:val="00D654FE"/>
    <w:rsid w:val="00D6753E"/>
    <w:rsid w:val="00D67A18"/>
    <w:rsid w:val="00D727DA"/>
    <w:rsid w:val="00D743FA"/>
    <w:rsid w:val="00D751FC"/>
    <w:rsid w:val="00D755A7"/>
    <w:rsid w:val="00D77363"/>
    <w:rsid w:val="00D77C94"/>
    <w:rsid w:val="00D80703"/>
    <w:rsid w:val="00D81ACD"/>
    <w:rsid w:val="00D81BDA"/>
    <w:rsid w:val="00D8232D"/>
    <w:rsid w:val="00D823F0"/>
    <w:rsid w:val="00D82F00"/>
    <w:rsid w:val="00D83731"/>
    <w:rsid w:val="00D83855"/>
    <w:rsid w:val="00D83F84"/>
    <w:rsid w:val="00D86F04"/>
    <w:rsid w:val="00D8701E"/>
    <w:rsid w:val="00D90630"/>
    <w:rsid w:val="00D92B10"/>
    <w:rsid w:val="00D945DE"/>
    <w:rsid w:val="00D951C4"/>
    <w:rsid w:val="00D97947"/>
    <w:rsid w:val="00DA1BE9"/>
    <w:rsid w:val="00DA1C2C"/>
    <w:rsid w:val="00DA21AA"/>
    <w:rsid w:val="00DA22D6"/>
    <w:rsid w:val="00DA2D27"/>
    <w:rsid w:val="00DA4189"/>
    <w:rsid w:val="00DA432C"/>
    <w:rsid w:val="00DA6231"/>
    <w:rsid w:val="00DA6E58"/>
    <w:rsid w:val="00DA734A"/>
    <w:rsid w:val="00DA79CF"/>
    <w:rsid w:val="00DB11E6"/>
    <w:rsid w:val="00DB1598"/>
    <w:rsid w:val="00DB21F3"/>
    <w:rsid w:val="00DB2B53"/>
    <w:rsid w:val="00DB372B"/>
    <w:rsid w:val="00DB3D92"/>
    <w:rsid w:val="00DB474F"/>
    <w:rsid w:val="00DB4763"/>
    <w:rsid w:val="00DB4CCC"/>
    <w:rsid w:val="00DB550B"/>
    <w:rsid w:val="00DB55BB"/>
    <w:rsid w:val="00DB76A2"/>
    <w:rsid w:val="00DC1B72"/>
    <w:rsid w:val="00DC3B41"/>
    <w:rsid w:val="00DC45A6"/>
    <w:rsid w:val="00DC4EA4"/>
    <w:rsid w:val="00DC66C2"/>
    <w:rsid w:val="00DC69A1"/>
    <w:rsid w:val="00DC6A20"/>
    <w:rsid w:val="00DC7238"/>
    <w:rsid w:val="00DD0EF4"/>
    <w:rsid w:val="00DD111E"/>
    <w:rsid w:val="00DD2214"/>
    <w:rsid w:val="00DD3545"/>
    <w:rsid w:val="00DD3593"/>
    <w:rsid w:val="00DD3D5B"/>
    <w:rsid w:val="00DD3E7E"/>
    <w:rsid w:val="00DD3EFC"/>
    <w:rsid w:val="00DD573A"/>
    <w:rsid w:val="00DD57F2"/>
    <w:rsid w:val="00DD5947"/>
    <w:rsid w:val="00DD6966"/>
    <w:rsid w:val="00DD79C0"/>
    <w:rsid w:val="00DE05D4"/>
    <w:rsid w:val="00DE1069"/>
    <w:rsid w:val="00DE13CD"/>
    <w:rsid w:val="00DE3D41"/>
    <w:rsid w:val="00DE4333"/>
    <w:rsid w:val="00DE486C"/>
    <w:rsid w:val="00DE5963"/>
    <w:rsid w:val="00DE5F81"/>
    <w:rsid w:val="00DE620D"/>
    <w:rsid w:val="00DE6998"/>
    <w:rsid w:val="00DF0B2A"/>
    <w:rsid w:val="00DF1D33"/>
    <w:rsid w:val="00DF2DF2"/>
    <w:rsid w:val="00DF2FB4"/>
    <w:rsid w:val="00DF4397"/>
    <w:rsid w:val="00DF59E2"/>
    <w:rsid w:val="00DF5B17"/>
    <w:rsid w:val="00DF61CC"/>
    <w:rsid w:val="00DF61F5"/>
    <w:rsid w:val="00DF7FB9"/>
    <w:rsid w:val="00E016C3"/>
    <w:rsid w:val="00E0197C"/>
    <w:rsid w:val="00E0217C"/>
    <w:rsid w:val="00E02DBC"/>
    <w:rsid w:val="00E0408B"/>
    <w:rsid w:val="00E04145"/>
    <w:rsid w:val="00E04772"/>
    <w:rsid w:val="00E0534D"/>
    <w:rsid w:val="00E055DC"/>
    <w:rsid w:val="00E05747"/>
    <w:rsid w:val="00E060AE"/>
    <w:rsid w:val="00E12691"/>
    <w:rsid w:val="00E13A3F"/>
    <w:rsid w:val="00E1426F"/>
    <w:rsid w:val="00E143B6"/>
    <w:rsid w:val="00E15BD5"/>
    <w:rsid w:val="00E16815"/>
    <w:rsid w:val="00E17964"/>
    <w:rsid w:val="00E179D2"/>
    <w:rsid w:val="00E206E2"/>
    <w:rsid w:val="00E232D4"/>
    <w:rsid w:val="00E23881"/>
    <w:rsid w:val="00E23891"/>
    <w:rsid w:val="00E238D5"/>
    <w:rsid w:val="00E23FD4"/>
    <w:rsid w:val="00E24046"/>
    <w:rsid w:val="00E2589D"/>
    <w:rsid w:val="00E2725D"/>
    <w:rsid w:val="00E277C6"/>
    <w:rsid w:val="00E31A37"/>
    <w:rsid w:val="00E326BA"/>
    <w:rsid w:val="00E34296"/>
    <w:rsid w:val="00E3481A"/>
    <w:rsid w:val="00E34C6E"/>
    <w:rsid w:val="00E34DC5"/>
    <w:rsid w:val="00E358FC"/>
    <w:rsid w:val="00E35E3F"/>
    <w:rsid w:val="00E36687"/>
    <w:rsid w:val="00E406CC"/>
    <w:rsid w:val="00E41012"/>
    <w:rsid w:val="00E41E85"/>
    <w:rsid w:val="00E43B1E"/>
    <w:rsid w:val="00E44DDF"/>
    <w:rsid w:val="00E4527C"/>
    <w:rsid w:val="00E4570D"/>
    <w:rsid w:val="00E4639F"/>
    <w:rsid w:val="00E46B06"/>
    <w:rsid w:val="00E46B77"/>
    <w:rsid w:val="00E46CF8"/>
    <w:rsid w:val="00E47FF7"/>
    <w:rsid w:val="00E50196"/>
    <w:rsid w:val="00E520FD"/>
    <w:rsid w:val="00E53023"/>
    <w:rsid w:val="00E53380"/>
    <w:rsid w:val="00E53639"/>
    <w:rsid w:val="00E539C4"/>
    <w:rsid w:val="00E53D64"/>
    <w:rsid w:val="00E53E6C"/>
    <w:rsid w:val="00E5435E"/>
    <w:rsid w:val="00E54C71"/>
    <w:rsid w:val="00E56907"/>
    <w:rsid w:val="00E56B60"/>
    <w:rsid w:val="00E60395"/>
    <w:rsid w:val="00E60F4C"/>
    <w:rsid w:val="00E64898"/>
    <w:rsid w:val="00E65881"/>
    <w:rsid w:val="00E7168B"/>
    <w:rsid w:val="00E71E81"/>
    <w:rsid w:val="00E71ECA"/>
    <w:rsid w:val="00E728A8"/>
    <w:rsid w:val="00E743B3"/>
    <w:rsid w:val="00E767CE"/>
    <w:rsid w:val="00E77696"/>
    <w:rsid w:val="00E77D01"/>
    <w:rsid w:val="00E77DE3"/>
    <w:rsid w:val="00E77F34"/>
    <w:rsid w:val="00E8185A"/>
    <w:rsid w:val="00E81AE8"/>
    <w:rsid w:val="00E81BA3"/>
    <w:rsid w:val="00E81F79"/>
    <w:rsid w:val="00E82D9A"/>
    <w:rsid w:val="00E84A38"/>
    <w:rsid w:val="00E86544"/>
    <w:rsid w:val="00E86B1E"/>
    <w:rsid w:val="00E87451"/>
    <w:rsid w:val="00E87580"/>
    <w:rsid w:val="00E87994"/>
    <w:rsid w:val="00E87FE3"/>
    <w:rsid w:val="00E9408D"/>
    <w:rsid w:val="00E9410F"/>
    <w:rsid w:val="00E9443F"/>
    <w:rsid w:val="00E94619"/>
    <w:rsid w:val="00E96129"/>
    <w:rsid w:val="00E96D6D"/>
    <w:rsid w:val="00E97A4C"/>
    <w:rsid w:val="00E97DE3"/>
    <w:rsid w:val="00EA03E0"/>
    <w:rsid w:val="00EA163B"/>
    <w:rsid w:val="00EA2156"/>
    <w:rsid w:val="00EA2EB7"/>
    <w:rsid w:val="00EA385A"/>
    <w:rsid w:val="00EA3EB4"/>
    <w:rsid w:val="00EA418E"/>
    <w:rsid w:val="00EA51B9"/>
    <w:rsid w:val="00EA5A62"/>
    <w:rsid w:val="00EA63C2"/>
    <w:rsid w:val="00EA7061"/>
    <w:rsid w:val="00EA7941"/>
    <w:rsid w:val="00EA7E0D"/>
    <w:rsid w:val="00EB0380"/>
    <w:rsid w:val="00EB2CAF"/>
    <w:rsid w:val="00EB31A7"/>
    <w:rsid w:val="00EB3921"/>
    <w:rsid w:val="00EB3CFF"/>
    <w:rsid w:val="00EB40E9"/>
    <w:rsid w:val="00EB517E"/>
    <w:rsid w:val="00EB5AF7"/>
    <w:rsid w:val="00EB62B7"/>
    <w:rsid w:val="00EB6D15"/>
    <w:rsid w:val="00EB709D"/>
    <w:rsid w:val="00EB7D6D"/>
    <w:rsid w:val="00EB7EB0"/>
    <w:rsid w:val="00EC0D13"/>
    <w:rsid w:val="00EC10CE"/>
    <w:rsid w:val="00EC154D"/>
    <w:rsid w:val="00EC2254"/>
    <w:rsid w:val="00EC2590"/>
    <w:rsid w:val="00EC4C39"/>
    <w:rsid w:val="00EC50C5"/>
    <w:rsid w:val="00EC7899"/>
    <w:rsid w:val="00EC7EEE"/>
    <w:rsid w:val="00ED0CC6"/>
    <w:rsid w:val="00ED2D68"/>
    <w:rsid w:val="00ED5664"/>
    <w:rsid w:val="00ED71CB"/>
    <w:rsid w:val="00ED7832"/>
    <w:rsid w:val="00EE0A0A"/>
    <w:rsid w:val="00EE0D38"/>
    <w:rsid w:val="00EE16DA"/>
    <w:rsid w:val="00EE2508"/>
    <w:rsid w:val="00EE311C"/>
    <w:rsid w:val="00EE39D0"/>
    <w:rsid w:val="00EE3B62"/>
    <w:rsid w:val="00EE3E27"/>
    <w:rsid w:val="00EE47EB"/>
    <w:rsid w:val="00EE4C74"/>
    <w:rsid w:val="00EE6234"/>
    <w:rsid w:val="00EE6C47"/>
    <w:rsid w:val="00EE6D50"/>
    <w:rsid w:val="00EE7C94"/>
    <w:rsid w:val="00EF0416"/>
    <w:rsid w:val="00EF1257"/>
    <w:rsid w:val="00EF16BD"/>
    <w:rsid w:val="00EF58C5"/>
    <w:rsid w:val="00EF5F57"/>
    <w:rsid w:val="00EF67D0"/>
    <w:rsid w:val="00F00244"/>
    <w:rsid w:val="00F008EA"/>
    <w:rsid w:val="00F00E11"/>
    <w:rsid w:val="00F028D8"/>
    <w:rsid w:val="00F05295"/>
    <w:rsid w:val="00F0529E"/>
    <w:rsid w:val="00F05E56"/>
    <w:rsid w:val="00F061D9"/>
    <w:rsid w:val="00F064DC"/>
    <w:rsid w:val="00F06B62"/>
    <w:rsid w:val="00F117C6"/>
    <w:rsid w:val="00F12019"/>
    <w:rsid w:val="00F12435"/>
    <w:rsid w:val="00F127AC"/>
    <w:rsid w:val="00F12B69"/>
    <w:rsid w:val="00F14068"/>
    <w:rsid w:val="00F141EC"/>
    <w:rsid w:val="00F149A1"/>
    <w:rsid w:val="00F1652A"/>
    <w:rsid w:val="00F20606"/>
    <w:rsid w:val="00F20E3D"/>
    <w:rsid w:val="00F22F14"/>
    <w:rsid w:val="00F248B2"/>
    <w:rsid w:val="00F2538B"/>
    <w:rsid w:val="00F255C1"/>
    <w:rsid w:val="00F25B3D"/>
    <w:rsid w:val="00F26170"/>
    <w:rsid w:val="00F268B2"/>
    <w:rsid w:val="00F27793"/>
    <w:rsid w:val="00F30A78"/>
    <w:rsid w:val="00F30D5F"/>
    <w:rsid w:val="00F314EE"/>
    <w:rsid w:val="00F31681"/>
    <w:rsid w:val="00F32F6B"/>
    <w:rsid w:val="00F3317F"/>
    <w:rsid w:val="00F366B2"/>
    <w:rsid w:val="00F36A19"/>
    <w:rsid w:val="00F37281"/>
    <w:rsid w:val="00F41011"/>
    <w:rsid w:val="00F414E5"/>
    <w:rsid w:val="00F41641"/>
    <w:rsid w:val="00F43AFB"/>
    <w:rsid w:val="00F4505E"/>
    <w:rsid w:val="00F455CE"/>
    <w:rsid w:val="00F4580A"/>
    <w:rsid w:val="00F45922"/>
    <w:rsid w:val="00F465B3"/>
    <w:rsid w:val="00F502D4"/>
    <w:rsid w:val="00F50731"/>
    <w:rsid w:val="00F5080E"/>
    <w:rsid w:val="00F5123E"/>
    <w:rsid w:val="00F5250C"/>
    <w:rsid w:val="00F53454"/>
    <w:rsid w:val="00F5364B"/>
    <w:rsid w:val="00F537B2"/>
    <w:rsid w:val="00F54D17"/>
    <w:rsid w:val="00F550E2"/>
    <w:rsid w:val="00F559A0"/>
    <w:rsid w:val="00F55AA5"/>
    <w:rsid w:val="00F56506"/>
    <w:rsid w:val="00F56613"/>
    <w:rsid w:val="00F56A8F"/>
    <w:rsid w:val="00F572C6"/>
    <w:rsid w:val="00F57931"/>
    <w:rsid w:val="00F62DB1"/>
    <w:rsid w:val="00F631DD"/>
    <w:rsid w:val="00F63947"/>
    <w:rsid w:val="00F71BDF"/>
    <w:rsid w:val="00F72211"/>
    <w:rsid w:val="00F727C3"/>
    <w:rsid w:val="00F72CFF"/>
    <w:rsid w:val="00F72EBE"/>
    <w:rsid w:val="00F736D8"/>
    <w:rsid w:val="00F739EC"/>
    <w:rsid w:val="00F73C9C"/>
    <w:rsid w:val="00F7415D"/>
    <w:rsid w:val="00F7480C"/>
    <w:rsid w:val="00F77295"/>
    <w:rsid w:val="00F80BB7"/>
    <w:rsid w:val="00F80DCE"/>
    <w:rsid w:val="00F81769"/>
    <w:rsid w:val="00F82CD6"/>
    <w:rsid w:val="00F87562"/>
    <w:rsid w:val="00F87C25"/>
    <w:rsid w:val="00F90432"/>
    <w:rsid w:val="00F9363B"/>
    <w:rsid w:val="00F960B0"/>
    <w:rsid w:val="00F96F17"/>
    <w:rsid w:val="00F977F6"/>
    <w:rsid w:val="00F97C65"/>
    <w:rsid w:val="00FA10A2"/>
    <w:rsid w:val="00FA18F1"/>
    <w:rsid w:val="00FA1D80"/>
    <w:rsid w:val="00FA277B"/>
    <w:rsid w:val="00FA2C31"/>
    <w:rsid w:val="00FA36B8"/>
    <w:rsid w:val="00FA3CFB"/>
    <w:rsid w:val="00FA4344"/>
    <w:rsid w:val="00FA5689"/>
    <w:rsid w:val="00FA6092"/>
    <w:rsid w:val="00FA6F7B"/>
    <w:rsid w:val="00FB0EA5"/>
    <w:rsid w:val="00FB20EE"/>
    <w:rsid w:val="00FB2E8A"/>
    <w:rsid w:val="00FB45F1"/>
    <w:rsid w:val="00FB49C9"/>
    <w:rsid w:val="00FB6397"/>
    <w:rsid w:val="00FB6F75"/>
    <w:rsid w:val="00FB777B"/>
    <w:rsid w:val="00FB7F93"/>
    <w:rsid w:val="00FC128C"/>
    <w:rsid w:val="00FC1DB4"/>
    <w:rsid w:val="00FC3EAB"/>
    <w:rsid w:val="00FC5EAE"/>
    <w:rsid w:val="00FC7A37"/>
    <w:rsid w:val="00FD02DE"/>
    <w:rsid w:val="00FD04F7"/>
    <w:rsid w:val="00FD1077"/>
    <w:rsid w:val="00FD2B26"/>
    <w:rsid w:val="00FD2BDF"/>
    <w:rsid w:val="00FD35DE"/>
    <w:rsid w:val="00FD44D9"/>
    <w:rsid w:val="00FD5B26"/>
    <w:rsid w:val="00FD6212"/>
    <w:rsid w:val="00FD62C4"/>
    <w:rsid w:val="00FD6A70"/>
    <w:rsid w:val="00FD7490"/>
    <w:rsid w:val="00FD7A79"/>
    <w:rsid w:val="00FE1461"/>
    <w:rsid w:val="00FE27C2"/>
    <w:rsid w:val="00FE2FFD"/>
    <w:rsid w:val="00FE3904"/>
    <w:rsid w:val="00FE5915"/>
    <w:rsid w:val="00FE7709"/>
    <w:rsid w:val="00FE77E5"/>
    <w:rsid w:val="00FF18A0"/>
    <w:rsid w:val="00FF1AC3"/>
    <w:rsid w:val="00FF2710"/>
    <w:rsid w:val="00FF2F3F"/>
    <w:rsid w:val="00FF42D6"/>
    <w:rsid w:val="00FF459A"/>
    <w:rsid w:val="00FF5194"/>
    <w:rsid w:val="00FF7A2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ED914F65-D1AD-42F4-91A8-C94916AC5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0749B"/>
    <w:rPr>
      <w:sz w:val="24"/>
      <w:szCs w:val="24"/>
    </w:rPr>
  </w:style>
  <w:style w:type="paragraph" w:styleId="Nagwek1">
    <w:name w:val="heading 1"/>
    <w:basedOn w:val="Normalny"/>
    <w:next w:val="Normalny"/>
    <w:qFormat/>
    <w:pPr>
      <w:keepNext/>
      <w:outlineLvl w:val="0"/>
    </w:pPr>
    <w:rPr>
      <w:rFonts w:ascii="Arial" w:hAnsi="Arial"/>
      <w:b/>
      <w:sz w:val="32"/>
      <w:szCs w:val="20"/>
    </w:rPr>
  </w:style>
  <w:style w:type="paragraph" w:styleId="Nagwek2">
    <w:name w:val="heading 2"/>
    <w:basedOn w:val="Normalny"/>
    <w:next w:val="Normalny"/>
    <w:qFormat/>
    <w:pPr>
      <w:keepNext/>
      <w:outlineLvl w:val="1"/>
    </w:pPr>
    <w:rPr>
      <w:rFonts w:ascii="Arial" w:hAnsi="Arial"/>
      <w:b/>
      <w:szCs w:val="20"/>
    </w:rPr>
  </w:style>
  <w:style w:type="paragraph" w:styleId="Nagwek3">
    <w:name w:val="heading 3"/>
    <w:basedOn w:val="Normalny"/>
    <w:next w:val="Normalny"/>
    <w:qFormat/>
    <w:pPr>
      <w:keepNext/>
      <w:outlineLvl w:val="2"/>
    </w:pPr>
    <w:rPr>
      <w:rFonts w:ascii="Arial" w:hAnsi="Arial"/>
      <w:sz w:val="28"/>
      <w:szCs w:val="20"/>
    </w:rPr>
  </w:style>
  <w:style w:type="paragraph" w:styleId="Nagwek4">
    <w:name w:val="heading 4"/>
    <w:basedOn w:val="Normalny"/>
    <w:next w:val="Normalny"/>
    <w:qFormat/>
    <w:pPr>
      <w:keepNext/>
      <w:outlineLvl w:val="3"/>
    </w:pPr>
    <w:rPr>
      <w:rFonts w:ascii="Arial" w:hAnsi="Arial"/>
      <w:b/>
      <w:szCs w:val="20"/>
      <w:u w:val="single"/>
    </w:rPr>
  </w:style>
  <w:style w:type="paragraph" w:styleId="Nagwek5">
    <w:name w:val="heading 5"/>
    <w:basedOn w:val="Normalny"/>
    <w:next w:val="Normalny"/>
    <w:qFormat/>
    <w:pPr>
      <w:keepNext/>
      <w:outlineLvl w:val="4"/>
    </w:pPr>
    <w:rPr>
      <w:rFonts w:ascii="Arial" w:hAnsi="Arial"/>
      <w:b/>
      <w:sz w:val="52"/>
      <w:szCs w:val="20"/>
    </w:rPr>
  </w:style>
  <w:style w:type="paragraph" w:styleId="Nagwek6">
    <w:name w:val="heading 6"/>
    <w:basedOn w:val="Normalny"/>
    <w:next w:val="Normalny"/>
    <w:qFormat/>
    <w:pPr>
      <w:keepNext/>
      <w:jc w:val="center"/>
      <w:outlineLvl w:val="5"/>
    </w:pPr>
    <w:rPr>
      <w:rFonts w:ascii="Arial" w:hAnsi="Arial"/>
      <w:sz w:val="48"/>
      <w:szCs w:val="20"/>
    </w:rPr>
  </w:style>
  <w:style w:type="paragraph" w:styleId="Nagwek7">
    <w:name w:val="heading 7"/>
    <w:basedOn w:val="Normalny"/>
    <w:next w:val="Normalny"/>
    <w:qFormat/>
    <w:pPr>
      <w:spacing w:before="240" w:after="60"/>
      <w:outlineLvl w:val="6"/>
    </w:pPr>
  </w:style>
  <w:style w:type="paragraph" w:styleId="Nagwek8">
    <w:name w:val="heading 8"/>
    <w:basedOn w:val="Normalny"/>
    <w:next w:val="Normalny"/>
    <w:qFormat/>
    <w:pPr>
      <w:keepNext/>
      <w:ind w:left="360"/>
      <w:jc w:val="both"/>
      <w:outlineLvl w:val="7"/>
    </w:pPr>
    <w:rPr>
      <w:rFonts w:ascii="Arial" w:hAnsi="Arial" w:cs="Arial"/>
      <w:b/>
    </w:rPr>
  </w:style>
  <w:style w:type="paragraph" w:styleId="Nagwek9">
    <w:name w:val="heading 9"/>
    <w:basedOn w:val="Normalny"/>
    <w:next w:val="Normalny"/>
    <w:qFormat/>
    <w:pPr>
      <w:keepNext/>
      <w:ind w:left="900"/>
      <w:jc w:val="both"/>
      <w:outlineLvl w:val="8"/>
    </w:pPr>
    <w:rPr>
      <w:rFonts w:ascii="Arial" w:hAnsi="Arial" w:cs="Arial"/>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semiHidden/>
    <w:pPr>
      <w:jc w:val="center"/>
    </w:pPr>
    <w:rPr>
      <w:rFonts w:ascii="Arial" w:hAnsi="Arial"/>
      <w:b/>
      <w:sz w:val="32"/>
      <w:szCs w:val="20"/>
    </w:rPr>
  </w:style>
  <w:style w:type="paragraph" w:styleId="Tekstpodstawowy2">
    <w:name w:val="Body Text 2"/>
    <w:basedOn w:val="Normalny"/>
    <w:link w:val="Tekstpodstawowy2Znak"/>
    <w:semiHidden/>
    <w:rPr>
      <w:rFonts w:ascii="Arial" w:hAnsi="Arial"/>
      <w:szCs w:val="20"/>
      <w:lang w:val="x-none" w:eastAsia="x-none"/>
    </w:rPr>
  </w:style>
  <w:style w:type="paragraph" w:styleId="Tekstpodstawowywcity">
    <w:name w:val="Body Text Indent"/>
    <w:basedOn w:val="Normalny"/>
    <w:semiHidden/>
    <w:pPr>
      <w:ind w:left="705"/>
    </w:pPr>
    <w:rPr>
      <w:rFonts w:ascii="Arial" w:hAnsi="Arial"/>
      <w:b/>
      <w:szCs w:val="20"/>
    </w:rPr>
  </w:style>
  <w:style w:type="paragraph" w:styleId="Tekstpodstawowywcity2">
    <w:name w:val="Body Text Indent 2"/>
    <w:basedOn w:val="Normalny"/>
    <w:link w:val="Tekstpodstawowywcity2Znak"/>
    <w:semiHidden/>
    <w:pPr>
      <w:ind w:left="1416"/>
    </w:pPr>
    <w:rPr>
      <w:rFonts w:ascii="Arial" w:hAnsi="Arial"/>
      <w:b/>
      <w:szCs w:val="20"/>
    </w:rPr>
  </w:style>
  <w:style w:type="paragraph" w:styleId="Tekstpodstawowy3">
    <w:name w:val="Body Text 3"/>
    <w:basedOn w:val="Normalny"/>
    <w:link w:val="Tekstpodstawowy3Znak"/>
    <w:semiHidden/>
    <w:pPr>
      <w:spacing w:after="120"/>
    </w:pPr>
    <w:rPr>
      <w:sz w:val="16"/>
      <w:szCs w:val="16"/>
      <w:lang w:val="x-none" w:eastAsia="x-none"/>
    </w:rPr>
  </w:style>
  <w:style w:type="paragraph" w:styleId="Tekstpodstawowywcity3">
    <w:name w:val="Body Text Indent 3"/>
    <w:basedOn w:val="Normalny"/>
    <w:semiHidden/>
    <w:pPr>
      <w:ind w:left="720"/>
      <w:jc w:val="both"/>
    </w:pPr>
    <w:rPr>
      <w:rFonts w:ascii="Arial" w:hAnsi="Arial" w:cs="Arial"/>
      <w:b/>
    </w:rPr>
  </w:style>
  <w:style w:type="paragraph" w:styleId="Podtytu">
    <w:name w:val="Subtitle"/>
    <w:basedOn w:val="Normalny"/>
    <w:qFormat/>
    <w:pPr>
      <w:numPr>
        <w:numId w:val="1"/>
      </w:numPr>
      <w:tabs>
        <w:tab w:val="clear" w:pos="885"/>
        <w:tab w:val="num" w:pos="705"/>
      </w:tabs>
      <w:ind w:left="705"/>
      <w:jc w:val="both"/>
    </w:pPr>
    <w:rPr>
      <w:rFonts w:ascii="Arial" w:hAnsi="Arial"/>
      <w:b/>
      <w:sz w:val="20"/>
      <w:szCs w:val="20"/>
    </w:rPr>
  </w:style>
  <w:style w:type="paragraph" w:styleId="Tytu">
    <w:name w:val="Title"/>
    <w:basedOn w:val="Normalny"/>
    <w:qFormat/>
    <w:pPr>
      <w:jc w:val="center"/>
    </w:pPr>
    <w:rPr>
      <w:rFonts w:ascii="Arial" w:hAnsi="Arial"/>
      <w:b/>
      <w:sz w:val="20"/>
      <w:szCs w:val="20"/>
    </w:rPr>
  </w:style>
  <w:style w:type="paragraph" w:styleId="Stopka">
    <w:name w:val="footer"/>
    <w:basedOn w:val="Normalny"/>
    <w:pPr>
      <w:tabs>
        <w:tab w:val="center" w:pos="4536"/>
        <w:tab w:val="right" w:pos="9072"/>
      </w:tabs>
    </w:pPr>
  </w:style>
  <w:style w:type="character" w:styleId="Numerstrony">
    <w:name w:val="page number"/>
    <w:basedOn w:val="Domylnaczcionkaakapitu"/>
    <w:semiHidden/>
  </w:style>
  <w:style w:type="paragraph" w:customStyle="1" w:styleId="LucaCash">
    <w:name w:val="Luca&amp;Cash"/>
    <w:basedOn w:val="Normalny"/>
    <w:pPr>
      <w:spacing w:line="360" w:lineRule="auto"/>
    </w:pPr>
    <w:rPr>
      <w:rFonts w:ascii="Arial Narrow" w:hAnsi="Arial Narrow"/>
    </w:rPr>
  </w:style>
  <w:style w:type="paragraph" w:customStyle="1" w:styleId="Tekstpodstawowy21">
    <w:name w:val="Tekst podstawowy 21"/>
    <w:basedOn w:val="Normalny"/>
    <w:pPr>
      <w:jc w:val="both"/>
    </w:pPr>
    <w:rPr>
      <w:sz w:val="22"/>
    </w:rPr>
  </w:style>
  <w:style w:type="paragraph" w:customStyle="1" w:styleId="Tekstpodstawowywcity21">
    <w:name w:val="Tekst podstawowy wcięty 21"/>
    <w:basedOn w:val="Normalny"/>
    <w:pPr>
      <w:ind w:left="284"/>
      <w:jc w:val="both"/>
    </w:pPr>
    <w:rPr>
      <w:sz w:val="22"/>
    </w:rPr>
  </w:style>
  <w:style w:type="paragraph" w:customStyle="1" w:styleId="pkt">
    <w:name w:val="pkt"/>
    <w:basedOn w:val="Normalny"/>
    <w:pPr>
      <w:spacing w:before="60" w:after="60"/>
      <w:ind w:left="851" w:hanging="295"/>
      <w:jc w:val="both"/>
    </w:pPr>
    <w:rPr>
      <w:szCs w:val="20"/>
    </w:rPr>
  </w:style>
  <w:style w:type="paragraph" w:customStyle="1" w:styleId="ust">
    <w:name w:val="ust"/>
    <w:pPr>
      <w:spacing w:before="60" w:after="60"/>
      <w:ind w:left="426" w:hanging="284"/>
      <w:jc w:val="both"/>
    </w:pPr>
    <w:rPr>
      <w:sz w:val="24"/>
    </w:rPr>
  </w:style>
  <w:style w:type="paragraph" w:customStyle="1" w:styleId="tekst">
    <w:name w:val="tekst"/>
    <w:basedOn w:val="Normalny"/>
    <w:pPr>
      <w:suppressLineNumbers/>
      <w:spacing w:before="60" w:after="60"/>
      <w:jc w:val="both"/>
    </w:pPr>
    <w:rPr>
      <w:szCs w:val="20"/>
    </w:rPr>
  </w:style>
  <w:style w:type="paragraph" w:customStyle="1" w:styleId="tyt">
    <w:name w:val="tyt"/>
    <w:basedOn w:val="Normalny"/>
    <w:pPr>
      <w:keepNext/>
      <w:spacing w:before="60" w:after="60"/>
      <w:jc w:val="center"/>
    </w:pPr>
    <w:rPr>
      <w:b/>
      <w:szCs w:val="20"/>
    </w:rPr>
  </w:style>
  <w:style w:type="paragraph" w:customStyle="1" w:styleId="lit">
    <w:name w:val="lit"/>
    <w:pPr>
      <w:spacing w:before="60" w:after="60"/>
      <w:ind w:left="1281" w:hanging="272"/>
      <w:jc w:val="both"/>
    </w:pPr>
    <w:rPr>
      <w:sz w:val="24"/>
    </w:rPr>
  </w:style>
  <w:style w:type="paragraph" w:styleId="Nagwek">
    <w:name w:val="header"/>
    <w:basedOn w:val="Normalny"/>
    <w:semiHidden/>
    <w:pPr>
      <w:tabs>
        <w:tab w:val="center" w:pos="4536"/>
        <w:tab w:val="right" w:pos="9072"/>
      </w:tabs>
    </w:pPr>
  </w:style>
  <w:style w:type="character" w:styleId="Hipercze">
    <w:name w:val="Hyperlink"/>
    <w:rPr>
      <w:color w:val="0000FF"/>
      <w:u w:val="single"/>
    </w:rPr>
  </w:style>
  <w:style w:type="paragraph" w:customStyle="1" w:styleId="Tekstpodstawowy31">
    <w:name w:val="Tekst podstawowy 31"/>
    <w:basedOn w:val="Normalny"/>
    <w:rPr>
      <w:sz w:val="22"/>
      <w:szCs w:val="20"/>
    </w:rPr>
  </w:style>
  <w:style w:type="character" w:styleId="Pogrubienie">
    <w:name w:val="Strong"/>
    <w:uiPriority w:val="22"/>
    <w:qFormat/>
    <w:rPr>
      <w:b/>
      <w:bCs/>
    </w:rPr>
  </w:style>
  <w:style w:type="paragraph" w:customStyle="1" w:styleId="Tekstpodstawowy310">
    <w:name w:val="Tekst podstawowy 31"/>
    <w:basedOn w:val="Normalny"/>
    <w:pPr>
      <w:suppressAutoHyphens/>
      <w:spacing w:after="120"/>
    </w:pPr>
    <w:rPr>
      <w:sz w:val="16"/>
      <w:szCs w:val="16"/>
      <w:lang w:eastAsia="ar-SA"/>
    </w:rPr>
  </w:style>
  <w:style w:type="paragraph" w:styleId="Tekstdymka">
    <w:name w:val="Balloon Text"/>
    <w:basedOn w:val="Normalny"/>
    <w:semiHidden/>
    <w:rPr>
      <w:rFonts w:ascii="Tahoma" w:hAnsi="Tahoma" w:cs="Tahoma"/>
      <w:sz w:val="16"/>
      <w:szCs w:val="16"/>
    </w:rPr>
  </w:style>
  <w:style w:type="paragraph" w:styleId="Tekstprzypisudolnego">
    <w:name w:val="footnote text"/>
    <w:basedOn w:val="Normalny"/>
    <w:link w:val="TekstprzypisudolnegoZnak"/>
    <w:semiHidden/>
    <w:rPr>
      <w:sz w:val="20"/>
      <w:szCs w:val="20"/>
    </w:rPr>
  </w:style>
  <w:style w:type="paragraph" w:customStyle="1" w:styleId="BodyText21">
    <w:name w:val="Body Text 21"/>
    <w:basedOn w:val="Normalny"/>
    <w:pPr>
      <w:widowControl w:val="0"/>
      <w:jc w:val="both"/>
    </w:pPr>
    <w:rPr>
      <w:snapToGrid w:val="0"/>
      <w:szCs w:val="20"/>
    </w:rPr>
  </w:style>
  <w:style w:type="character" w:styleId="UyteHipercze">
    <w:name w:val="FollowedHyperlink"/>
    <w:semiHidden/>
    <w:rPr>
      <w:color w:val="800080"/>
      <w:u w:val="single"/>
    </w:rPr>
  </w:style>
  <w:style w:type="character" w:styleId="Odwoaniedokomentarza">
    <w:name w:val="annotation reference"/>
    <w:semiHidden/>
    <w:rPr>
      <w:sz w:val="16"/>
      <w:szCs w:val="16"/>
    </w:rPr>
  </w:style>
  <w:style w:type="paragraph" w:styleId="Tekstkomentarza">
    <w:name w:val="annotation text"/>
    <w:basedOn w:val="Normalny"/>
    <w:semiHidden/>
    <w:rPr>
      <w:sz w:val="20"/>
      <w:szCs w:val="20"/>
    </w:rPr>
  </w:style>
  <w:style w:type="paragraph" w:styleId="Legenda">
    <w:name w:val="caption"/>
    <w:basedOn w:val="Normalny"/>
    <w:next w:val="Normalny"/>
    <w:qFormat/>
    <w:pPr>
      <w:spacing w:before="100"/>
      <w:ind w:left="68"/>
      <w:jc w:val="both"/>
    </w:pPr>
    <w:rPr>
      <w:b/>
      <w:bCs/>
      <w:sz w:val="20"/>
      <w:szCs w:val="20"/>
    </w:rPr>
  </w:style>
  <w:style w:type="character" w:styleId="Odwoanieprzypisudolnego">
    <w:name w:val="footnote reference"/>
    <w:semiHidden/>
    <w:rPr>
      <w:sz w:val="20"/>
      <w:vertAlign w:val="superscript"/>
    </w:rPr>
  </w:style>
  <w:style w:type="character" w:customStyle="1" w:styleId="WW8Num15z2">
    <w:name w:val="WW8Num15z2"/>
    <w:rPr>
      <w:rFonts w:ascii="Wingdings" w:hAnsi="Wingdings"/>
    </w:rPr>
  </w:style>
  <w:style w:type="paragraph" w:customStyle="1" w:styleId="xl39">
    <w:name w:val="xl39"/>
    <w:basedOn w:val="Normalny"/>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rPr>
  </w:style>
  <w:style w:type="character" w:customStyle="1" w:styleId="Tekstpodstawowy2Znak">
    <w:name w:val="Tekst podstawowy 2 Znak"/>
    <w:link w:val="Tekstpodstawowy2"/>
    <w:semiHidden/>
    <w:rsid w:val="00665658"/>
    <w:rPr>
      <w:rFonts w:ascii="Arial" w:hAnsi="Arial"/>
      <w:sz w:val="24"/>
    </w:rPr>
  </w:style>
  <w:style w:type="paragraph" w:customStyle="1" w:styleId="Standard">
    <w:name w:val="Standard"/>
    <w:pPr>
      <w:widowControl w:val="0"/>
      <w:autoSpaceDE w:val="0"/>
      <w:autoSpaceDN w:val="0"/>
      <w:adjustRightInd w:val="0"/>
    </w:pPr>
    <w:rPr>
      <w:sz w:val="24"/>
      <w:szCs w:val="24"/>
    </w:rPr>
  </w:style>
  <w:style w:type="character" w:customStyle="1" w:styleId="WW8Num7z2">
    <w:name w:val="WW8Num7z2"/>
    <w:rPr>
      <w:rFonts w:ascii="Wingdings" w:hAnsi="Wingdings"/>
    </w:rPr>
  </w:style>
  <w:style w:type="paragraph" w:styleId="NormalnyWeb">
    <w:name w:val="Normal (Web)"/>
    <w:basedOn w:val="Normalny"/>
    <w:semiHidden/>
    <w:pPr>
      <w:suppressAutoHyphens/>
      <w:spacing w:before="100" w:after="100"/>
      <w:jc w:val="both"/>
    </w:pPr>
    <w:rPr>
      <w:rFonts w:ascii="Arial Unicode MS" w:eastAsia="Arial Unicode MS" w:hAnsi="Arial Unicode MS" w:cs="Arial Unicode MS"/>
      <w:sz w:val="20"/>
      <w:szCs w:val="20"/>
      <w:lang w:eastAsia="ar-SA"/>
    </w:rPr>
  </w:style>
  <w:style w:type="character" w:customStyle="1" w:styleId="WW8Num7z3">
    <w:name w:val="WW8Num7z3"/>
    <w:rPr>
      <w:rFonts w:ascii="Symbol" w:hAnsi="Symbol"/>
    </w:rPr>
  </w:style>
  <w:style w:type="paragraph" w:customStyle="1" w:styleId="Tekstpodstawowy210">
    <w:name w:val="Tekst podstawowy 21"/>
    <w:basedOn w:val="Normalny"/>
    <w:pPr>
      <w:suppressAutoHyphens/>
    </w:pPr>
    <w:rPr>
      <w:rFonts w:ascii="Arial" w:hAnsi="Arial"/>
      <w:szCs w:val="20"/>
      <w:lang w:eastAsia="ar-SA"/>
    </w:rPr>
  </w:style>
  <w:style w:type="paragraph" w:customStyle="1" w:styleId="Tekstpodstawowywcity210">
    <w:name w:val="Tekst podstawowy wcięty 21"/>
    <w:basedOn w:val="Normalny"/>
    <w:pPr>
      <w:suppressAutoHyphens/>
      <w:ind w:left="1416"/>
    </w:pPr>
    <w:rPr>
      <w:rFonts w:ascii="Arial" w:hAnsi="Arial"/>
      <w:b/>
      <w:szCs w:val="20"/>
      <w:lang w:eastAsia="ar-SA"/>
    </w:rPr>
  </w:style>
  <w:style w:type="paragraph" w:styleId="Lista">
    <w:name w:val="List"/>
    <w:basedOn w:val="Tekstpodstawowy"/>
    <w:semiHidden/>
    <w:pPr>
      <w:suppressAutoHyphens/>
      <w:spacing w:after="120"/>
      <w:jc w:val="left"/>
    </w:pPr>
    <w:rPr>
      <w:rFonts w:ascii="Times New Roman" w:hAnsi="Times New Roman" w:cs="Tahoma"/>
      <w:b w:val="0"/>
      <w:sz w:val="24"/>
      <w:szCs w:val="24"/>
      <w:lang w:eastAsia="ar-SA"/>
    </w:rPr>
  </w:style>
  <w:style w:type="paragraph" w:customStyle="1" w:styleId="Nagwektabeli">
    <w:name w:val="Nagłówek tabeli"/>
    <w:basedOn w:val="Normalny"/>
    <w:pPr>
      <w:suppressLineNumbers/>
      <w:suppressAutoHyphens/>
      <w:jc w:val="center"/>
    </w:pPr>
    <w:rPr>
      <w:b/>
      <w:bCs/>
      <w:i/>
      <w:iCs/>
      <w:lang w:eastAsia="ar-SA"/>
    </w:rPr>
  </w:style>
  <w:style w:type="character" w:customStyle="1" w:styleId="WW8Num4z0">
    <w:name w:val="WW8Num4z0"/>
    <w:rPr>
      <w:rFonts w:ascii="Wingdings" w:hAnsi="Wingdings"/>
    </w:rPr>
  </w:style>
  <w:style w:type="character" w:customStyle="1" w:styleId="Tekstpodstawowy3Znak">
    <w:name w:val="Tekst podstawowy 3 Znak"/>
    <w:link w:val="Tekstpodstawowy3"/>
    <w:rsid w:val="00665658"/>
    <w:rPr>
      <w:sz w:val="16"/>
      <w:szCs w:val="16"/>
    </w:rPr>
  </w:style>
  <w:style w:type="character" w:styleId="Uwydatnienie">
    <w:name w:val="Emphasis"/>
    <w:qFormat/>
    <w:rsid w:val="000F2102"/>
    <w:rPr>
      <w:i/>
      <w:iCs/>
    </w:rPr>
  </w:style>
  <w:style w:type="paragraph" w:customStyle="1" w:styleId="Default">
    <w:name w:val="Default"/>
    <w:rsid w:val="00CD0620"/>
    <w:pPr>
      <w:autoSpaceDE w:val="0"/>
      <w:autoSpaceDN w:val="0"/>
      <w:adjustRightInd w:val="0"/>
    </w:pPr>
    <w:rPr>
      <w:color w:val="000000"/>
      <w:sz w:val="24"/>
      <w:szCs w:val="24"/>
    </w:rPr>
  </w:style>
  <w:style w:type="paragraph" w:customStyle="1" w:styleId="StandardowyStandardowy1">
    <w:name w:val="Standardowy.Standardowy1"/>
    <w:rsid w:val="00834FE8"/>
  </w:style>
  <w:style w:type="character" w:customStyle="1" w:styleId="Nagwek7Znak">
    <w:name w:val="Nagłówek 7 Znak"/>
    <w:rsid w:val="00C45074"/>
    <w:rPr>
      <w:rFonts w:ascii="Times New Roman" w:eastAsia="Times New Roman" w:hAnsi="Times New Roman"/>
      <w:sz w:val="24"/>
      <w:szCs w:val="24"/>
    </w:rPr>
  </w:style>
  <w:style w:type="character" w:customStyle="1" w:styleId="Nagwek5Znak">
    <w:name w:val="Nagłówek 5 Znak"/>
    <w:rsid w:val="009D4BAC"/>
    <w:rPr>
      <w:rFonts w:ascii="Arial" w:eastAsia="Times New Roman" w:hAnsi="Arial"/>
      <w:b/>
      <w:sz w:val="52"/>
    </w:rPr>
  </w:style>
  <w:style w:type="character" w:customStyle="1" w:styleId="SIWZ">
    <w:name w:val="SIWZ"/>
    <w:rsid w:val="003569DC"/>
    <w:rPr>
      <w:rFonts w:ascii="Arial Narrow" w:hAnsi="Arial Narrow"/>
      <w:sz w:val="22"/>
    </w:rPr>
  </w:style>
  <w:style w:type="character" w:customStyle="1" w:styleId="Nagwek2Znak">
    <w:name w:val="Nagłówek 2 Znak"/>
    <w:rsid w:val="003569DC"/>
    <w:rPr>
      <w:rFonts w:ascii="Garamond" w:eastAsia="Times New Roman" w:hAnsi="Garamond" w:cs="Arial Narrow"/>
      <w:b/>
      <w:bCs/>
      <w:sz w:val="36"/>
    </w:rPr>
  </w:style>
  <w:style w:type="character" w:customStyle="1" w:styleId="Nagwek4Znak">
    <w:name w:val="Nagłówek 4 Znak"/>
    <w:rsid w:val="00240A20"/>
    <w:rPr>
      <w:rFonts w:ascii="Arial" w:eastAsia="Times New Roman" w:hAnsi="Arial"/>
      <w:b/>
      <w:sz w:val="24"/>
      <w:u w:val="single"/>
    </w:rPr>
  </w:style>
  <w:style w:type="character" w:customStyle="1" w:styleId="Nagwek1Znak">
    <w:name w:val="Nagłówek 1 Znak"/>
    <w:rsid w:val="00DD5947"/>
    <w:rPr>
      <w:rFonts w:ascii="Times New Roman" w:eastAsia="Times New Roman" w:hAnsi="Times New Roman"/>
      <w:sz w:val="28"/>
      <w:u w:val="single"/>
    </w:rPr>
  </w:style>
  <w:style w:type="paragraph" w:styleId="Tekstprzypisukocowego">
    <w:name w:val="endnote text"/>
    <w:basedOn w:val="Normalny"/>
    <w:link w:val="TekstprzypisukocowegoZnak"/>
    <w:semiHidden/>
    <w:unhideWhenUsed/>
    <w:rsid w:val="00767FE3"/>
    <w:rPr>
      <w:sz w:val="20"/>
      <w:szCs w:val="20"/>
    </w:rPr>
  </w:style>
  <w:style w:type="character" w:customStyle="1" w:styleId="TekstprzypisukocowegoZnak">
    <w:name w:val="Tekst przypisu końcowego Znak"/>
    <w:basedOn w:val="Domylnaczcionkaakapitu"/>
    <w:link w:val="Tekstprzypisukocowego"/>
    <w:rsid w:val="00767FE3"/>
  </w:style>
  <w:style w:type="character" w:styleId="Odwoanieprzypisukocowego">
    <w:name w:val="endnote reference"/>
    <w:semiHidden/>
    <w:unhideWhenUsed/>
    <w:rsid w:val="00767FE3"/>
    <w:rPr>
      <w:vertAlign w:val="superscript"/>
    </w:rPr>
  </w:style>
  <w:style w:type="table" w:styleId="Tabela-Siatka">
    <w:name w:val="Table Grid"/>
    <w:basedOn w:val="Standardowy"/>
    <w:rsid w:val="004F2D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rzypisudolnegoZnak">
    <w:name w:val="Tekst przypisu dolnego Znak"/>
    <w:link w:val="Tekstprzypisudolnego"/>
    <w:semiHidden/>
    <w:rsid w:val="00A84B3B"/>
  </w:style>
  <w:style w:type="character" w:customStyle="1" w:styleId="skypepnhtextspan">
    <w:name w:val="skype_pnh_text_span"/>
    <w:basedOn w:val="Domylnaczcionkaakapitu"/>
    <w:rsid w:val="009050B5"/>
  </w:style>
  <w:style w:type="paragraph" w:customStyle="1" w:styleId="NormalnyArial">
    <w:name w:val="Normalny + Arial"/>
    <w:aliases w:val="12 pt,Wyjustowany,Interlinia:  1,5 wiersza"/>
    <w:basedOn w:val="Tekstpodstawowywcity21"/>
    <w:link w:val="NormalnyArialZnak"/>
    <w:rsid w:val="006A7F61"/>
    <w:pPr>
      <w:spacing w:line="360" w:lineRule="auto"/>
      <w:jc w:val="left"/>
    </w:pPr>
    <w:rPr>
      <w:rFonts w:ascii="Arial" w:hAnsi="Arial"/>
      <w:sz w:val="24"/>
      <w:lang w:val="x-none" w:eastAsia="x-none"/>
    </w:rPr>
  </w:style>
  <w:style w:type="character" w:customStyle="1" w:styleId="NormalnyArialZnak">
    <w:name w:val="Normalny + Arial Znak"/>
    <w:aliases w:val="12 pt Znak,Wyjustowany Znak,Interlinia:  1 Znak,5 wiersza Znak"/>
    <w:link w:val="NormalnyArial"/>
    <w:rsid w:val="006A7F61"/>
    <w:rPr>
      <w:rFonts w:ascii="Arial" w:hAnsi="Arial"/>
      <w:sz w:val="24"/>
      <w:szCs w:val="24"/>
      <w:lang w:val="x-none" w:eastAsia="x-none"/>
    </w:rPr>
  </w:style>
  <w:style w:type="character" w:customStyle="1" w:styleId="A1">
    <w:name w:val="A1"/>
    <w:uiPriority w:val="99"/>
    <w:rsid w:val="00A30D5D"/>
    <w:rPr>
      <w:rFonts w:cs="News Gothic CE"/>
      <w:color w:val="000000"/>
      <w:sz w:val="18"/>
      <w:szCs w:val="18"/>
    </w:rPr>
  </w:style>
  <w:style w:type="paragraph" w:customStyle="1" w:styleId="Pa2">
    <w:name w:val="Pa2"/>
    <w:basedOn w:val="Normalny"/>
    <w:next w:val="Normalny"/>
    <w:uiPriority w:val="99"/>
    <w:rsid w:val="00A30D5D"/>
    <w:pPr>
      <w:autoSpaceDE w:val="0"/>
      <w:autoSpaceDN w:val="0"/>
      <w:adjustRightInd w:val="0"/>
      <w:spacing w:line="241" w:lineRule="atLeast"/>
    </w:pPr>
    <w:rPr>
      <w:rFonts w:ascii="News Gothic CE" w:hAnsi="News Gothic CE"/>
    </w:rPr>
  </w:style>
  <w:style w:type="character" w:customStyle="1" w:styleId="A2">
    <w:name w:val="A2"/>
    <w:uiPriority w:val="99"/>
    <w:rsid w:val="00A30D5D"/>
    <w:rPr>
      <w:rFonts w:cs="News Gothic CE"/>
      <w:color w:val="000000"/>
      <w:sz w:val="18"/>
      <w:szCs w:val="18"/>
    </w:rPr>
  </w:style>
  <w:style w:type="numbering" w:customStyle="1" w:styleId="WW8Num8">
    <w:name w:val="WW8Num8"/>
    <w:basedOn w:val="Bezlisty"/>
    <w:rsid w:val="005A58B4"/>
    <w:pPr>
      <w:numPr>
        <w:numId w:val="58"/>
      </w:numPr>
    </w:pPr>
  </w:style>
  <w:style w:type="character" w:customStyle="1" w:styleId="dane1">
    <w:name w:val="dane1"/>
    <w:rsid w:val="00171781"/>
    <w:rPr>
      <w:color w:val="0000CD"/>
    </w:rPr>
  </w:style>
  <w:style w:type="numbering" w:customStyle="1" w:styleId="WW8Num16">
    <w:name w:val="WW8Num16"/>
    <w:basedOn w:val="Bezlisty"/>
    <w:rsid w:val="00171781"/>
    <w:pPr>
      <w:numPr>
        <w:numId w:val="111"/>
      </w:numPr>
    </w:pPr>
  </w:style>
  <w:style w:type="paragraph" w:customStyle="1" w:styleId="Akapitzlist1">
    <w:name w:val="Akapit z listą1"/>
    <w:basedOn w:val="Normalny"/>
    <w:rsid w:val="00ED71CB"/>
    <w:pPr>
      <w:spacing w:after="200" w:line="276" w:lineRule="auto"/>
      <w:ind w:left="720"/>
    </w:pPr>
    <w:rPr>
      <w:rFonts w:ascii="Calibri" w:hAnsi="Calibri"/>
      <w:sz w:val="22"/>
      <w:szCs w:val="22"/>
      <w:lang w:eastAsia="en-US"/>
    </w:rPr>
  </w:style>
  <w:style w:type="character" w:customStyle="1" w:styleId="h1">
    <w:name w:val="h1"/>
    <w:rsid w:val="00DE4333"/>
  </w:style>
  <w:style w:type="character" w:customStyle="1" w:styleId="Tekstpodstawowywcity2Znak">
    <w:name w:val="Tekst podstawowy wcięty 2 Znak"/>
    <w:link w:val="Tekstpodstawowywcity2"/>
    <w:semiHidden/>
    <w:rsid w:val="00BA1756"/>
    <w:rPr>
      <w:rFonts w:ascii="Arial" w:hAnsi="Arial"/>
      <w:b/>
      <w:sz w:val="24"/>
    </w:rPr>
  </w:style>
  <w:style w:type="paragraph" w:customStyle="1" w:styleId="TelAdr">
    <w:name w:val="TelAdr"/>
    <w:basedOn w:val="Normalny"/>
    <w:rsid w:val="002D1A75"/>
    <w:rPr>
      <w:rFonts w:ascii="Arial" w:hAnsi="Arial"/>
      <w:sz w:val="28"/>
      <w:szCs w:val="20"/>
    </w:rPr>
  </w:style>
  <w:style w:type="paragraph" w:customStyle="1" w:styleId="Tekstpodstawowywcity31">
    <w:name w:val="Tekst podstawowy wcięty 31"/>
    <w:basedOn w:val="Normalny"/>
    <w:rsid w:val="002D1A75"/>
    <w:pPr>
      <w:suppressAutoHyphens/>
      <w:ind w:left="720"/>
      <w:jc w:val="both"/>
    </w:pPr>
    <w:rPr>
      <w:rFonts w:ascii="Arial" w:hAnsi="Arial" w:cs="Arial"/>
      <w:b/>
      <w:lang w:eastAsia="ar-SA"/>
    </w:rPr>
  </w:style>
  <w:style w:type="character" w:customStyle="1" w:styleId="TytuZnak">
    <w:name w:val="Tytuł Znak"/>
    <w:rsid w:val="002D1A75"/>
    <w:rPr>
      <w:rFonts w:ascii="Arial" w:hAnsi="Arial"/>
      <w:b/>
    </w:rPr>
  </w:style>
  <w:style w:type="character" w:customStyle="1" w:styleId="style1">
    <w:name w:val="style1"/>
    <w:rsid w:val="002D1A75"/>
  </w:style>
  <w:style w:type="paragraph" w:customStyle="1" w:styleId="ust1art">
    <w:name w:val="ust1 art"/>
    <w:rsid w:val="002D1A75"/>
    <w:pPr>
      <w:spacing w:before="60" w:after="60"/>
      <w:ind w:left="1702" w:hanging="284"/>
    </w:pPr>
    <w:rPr>
      <w:noProof/>
      <w:sz w:val="24"/>
    </w:rPr>
  </w:style>
  <w:style w:type="paragraph" w:customStyle="1" w:styleId="pkt1art">
    <w:name w:val="pkt1 art"/>
    <w:rsid w:val="002D1A75"/>
    <w:pPr>
      <w:spacing w:before="60" w:after="60"/>
      <w:ind w:left="1872" w:hanging="284"/>
    </w:pPr>
    <w:rPr>
      <w:noProof/>
      <w:sz w:val="24"/>
    </w:rPr>
  </w:style>
  <w:style w:type="paragraph" w:customStyle="1" w:styleId="Akapitzlist10">
    <w:name w:val="Akapit z listą1"/>
    <w:basedOn w:val="Normalny"/>
    <w:rsid w:val="002D1A75"/>
    <w:pPr>
      <w:ind w:left="720"/>
      <w:contextualSpacing/>
      <w:jc w:val="center"/>
    </w:pPr>
    <w:rPr>
      <w:rFonts w:ascii="Calibri" w:hAnsi="Calibri"/>
      <w:sz w:val="22"/>
      <w:szCs w:val="22"/>
      <w:lang w:eastAsia="en-US"/>
    </w:rPr>
  </w:style>
  <w:style w:type="character" w:customStyle="1" w:styleId="TekstpodstawowyZnak">
    <w:name w:val="Tekst podstawowy Znak"/>
    <w:semiHidden/>
    <w:rsid w:val="002D1A75"/>
    <w:rPr>
      <w:rFonts w:ascii="Arial" w:eastAsia="Times New Roman" w:hAnsi="Arial"/>
      <w:b/>
      <w:sz w:val="32"/>
    </w:rPr>
  </w:style>
  <w:style w:type="paragraph" w:styleId="Akapitzlist">
    <w:name w:val="List Paragraph"/>
    <w:basedOn w:val="Normalny"/>
    <w:uiPriority w:val="34"/>
    <w:qFormat/>
    <w:rsid w:val="002D1A75"/>
    <w:pPr>
      <w:ind w:left="720"/>
      <w:contextualSpacing/>
      <w:jc w:val="center"/>
    </w:pPr>
    <w:rPr>
      <w:rFonts w:ascii="Calibri" w:eastAsia="Calibri" w:hAnsi="Calibri"/>
      <w:sz w:val="22"/>
      <w:szCs w:val="22"/>
      <w:lang w:eastAsia="en-US"/>
    </w:rPr>
  </w:style>
  <w:style w:type="character" w:customStyle="1" w:styleId="font">
    <w:name w:val="font"/>
    <w:rsid w:val="002D1A75"/>
  </w:style>
  <w:style w:type="character" w:customStyle="1" w:styleId="colour">
    <w:name w:val="colour"/>
    <w:rsid w:val="002D1A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777319">
      <w:bodyDiv w:val="1"/>
      <w:marLeft w:val="0"/>
      <w:marRight w:val="0"/>
      <w:marTop w:val="0"/>
      <w:marBottom w:val="0"/>
      <w:divBdr>
        <w:top w:val="none" w:sz="0" w:space="0" w:color="auto"/>
        <w:left w:val="none" w:sz="0" w:space="0" w:color="auto"/>
        <w:bottom w:val="none" w:sz="0" w:space="0" w:color="auto"/>
        <w:right w:val="none" w:sz="0" w:space="0" w:color="auto"/>
      </w:divBdr>
    </w:div>
    <w:div w:id="187918228">
      <w:bodyDiv w:val="1"/>
      <w:marLeft w:val="0"/>
      <w:marRight w:val="0"/>
      <w:marTop w:val="0"/>
      <w:marBottom w:val="0"/>
      <w:divBdr>
        <w:top w:val="none" w:sz="0" w:space="0" w:color="auto"/>
        <w:left w:val="none" w:sz="0" w:space="0" w:color="auto"/>
        <w:bottom w:val="none" w:sz="0" w:space="0" w:color="auto"/>
        <w:right w:val="none" w:sz="0" w:space="0" w:color="auto"/>
      </w:divBdr>
    </w:div>
    <w:div w:id="223179210">
      <w:bodyDiv w:val="1"/>
      <w:marLeft w:val="0"/>
      <w:marRight w:val="0"/>
      <w:marTop w:val="0"/>
      <w:marBottom w:val="0"/>
      <w:divBdr>
        <w:top w:val="none" w:sz="0" w:space="0" w:color="auto"/>
        <w:left w:val="none" w:sz="0" w:space="0" w:color="auto"/>
        <w:bottom w:val="none" w:sz="0" w:space="0" w:color="auto"/>
        <w:right w:val="none" w:sz="0" w:space="0" w:color="auto"/>
      </w:divBdr>
    </w:div>
    <w:div w:id="298611218">
      <w:bodyDiv w:val="1"/>
      <w:marLeft w:val="0"/>
      <w:marRight w:val="0"/>
      <w:marTop w:val="0"/>
      <w:marBottom w:val="0"/>
      <w:divBdr>
        <w:top w:val="none" w:sz="0" w:space="0" w:color="auto"/>
        <w:left w:val="none" w:sz="0" w:space="0" w:color="auto"/>
        <w:bottom w:val="none" w:sz="0" w:space="0" w:color="auto"/>
        <w:right w:val="none" w:sz="0" w:space="0" w:color="auto"/>
      </w:divBdr>
    </w:div>
    <w:div w:id="319815804">
      <w:bodyDiv w:val="1"/>
      <w:marLeft w:val="0"/>
      <w:marRight w:val="0"/>
      <w:marTop w:val="0"/>
      <w:marBottom w:val="0"/>
      <w:divBdr>
        <w:top w:val="none" w:sz="0" w:space="0" w:color="auto"/>
        <w:left w:val="none" w:sz="0" w:space="0" w:color="auto"/>
        <w:bottom w:val="none" w:sz="0" w:space="0" w:color="auto"/>
        <w:right w:val="none" w:sz="0" w:space="0" w:color="auto"/>
      </w:divBdr>
    </w:div>
    <w:div w:id="492337090">
      <w:bodyDiv w:val="1"/>
      <w:marLeft w:val="0"/>
      <w:marRight w:val="0"/>
      <w:marTop w:val="0"/>
      <w:marBottom w:val="0"/>
      <w:divBdr>
        <w:top w:val="none" w:sz="0" w:space="0" w:color="auto"/>
        <w:left w:val="none" w:sz="0" w:space="0" w:color="auto"/>
        <w:bottom w:val="none" w:sz="0" w:space="0" w:color="auto"/>
        <w:right w:val="none" w:sz="0" w:space="0" w:color="auto"/>
      </w:divBdr>
    </w:div>
    <w:div w:id="545605992">
      <w:bodyDiv w:val="1"/>
      <w:marLeft w:val="0"/>
      <w:marRight w:val="0"/>
      <w:marTop w:val="0"/>
      <w:marBottom w:val="0"/>
      <w:divBdr>
        <w:top w:val="none" w:sz="0" w:space="0" w:color="auto"/>
        <w:left w:val="none" w:sz="0" w:space="0" w:color="auto"/>
        <w:bottom w:val="none" w:sz="0" w:space="0" w:color="auto"/>
        <w:right w:val="none" w:sz="0" w:space="0" w:color="auto"/>
      </w:divBdr>
    </w:div>
    <w:div w:id="626742992">
      <w:bodyDiv w:val="1"/>
      <w:marLeft w:val="0"/>
      <w:marRight w:val="0"/>
      <w:marTop w:val="0"/>
      <w:marBottom w:val="0"/>
      <w:divBdr>
        <w:top w:val="none" w:sz="0" w:space="0" w:color="auto"/>
        <w:left w:val="none" w:sz="0" w:space="0" w:color="auto"/>
        <w:bottom w:val="none" w:sz="0" w:space="0" w:color="auto"/>
        <w:right w:val="none" w:sz="0" w:space="0" w:color="auto"/>
      </w:divBdr>
    </w:div>
    <w:div w:id="693189997">
      <w:bodyDiv w:val="1"/>
      <w:marLeft w:val="0"/>
      <w:marRight w:val="0"/>
      <w:marTop w:val="0"/>
      <w:marBottom w:val="0"/>
      <w:divBdr>
        <w:top w:val="none" w:sz="0" w:space="0" w:color="auto"/>
        <w:left w:val="none" w:sz="0" w:space="0" w:color="auto"/>
        <w:bottom w:val="none" w:sz="0" w:space="0" w:color="auto"/>
        <w:right w:val="none" w:sz="0" w:space="0" w:color="auto"/>
      </w:divBdr>
    </w:div>
    <w:div w:id="724139140">
      <w:bodyDiv w:val="1"/>
      <w:marLeft w:val="0"/>
      <w:marRight w:val="0"/>
      <w:marTop w:val="0"/>
      <w:marBottom w:val="0"/>
      <w:divBdr>
        <w:top w:val="none" w:sz="0" w:space="0" w:color="auto"/>
        <w:left w:val="none" w:sz="0" w:space="0" w:color="auto"/>
        <w:bottom w:val="none" w:sz="0" w:space="0" w:color="auto"/>
        <w:right w:val="none" w:sz="0" w:space="0" w:color="auto"/>
      </w:divBdr>
    </w:div>
    <w:div w:id="795022328">
      <w:bodyDiv w:val="1"/>
      <w:marLeft w:val="0"/>
      <w:marRight w:val="0"/>
      <w:marTop w:val="0"/>
      <w:marBottom w:val="0"/>
      <w:divBdr>
        <w:top w:val="none" w:sz="0" w:space="0" w:color="auto"/>
        <w:left w:val="none" w:sz="0" w:space="0" w:color="auto"/>
        <w:bottom w:val="none" w:sz="0" w:space="0" w:color="auto"/>
        <w:right w:val="none" w:sz="0" w:space="0" w:color="auto"/>
      </w:divBdr>
    </w:div>
    <w:div w:id="881137714">
      <w:bodyDiv w:val="1"/>
      <w:marLeft w:val="0"/>
      <w:marRight w:val="0"/>
      <w:marTop w:val="0"/>
      <w:marBottom w:val="0"/>
      <w:divBdr>
        <w:top w:val="none" w:sz="0" w:space="0" w:color="auto"/>
        <w:left w:val="none" w:sz="0" w:space="0" w:color="auto"/>
        <w:bottom w:val="none" w:sz="0" w:space="0" w:color="auto"/>
        <w:right w:val="none" w:sz="0" w:space="0" w:color="auto"/>
      </w:divBdr>
    </w:div>
    <w:div w:id="899831549">
      <w:bodyDiv w:val="1"/>
      <w:marLeft w:val="0"/>
      <w:marRight w:val="0"/>
      <w:marTop w:val="0"/>
      <w:marBottom w:val="0"/>
      <w:divBdr>
        <w:top w:val="none" w:sz="0" w:space="0" w:color="auto"/>
        <w:left w:val="none" w:sz="0" w:space="0" w:color="auto"/>
        <w:bottom w:val="none" w:sz="0" w:space="0" w:color="auto"/>
        <w:right w:val="none" w:sz="0" w:space="0" w:color="auto"/>
      </w:divBdr>
    </w:div>
    <w:div w:id="934434859">
      <w:bodyDiv w:val="1"/>
      <w:marLeft w:val="0"/>
      <w:marRight w:val="0"/>
      <w:marTop w:val="0"/>
      <w:marBottom w:val="0"/>
      <w:divBdr>
        <w:top w:val="none" w:sz="0" w:space="0" w:color="auto"/>
        <w:left w:val="none" w:sz="0" w:space="0" w:color="auto"/>
        <w:bottom w:val="none" w:sz="0" w:space="0" w:color="auto"/>
        <w:right w:val="none" w:sz="0" w:space="0" w:color="auto"/>
      </w:divBdr>
    </w:div>
    <w:div w:id="982273563">
      <w:bodyDiv w:val="1"/>
      <w:marLeft w:val="0"/>
      <w:marRight w:val="0"/>
      <w:marTop w:val="0"/>
      <w:marBottom w:val="0"/>
      <w:divBdr>
        <w:top w:val="none" w:sz="0" w:space="0" w:color="auto"/>
        <w:left w:val="none" w:sz="0" w:space="0" w:color="auto"/>
        <w:bottom w:val="none" w:sz="0" w:space="0" w:color="auto"/>
        <w:right w:val="none" w:sz="0" w:space="0" w:color="auto"/>
      </w:divBdr>
    </w:div>
    <w:div w:id="999507510">
      <w:bodyDiv w:val="1"/>
      <w:marLeft w:val="0"/>
      <w:marRight w:val="0"/>
      <w:marTop w:val="0"/>
      <w:marBottom w:val="0"/>
      <w:divBdr>
        <w:top w:val="none" w:sz="0" w:space="0" w:color="auto"/>
        <w:left w:val="none" w:sz="0" w:space="0" w:color="auto"/>
        <w:bottom w:val="none" w:sz="0" w:space="0" w:color="auto"/>
        <w:right w:val="none" w:sz="0" w:space="0" w:color="auto"/>
      </w:divBdr>
    </w:div>
    <w:div w:id="1031957199">
      <w:bodyDiv w:val="1"/>
      <w:marLeft w:val="0"/>
      <w:marRight w:val="0"/>
      <w:marTop w:val="0"/>
      <w:marBottom w:val="0"/>
      <w:divBdr>
        <w:top w:val="none" w:sz="0" w:space="0" w:color="auto"/>
        <w:left w:val="none" w:sz="0" w:space="0" w:color="auto"/>
        <w:bottom w:val="none" w:sz="0" w:space="0" w:color="auto"/>
        <w:right w:val="none" w:sz="0" w:space="0" w:color="auto"/>
      </w:divBdr>
    </w:div>
    <w:div w:id="1041828012">
      <w:bodyDiv w:val="1"/>
      <w:marLeft w:val="0"/>
      <w:marRight w:val="0"/>
      <w:marTop w:val="0"/>
      <w:marBottom w:val="0"/>
      <w:divBdr>
        <w:top w:val="none" w:sz="0" w:space="0" w:color="auto"/>
        <w:left w:val="none" w:sz="0" w:space="0" w:color="auto"/>
        <w:bottom w:val="none" w:sz="0" w:space="0" w:color="auto"/>
        <w:right w:val="none" w:sz="0" w:space="0" w:color="auto"/>
      </w:divBdr>
    </w:div>
    <w:div w:id="1105271597">
      <w:bodyDiv w:val="1"/>
      <w:marLeft w:val="0"/>
      <w:marRight w:val="0"/>
      <w:marTop w:val="0"/>
      <w:marBottom w:val="0"/>
      <w:divBdr>
        <w:top w:val="none" w:sz="0" w:space="0" w:color="auto"/>
        <w:left w:val="none" w:sz="0" w:space="0" w:color="auto"/>
        <w:bottom w:val="none" w:sz="0" w:space="0" w:color="auto"/>
        <w:right w:val="none" w:sz="0" w:space="0" w:color="auto"/>
      </w:divBdr>
    </w:div>
    <w:div w:id="1155224281">
      <w:bodyDiv w:val="1"/>
      <w:marLeft w:val="0"/>
      <w:marRight w:val="0"/>
      <w:marTop w:val="0"/>
      <w:marBottom w:val="0"/>
      <w:divBdr>
        <w:top w:val="none" w:sz="0" w:space="0" w:color="auto"/>
        <w:left w:val="none" w:sz="0" w:space="0" w:color="auto"/>
        <w:bottom w:val="none" w:sz="0" w:space="0" w:color="auto"/>
        <w:right w:val="none" w:sz="0" w:space="0" w:color="auto"/>
      </w:divBdr>
    </w:div>
    <w:div w:id="1210800989">
      <w:bodyDiv w:val="1"/>
      <w:marLeft w:val="0"/>
      <w:marRight w:val="0"/>
      <w:marTop w:val="0"/>
      <w:marBottom w:val="0"/>
      <w:divBdr>
        <w:top w:val="none" w:sz="0" w:space="0" w:color="auto"/>
        <w:left w:val="none" w:sz="0" w:space="0" w:color="auto"/>
        <w:bottom w:val="none" w:sz="0" w:space="0" w:color="auto"/>
        <w:right w:val="none" w:sz="0" w:space="0" w:color="auto"/>
      </w:divBdr>
    </w:div>
    <w:div w:id="1274553669">
      <w:bodyDiv w:val="1"/>
      <w:marLeft w:val="0"/>
      <w:marRight w:val="0"/>
      <w:marTop w:val="0"/>
      <w:marBottom w:val="0"/>
      <w:divBdr>
        <w:top w:val="none" w:sz="0" w:space="0" w:color="auto"/>
        <w:left w:val="none" w:sz="0" w:space="0" w:color="auto"/>
        <w:bottom w:val="none" w:sz="0" w:space="0" w:color="auto"/>
        <w:right w:val="none" w:sz="0" w:space="0" w:color="auto"/>
      </w:divBdr>
    </w:div>
    <w:div w:id="1317224444">
      <w:bodyDiv w:val="1"/>
      <w:marLeft w:val="0"/>
      <w:marRight w:val="0"/>
      <w:marTop w:val="0"/>
      <w:marBottom w:val="0"/>
      <w:divBdr>
        <w:top w:val="none" w:sz="0" w:space="0" w:color="auto"/>
        <w:left w:val="none" w:sz="0" w:space="0" w:color="auto"/>
        <w:bottom w:val="none" w:sz="0" w:space="0" w:color="auto"/>
        <w:right w:val="none" w:sz="0" w:space="0" w:color="auto"/>
      </w:divBdr>
    </w:div>
    <w:div w:id="1321035006">
      <w:bodyDiv w:val="1"/>
      <w:marLeft w:val="0"/>
      <w:marRight w:val="0"/>
      <w:marTop w:val="0"/>
      <w:marBottom w:val="0"/>
      <w:divBdr>
        <w:top w:val="none" w:sz="0" w:space="0" w:color="auto"/>
        <w:left w:val="none" w:sz="0" w:space="0" w:color="auto"/>
        <w:bottom w:val="none" w:sz="0" w:space="0" w:color="auto"/>
        <w:right w:val="none" w:sz="0" w:space="0" w:color="auto"/>
      </w:divBdr>
    </w:div>
    <w:div w:id="1327901519">
      <w:bodyDiv w:val="1"/>
      <w:marLeft w:val="0"/>
      <w:marRight w:val="0"/>
      <w:marTop w:val="0"/>
      <w:marBottom w:val="0"/>
      <w:divBdr>
        <w:top w:val="none" w:sz="0" w:space="0" w:color="auto"/>
        <w:left w:val="none" w:sz="0" w:space="0" w:color="auto"/>
        <w:bottom w:val="none" w:sz="0" w:space="0" w:color="auto"/>
        <w:right w:val="none" w:sz="0" w:space="0" w:color="auto"/>
      </w:divBdr>
    </w:div>
    <w:div w:id="1441491703">
      <w:bodyDiv w:val="1"/>
      <w:marLeft w:val="0"/>
      <w:marRight w:val="0"/>
      <w:marTop w:val="0"/>
      <w:marBottom w:val="0"/>
      <w:divBdr>
        <w:top w:val="none" w:sz="0" w:space="0" w:color="auto"/>
        <w:left w:val="none" w:sz="0" w:space="0" w:color="auto"/>
        <w:bottom w:val="none" w:sz="0" w:space="0" w:color="auto"/>
        <w:right w:val="none" w:sz="0" w:space="0" w:color="auto"/>
      </w:divBdr>
    </w:div>
    <w:div w:id="1479497487">
      <w:bodyDiv w:val="1"/>
      <w:marLeft w:val="0"/>
      <w:marRight w:val="0"/>
      <w:marTop w:val="0"/>
      <w:marBottom w:val="0"/>
      <w:divBdr>
        <w:top w:val="none" w:sz="0" w:space="0" w:color="auto"/>
        <w:left w:val="none" w:sz="0" w:space="0" w:color="auto"/>
        <w:bottom w:val="none" w:sz="0" w:space="0" w:color="auto"/>
        <w:right w:val="none" w:sz="0" w:space="0" w:color="auto"/>
      </w:divBdr>
    </w:div>
    <w:div w:id="1617171726">
      <w:bodyDiv w:val="1"/>
      <w:marLeft w:val="0"/>
      <w:marRight w:val="0"/>
      <w:marTop w:val="0"/>
      <w:marBottom w:val="0"/>
      <w:divBdr>
        <w:top w:val="none" w:sz="0" w:space="0" w:color="auto"/>
        <w:left w:val="none" w:sz="0" w:space="0" w:color="auto"/>
        <w:bottom w:val="none" w:sz="0" w:space="0" w:color="auto"/>
        <w:right w:val="none" w:sz="0" w:space="0" w:color="auto"/>
      </w:divBdr>
      <w:divsChild>
        <w:div w:id="326523776">
          <w:marLeft w:val="0"/>
          <w:marRight w:val="0"/>
          <w:marTop w:val="0"/>
          <w:marBottom w:val="0"/>
          <w:divBdr>
            <w:top w:val="none" w:sz="0" w:space="0" w:color="auto"/>
            <w:left w:val="none" w:sz="0" w:space="0" w:color="auto"/>
            <w:bottom w:val="none" w:sz="0" w:space="0" w:color="auto"/>
            <w:right w:val="none" w:sz="0" w:space="0" w:color="auto"/>
          </w:divBdr>
        </w:div>
        <w:div w:id="621502417">
          <w:marLeft w:val="0"/>
          <w:marRight w:val="0"/>
          <w:marTop w:val="0"/>
          <w:marBottom w:val="0"/>
          <w:divBdr>
            <w:top w:val="none" w:sz="0" w:space="0" w:color="auto"/>
            <w:left w:val="none" w:sz="0" w:space="0" w:color="auto"/>
            <w:bottom w:val="none" w:sz="0" w:space="0" w:color="auto"/>
            <w:right w:val="none" w:sz="0" w:space="0" w:color="auto"/>
          </w:divBdr>
        </w:div>
        <w:div w:id="823088020">
          <w:marLeft w:val="0"/>
          <w:marRight w:val="0"/>
          <w:marTop w:val="0"/>
          <w:marBottom w:val="0"/>
          <w:divBdr>
            <w:top w:val="none" w:sz="0" w:space="0" w:color="auto"/>
            <w:left w:val="none" w:sz="0" w:space="0" w:color="auto"/>
            <w:bottom w:val="none" w:sz="0" w:space="0" w:color="auto"/>
            <w:right w:val="none" w:sz="0" w:space="0" w:color="auto"/>
          </w:divBdr>
        </w:div>
        <w:div w:id="839389111">
          <w:marLeft w:val="0"/>
          <w:marRight w:val="0"/>
          <w:marTop w:val="0"/>
          <w:marBottom w:val="0"/>
          <w:divBdr>
            <w:top w:val="none" w:sz="0" w:space="0" w:color="auto"/>
            <w:left w:val="none" w:sz="0" w:space="0" w:color="auto"/>
            <w:bottom w:val="none" w:sz="0" w:space="0" w:color="auto"/>
            <w:right w:val="none" w:sz="0" w:space="0" w:color="auto"/>
          </w:divBdr>
        </w:div>
        <w:div w:id="865674300">
          <w:marLeft w:val="0"/>
          <w:marRight w:val="0"/>
          <w:marTop w:val="0"/>
          <w:marBottom w:val="0"/>
          <w:divBdr>
            <w:top w:val="none" w:sz="0" w:space="0" w:color="auto"/>
            <w:left w:val="none" w:sz="0" w:space="0" w:color="auto"/>
            <w:bottom w:val="none" w:sz="0" w:space="0" w:color="auto"/>
            <w:right w:val="none" w:sz="0" w:space="0" w:color="auto"/>
          </w:divBdr>
        </w:div>
        <w:div w:id="988705137">
          <w:marLeft w:val="0"/>
          <w:marRight w:val="0"/>
          <w:marTop w:val="0"/>
          <w:marBottom w:val="0"/>
          <w:divBdr>
            <w:top w:val="none" w:sz="0" w:space="0" w:color="auto"/>
            <w:left w:val="none" w:sz="0" w:space="0" w:color="auto"/>
            <w:bottom w:val="none" w:sz="0" w:space="0" w:color="auto"/>
            <w:right w:val="none" w:sz="0" w:space="0" w:color="auto"/>
          </w:divBdr>
        </w:div>
        <w:div w:id="1084766735">
          <w:marLeft w:val="0"/>
          <w:marRight w:val="0"/>
          <w:marTop w:val="0"/>
          <w:marBottom w:val="0"/>
          <w:divBdr>
            <w:top w:val="none" w:sz="0" w:space="0" w:color="auto"/>
            <w:left w:val="none" w:sz="0" w:space="0" w:color="auto"/>
            <w:bottom w:val="none" w:sz="0" w:space="0" w:color="auto"/>
            <w:right w:val="none" w:sz="0" w:space="0" w:color="auto"/>
          </w:divBdr>
        </w:div>
        <w:div w:id="1090276824">
          <w:marLeft w:val="0"/>
          <w:marRight w:val="0"/>
          <w:marTop w:val="0"/>
          <w:marBottom w:val="0"/>
          <w:divBdr>
            <w:top w:val="none" w:sz="0" w:space="0" w:color="auto"/>
            <w:left w:val="none" w:sz="0" w:space="0" w:color="auto"/>
            <w:bottom w:val="none" w:sz="0" w:space="0" w:color="auto"/>
            <w:right w:val="none" w:sz="0" w:space="0" w:color="auto"/>
          </w:divBdr>
        </w:div>
        <w:div w:id="1608192026">
          <w:marLeft w:val="0"/>
          <w:marRight w:val="0"/>
          <w:marTop w:val="0"/>
          <w:marBottom w:val="0"/>
          <w:divBdr>
            <w:top w:val="none" w:sz="0" w:space="0" w:color="auto"/>
            <w:left w:val="none" w:sz="0" w:space="0" w:color="auto"/>
            <w:bottom w:val="none" w:sz="0" w:space="0" w:color="auto"/>
            <w:right w:val="none" w:sz="0" w:space="0" w:color="auto"/>
          </w:divBdr>
        </w:div>
        <w:div w:id="1683556798">
          <w:marLeft w:val="0"/>
          <w:marRight w:val="0"/>
          <w:marTop w:val="0"/>
          <w:marBottom w:val="0"/>
          <w:divBdr>
            <w:top w:val="none" w:sz="0" w:space="0" w:color="auto"/>
            <w:left w:val="none" w:sz="0" w:space="0" w:color="auto"/>
            <w:bottom w:val="none" w:sz="0" w:space="0" w:color="auto"/>
            <w:right w:val="none" w:sz="0" w:space="0" w:color="auto"/>
          </w:divBdr>
        </w:div>
        <w:div w:id="1719430928">
          <w:marLeft w:val="0"/>
          <w:marRight w:val="0"/>
          <w:marTop w:val="0"/>
          <w:marBottom w:val="0"/>
          <w:divBdr>
            <w:top w:val="none" w:sz="0" w:space="0" w:color="auto"/>
            <w:left w:val="none" w:sz="0" w:space="0" w:color="auto"/>
            <w:bottom w:val="none" w:sz="0" w:space="0" w:color="auto"/>
            <w:right w:val="none" w:sz="0" w:space="0" w:color="auto"/>
          </w:divBdr>
        </w:div>
        <w:div w:id="1741831991">
          <w:marLeft w:val="0"/>
          <w:marRight w:val="0"/>
          <w:marTop w:val="0"/>
          <w:marBottom w:val="0"/>
          <w:divBdr>
            <w:top w:val="none" w:sz="0" w:space="0" w:color="auto"/>
            <w:left w:val="none" w:sz="0" w:space="0" w:color="auto"/>
            <w:bottom w:val="none" w:sz="0" w:space="0" w:color="auto"/>
            <w:right w:val="none" w:sz="0" w:space="0" w:color="auto"/>
          </w:divBdr>
        </w:div>
        <w:div w:id="1748066213">
          <w:marLeft w:val="0"/>
          <w:marRight w:val="0"/>
          <w:marTop w:val="0"/>
          <w:marBottom w:val="0"/>
          <w:divBdr>
            <w:top w:val="none" w:sz="0" w:space="0" w:color="auto"/>
            <w:left w:val="none" w:sz="0" w:space="0" w:color="auto"/>
            <w:bottom w:val="none" w:sz="0" w:space="0" w:color="auto"/>
            <w:right w:val="none" w:sz="0" w:space="0" w:color="auto"/>
          </w:divBdr>
        </w:div>
        <w:div w:id="1785884264">
          <w:marLeft w:val="0"/>
          <w:marRight w:val="0"/>
          <w:marTop w:val="0"/>
          <w:marBottom w:val="0"/>
          <w:divBdr>
            <w:top w:val="none" w:sz="0" w:space="0" w:color="auto"/>
            <w:left w:val="none" w:sz="0" w:space="0" w:color="auto"/>
            <w:bottom w:val="none" w:sz="0" w:space="0" w:color="auto"/>
            <w:right w:val="none" w:sz="0" w:space="0" w:color="auto"/>
          </w:divBdr>
        </w:div>
        <w:div w:id="1990745525">
          <w:marLeft w:val="0"/>
          <w:marRight w:val="0"/>
          <w:marTop w:val="0"/>
          <w:marBottom w:val="0"/>
          <w:divBdr>
            <w:top w:val="none" w:sz="0" w:space="0" w:color="auto"/>
            <w:left w:val="none" w:sz="0" w:space="0" w:color="auto"/>
            <w:bottom w:val="none" w:sz="0" w:space="0" w:color="auto"/>
            <w:right w:val="none" w:sz="0" w:space="0" w:color="auto"/>
          </w:divBdr>
        </w:div>
        <w:div w:id="2076656831">
          <w:marLeft w:val="0"/>
          <w:marRight w:val="0"/>
          <w:marTop w:val="0"/>
          <w:marBottom w:val="0"/>
          <w:divBdr>
            <w:top w:val="none" w:sz="0" w:space="0" w:color="auto"/>
            <w:left w:val="none" w:sz="0" w:space="0" w:color="auto"/>
            <w:bottom w:val="none" w:sz="0" w:space="0" w:color="auto"/>
            <w:right w:val="none" w:sz="0" w:space="0" w:color="auto"/>
          </w:divBdr>
        </w:div>
      </w:divsChild>
    </w:div>
    <w:div w:id="1635476489">
      <w:bodyDiv w:val="1"/>
      <w:marLeft w:val="0"/>
      <w:marRight w:val="0"/>
      <w:marTop w:val="0"/>
      <w:marBottom w:val="0"/>
      <w:divBdr>
        <w:top w:val="none" w:sz="0" w:space="0" w:color="auto"/>
        <w:left w:val="none" w:sz="0" w:space="0" w:color="auto"/>
        <w:bottom w:val="none" w:sz="0" w:space="0" w:color="auto"/>
        <w:right w:val="none" w:sz="0" w:space="0" w:color="auto"/>
      </w:divBdr>
    </w:div>
    <w:div w:id="1716738595">
      <w:bodyDiv w:val="1"/>
      <w:marLeft w:val="0"/>
      <w:marRight w:val="0"/>
      <w:marTop w:val="0"/>
      <w:marBottom w:val="0"/>
      <w:divBdr>
        <w:top w:val="none" w:sz="0" w:space="0" w:color="auto"/>
        <w:left w:val="none" w:sz="0" w:space="0" w:color="auto"/>
        <w:bottom w:val="none" w:sz="0" w:space="0" w:color="auto"/>
        <w:right w:val="none" w:sz="0" w:space="0" w:color="auto"/>
      </w:divBdr>
    </w:div>
    <w:div w:id="1719276833">
      <w:bodyDiv w:val="1"/>
      <w:marLeft w:val="0"/>
      <w:marRight w:val="0"/>
      <w:marTop w:val="0"/>
      <w:marBottom w:val="0"/>
      <w:divBdr>
        <w:top w:val="none" w:sz="0" w:space="0" w:color="auto"/>
        <w:left w:val="none" w:sz="0" w:space="0" w:color="auto"/>
        <w:bottom w:val="none" w:sz="0" w:space="0" w:color="auto"/>
        <w:right w:val="none" w:sz="0" w:space="0" w:color="auto"/>
      </w:divBdr>
      <w:divsChild>
        <w:div w:id="1277521250">
          <w:blockQuote w:val="1"/>
          <w:marLeft w:val="63"/>
          <w:marRight w:val="0"/>
          <w:marTop w:val="100"/>
          <w:marBottom w:val="100"/>
          <w:divBdr>
            <w:top w:val="none" w:sz="0" w:space="0" w:color="auto"/>
            <w:left w:val="single" w:sz="12" w:space="3" w:color="000000"/>
            <w:bottom w:val="none" w:sz="0" w:space="0" w:color="auto"/>
            <w:right w:val="none" w:sz="0" w:space="0" w:color="auto"/>
          </w:divBdr>
          <w:divsChild>
            <w:div w:id="200021883">
              <w:marLeft w:val="0"/>
              <w:marRight w:val="0"/>
              <w:marTop w:val="0"/>
              <w:marBottom w:val="0"/>
              <w:divBdr>
                <w:top w:val="none" w:sz="0" w:space="0" w:color="auto"/>
                <w:left w:val="none" w:sz="0" w:space="0" w:color="auto"/>
                <w:bottom w:val="none" w:sz="0" w:space="0" w:color="auto"/>
                <w:right w:val="none" w:sz="0" w:space="0" w:color="auto"/>
              </w:divBdr>
              <w:divsChild>
                <w:div w:id="1358194514">
                  <w:marLeft w:val="0"/>
                  <w:marRight w:val="0"/>
                  <w:marTop w:val="0"/>
                  <w:marBottom w:val="0"/>
                  <w:divBdr>
                    <w:top w:val="none" w:sz="0" w:space="0" w:color="auto"/>
                    <w:left w:val="none" w:sz="0" w:space="0" w:color="auto"/>
                    <w:bottom w:val="none" w:sz="0" w:space="0" w:color="auto"/>
                    <w:right w:val="none" w:sz="0" w:space="0" w:color="auto"/>
                  </w:divBdr>
                </w:div>
                <w:div w:id="1743404523">
                  <w:marLeft w:val="0"/>
                  <w:marRight w:val="0"/>
                  <w:marTop w:val="0"/>
                  <w:marBottom w:val="0"/>
                  <w:divBdr>
                    <w:top w:val="none" w:sz="0" w:space="0" w:color="auto"/>
                    <w:left w:val="none" w:sz="0" w:space="0" w:color="auto"/>
                    <w:bottom w:val="none" w:sz="0" w:space="0" w:color="auto"/>
                    <w:right w:val="none" w:sz="0" w:space="0" w:color="auto"/>
                  </w:divBdr>
                </w:div>
                <w:div w:id="1945383149">
                  <w:marLeft w:val="0"/>
                  <w:marRight w:val="0"/>
                  <w:marTop w:val="0"/>
                  <w:marBottom w:val="0"/>
                  <w:divBdr>
                    <w:top w:val="none" w:sz="0" w:space="0" w:color="auto"/>
                    <w:left w:val="none" w:sz="0" w:space="0" w:color="auto"/>
                    <w:bottom w:val="none" w:sz="0" w:space="0" w:color="auto"/>
                    <w:right w:val="none" w:sz="0" w:space="0" w:color="auto"/>
                  </w:divBdr>
                </w:div>
                <w:div w:id="2013726079">
                  <w:marLeft w:val="0"/>
                  <w:marRight w:val="0"/>
                  <w:marTop w:val="0"/>
                  <w:marBottom w:val="0"/>
                  <w:divBdr>
                    <w:top w:val="none" w:sz="0" w:space="0" w:color="auto"/>
                    <w:left w:val="none" w:sz="0" w:space="0" w:color="auto"/>
                    <w:bottom w:val="none" w:sz="0" w:space="0" w:color="auto"/>
                    <w:right w:val="none" w:sz="0" w:space="0" w:color="auto"/>
                  </w:divBdr>
                </w:div>
                <w:div w:id="203568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2530794">
      <w:bodyDiv w:val="1"/>
      <w:marLeft w:val="0"/>
      <w:marRight w:val="0"/>
      <w:marTop w:val="0"/>
      <w:marBottom w:val="0"/>
      <w:divBdr>
        <w:top w:val="none" w:sz="0" w:space="0" w:color="auto"/>
        <w:left w:val="none" w:sz="0" w:space="0" w:color="auto"/>
        <w:bottom w:val="none" w:sz="0" w:space="0" w:color="auto"/>
        <w:right w:val="none" w:sz="0" w:space="0" w:color="auto"/>
      </w:divBdr>
    </w:div>
    <w:div w:id="1846901761">
      <w:bodyDiv w:val="1"/>
      <w:marLeft w:val="0"/>
      <w:marRight w:val="0"/>
      <w:marTop w:val="0"/>
      <w:marBottom w:val="0"/>
      <w:divBdr>
        <w:top w:val="none" w:sz="0" w:space="0" w:color="auto"/>
        <w:left w:val="none" w:sz="0" w:space="0" w:color="auto"/>
        <w:bottom w:val="none" w:sz="0" w:space="0" w:color="auto"/>
        <w:right w:val="none" w:sz="0" w:space="0" w:color="auto"/>
      </w:divBdr>
      <w:divsChild>
        <w:div w:id="2134471320">
          <w:marLeft w:val="0"/>
          <w:marRight w:val="0"/>
          <w:marTop w:val="0"/>
          <w:marBottom w:val="0"/>
          <w:divBdr>
            <w:top w:val="none" w:sz="0" w:space="0" w:color="auto"/>
            <w:left w:val="none" w:sz="0" w:space="0" w:color="auto"/>
            <w:bottom w:val="none" w:sz="0" w:space="0" w:color="auto"/>
            <w:right w:val="none" w:sz="0" w:space="0" w:color="auto"/>
          </w:divBdr>
          <w:divsChild>
            <w:div w:id="1916233515">
              <w:marLeft w:val="0"/>
              <w:marRight w:val="0"/>
              <w:marTop w:val="0"/>
              <w:marBottom w:val="0"/>
              <w:divBdr>
                <w:top w:val="none" w:sz="0" w:space="0" w:color="auto"/>
                <w:left w:val="none" w:sz="0" w:space="0" w:color="auto"/>
                <w:bottom w:val="none" w:sz="0" w:space="0" w:color="auto"/>
                <w:right w:val="none" w:sz="0" w:space="0" w:color="auto"/>
              </w:divBdr>
              <w:divsChild>
                <w:div w:id="781414914">
                  <w:marLeft w:val="0"/>
                  <w:marRight w:val="0"/>
                  <w:marTop w:val="313"/>
                  <w:marBottom w:val="313"/>
                  <w:divBdr>
                    <w:top w:val="none" w:sz="0" w:space="0" w:color="auto"/>
                    <w:left w:val="none" w:sz="0" w:space="0" w:color="auto"/>
                    <w:bottom w:val="none" w:sz="0" w:space="0" w:color="auto"/>
                    <w:right w:val="none" w:sz="0" w:space="0" w:color="auto"/>
                  </w:divBdr>
                  <w:divsChild>
                    <w:div w:id="1121731323">
                      <w:marLeft w:val="0"/>
                      <w:marRight w:val="563"/>
                      <w:marTop w:val="0"/>
                      <w:marBottom w:val="0"/>
                      <w:divBdr>
                        <w:top w:val="none" w:sz="0" w:space="0" w:color="auto"/>
                        <w:left w:val="none" w:sz="0" w:space="0" w:color="auto"/>
                        <w:bottom w:val="none" w:sz="0" w:space="0" w:color="auto"/>
                        <w:right w:val="none" w:sz="0" w:space="0" w:color="auto"/>
                      </w:divBdr>
                      <w:divsChild>
                        <w:div w:id="193885611">
                          <w:marLeft w:val="0"/>
                          <w:marRight w:val="0"/>
                          <w:marTop w:val="2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5433461">
      <w:bodyDiv w:val="1"/>
      <w:marLeft w:val="0"/>
      <w:marRight w:val="0"/>
      <w:marTop w:val="0"/>
      <w:marBottom w:val="0"/>
      <w:divBdr>
        <w:top w:val="none" w:sz="0" w:space="0" w:color="auto"/>
        <w:left w:val="none" w:sz="0" w:space="0" w:color="auto"/>
        <w:bottom w:val="none" w:sz="0" w:space="0" w:color="auto"/>
        <w:right w:val="none" w:sz="0" w:space="0" w:color="auto"/>
      </w:divBdr>
    </w:div>
    <w:div w:id="1884559256">
      <w:bodyDiv w:val="1"/>
      <w:marLeft w:val="0"/>
      <w:marRight w:val="0"/>
      <w:marTop w:val="0"/>
      <w:marBottom w:val="0"/>
      <w:divBdr>
        <w:top w:val="none" w:sz="0" w:space="0" w:color="auto"/>
        <w:left w:val="none" w:sz="0" w:space="0" w:color="auto"/>
        <w:bottom w:val="none" w:sz="0" w:space="0" w:color="auto"/>
        <w:right w:val="none" w:sz="0" w:space="0" w:color="auto"/>
      </w:divBdr>
    </w:div>
    <w:div w:id="1918435367">
      <w:bodyDiv w:val="1"/>
      <w:marLeft w:val="0"/>
      <w:marRight w:val="0"/>
      <w:marTop w:val="0"/>
      <w:marBottom w:val="0"/>
      <w:divBdr>
        <w:top w:val="none" w:sz="0" w:space="0" w:color="auto"/>
        <w:left w:val="none" w:sz="0" w:space="0" w:color="auto"/>
        <w:bottom w:val="none" w:sz="0" w:space="0" w:color="auto"/>
        <w:right w:val="none" w:sz="0" w:space="0" w:color="auto"/>
      </w:divBdr>
    </w:div>
    <w:div w:id="1987737904">
      <w:bodyDiv w:val="1"/>
      <w:marLeft w:val="0"/>
      <w:marRight w:val="0"/>
      <w:marTop w:val="0"/>
      <w:marBottom w:val="0"/>
      <w:divBdr>
        <w:top w:val="none" w:sz="0" w:space="0" w:color="auto"/>
        <w:left w:val="none" w:sz="0" w:space="0" w:color="auto"/>
        <w:bottom w:val="none" w:sz="0" w:space="0" w:color="auto"/>
        <w:right w:val="none" w:sz="0" w:space="0" w:color="auto"/>
      </w:divBdr>
    </w:div>
    <w:div w:id="2003922153">
      <w:bodyDiv w:val="1"/>
      <w:marLeft w:val="0"/>
      <w:marRight w:val="0"/>
      <w:marTop w:val="0"/>
      <w:marBottom w:val="0"/>
      <w:divBdr>
        <w:top w:val="none" w:sz="0" w:space="0" w:color="auto"/>
        <w:left w:val="none" w:sz="0" w:space="0" w:color="auto"/>
        <w:bottom w:val="none" w:sz="0" w:space="0" w:color="auto"/>
        <w:right w:val="none" w:sz="0" w:space="0" w:color="auto"/>
      </w:divBdr>
    </w:div>
    <w:div w:id="2017879997">
      <w:bodyDiv w:val="1"/>
      <w:marLeft w:val="0"/>
      <w:marRight w:val="0"/>
      <w:marTop w:val="0"/>
      <w:marBottom w:val="0"/>
      <w:divBdr>
        <w:top w:val="none" w:sz="0" w:space="0" w:color="auto"/>
        <w:left w:val="none" w:sz="0" w:space="0" w:color="auto"/>
        <w:bottom w:val="none" w:sz="0" w:space="0" w:color="auto"/>
        <w:right w:val="none" w:sz="0" w:space="0" w:color="auto"/>
      </w:divBdr>
    </w:div>
    <w:div w:id="214056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F93BAE-EAFE-4D3E-864D-C3F4BB6A90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67</Pages>
  <Words>31488</Words>
  <Characters>188930</Characters>
  <Application>Microsoft Office Word</Application>
  <DocSecurity>0</DocSecurity>
  <Lines>1574</Lines>
  <Paragraphs>439</Paragraphs>
  <ScaleCrop>false</ScaleCrop>
  <HeadingPairs>
    <vt:vector size="2" baseType="variant">
      <vt:variant>
        <vt:lpstr>Tytuł</vt:lpstr>
      </vt:variant>
      <vt:variant>
        <vt:i4>1</vt:i4>
      </vt:variant>
    </vt:vector>
  </HeadingPairs>
  <TitlesOfParts>
    <vt:vector size="1" baseType="lpstr">
      <vt:lpstr>Specyfikacja</vt:lpstr>
    </vt:vector>
  </TitlesOfParts>
  <Company>Akma-Brokers Sp. z o.o.</Company>
  <LinksUpToDate>false</LinksUpToDate>
  <CharactersWithSpaces>219979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dc:title>
  <dc:creator>Piotr Kasprzyk</dc:creator>
  <cp:lastModifiedBy>Aleksandra Spałek</cp:lastModifiedBy>
  <cp:revision>2</cp:revision>
  <cp:lastPrinted>2020-04-21T07:55:00Z</cp:lastPrinted>
  <dcterms:created xsi:type="dcterms:W3CDTF">2020-04-24T06:44:00Z</dcterms:created>
  <dcterms:modified xsi:type="dcterms:W3CDTF">2020-04-24T06:44:00Z</dcterms:modified>
</cp:coreProperties>
</file>